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79CC" w14:textId="77777777" w:rsidR="00680A1E" w:rsidRPr="00716A89" w:rsidRDefault="00680A1E" w:rsidP="00FB2203">
      <w:pPr>
        <w:keepNext/>
        <w:keepLines/>
        <w:rPr>
          <w:rFonts w:cs="Tahoma"/>
          <w:b/>
          <w:bCs/>
          <w:sz w:val="20"/>
          <w:szCs w:val="20"/>
        </w:rPr>
      </w:pPr>
      <w:r w:rsidRPr="00716A89">
        <w:rPr>
          <w:rFonts w:cs="Tahoma"/>
          <w:b/>
          <w:bCs/>
          <w:sz w:val="20"/>
          <w:szCs w:val="20"/>
        </w:rPr>
        <w:t>Naročnik:</w:t>
      </w:r>
    </w:p>
    <w:p w14:paraId="639551E3" w14:textId="77777777" w:rsidR="00680A1E" w:rsidRPr="00716A89" w:rsidRDefault="00680A1E" w:rsidP="00FB2203">
      <w:pPr>
        <w:keepNext/>
        <w:keepLines/>
        <w:rPr>
          <w:rFonts w:cs="Tahoma"/>
          <w:b/>
          <w:bCs/>
          <w:sz w:val="20"/>
          <w:szCs w:val="20"/>
        </w:rPr>
      </w:pPr>
    </w:p>
    <w:p w14:paraId="727355F1" w14:textId="77777777" w:rsidR="005612A4" w:rsidRPr="00716A89" w:rsidRDefault="00E44052" w:rsidP="00FB2203">
      <w:pPr>
        <w:keepNext/>
        <w:keepLines/>
        <w:rPr>
          <w:rFonts w:cs="Tahoma"/>
          <w:b/>
          <w:bCs/>
          <w:sz w:val="20"/>
          <w:szCs w:val="20"/>
        </w:rPr>
      </w:pPr>
      <w:r>
        <w:rPr>
          <w:rFonts w:cs="Tahoma"/>
          <w:b/>
          <w:bCs/>
          <w:sz w:val="20"/>
          <w:szCs w:val="20"/>
        </w:rPr>
        <w:t>Javno podjetje Ljubljanska parkirišča in tržnice, d.o.o.</w:t>
      </w:r>
    </w:p>
    <w:p w14:paraId="4DB4EEA5" w14:textId="77777777" w:rsidR="005612A4" w:rsidRPr="00716A89" w:rsidRDefault="005612A4" w:rsidP="00FB2203">
      <w:pPr>
        <w:keepNext/>
        <w:keepLines/>
        <w:rPr>
          <w:rFonts w:cs="Tahoma"/>
          <w:sz w:val="20"/>
          <w:szCs w:val="20"/>
        </w:rPr>
      </w:pPr>
      <w:r w:rsidRPr="00716A89">
        <w:rPr>
          <w:rFonts w:cs="Tahoma"/>
          <w:sz w:val="20"/>
          <w:szCs w:val="20"/>
        </w:rPr>
        <w:t>Kopitarjeva ulica 2</w:t>
      </w:r>
    </w:p>
    <w:p w14:paraId="3133FF97" w14:textId="77777777" w:rsidR="005612A4" w:rsidRPr="00716A89" w:rsidRDefault="005612A4" w:rsidP="00FB2203">
      <w:pPr>
        <w:keepNext/>
        <w:keepLines/>
        <w:rPr>
          <w:rFonts w:cs="Tahoma"/>
          <w:sz w:val="20"/>
          <w:szCs w:val="20"/>
        </w:rPr>
      </w:pPr>
      <w:r w:rsidRPr="00716A89">
        <w:rPr>
          <w:rFonts w:cs="Tahoma"/>
          <w:sz w:val="20"/>
          <w:szCs w:val="20"/>
        </w:rPr>
        <w:t>1000 Ljubljana</w:t>
      </w:r>
    </w:p>
    <w:p w14:paraId="32E120EB" w14:textId="77777777" w:rsidR="00680A1E" w:rsidRPr="00716A89" w:rsidRDefault="00680A1E" w:rsidP="00FB2203">
      <w:pPr>
        <w:keepNext/>
        <w:keepLines/>
        <w:rPr>
          <w:rFonts w:cs="Tahoma"/>
          <w:b/>
          <w:bCs/>
          <w:sz w:val="20"/>
          <w:szCs w:val="20"/>
        </w:rPr>
      </w:pPr>
    </w:p>
    <w:p w14:paraId="01B8A1C7" w14:textId="77777777" w:rsidR="00201EFB" w:rsidRPr="00716A89" w:rsidRDefault="00201EFB" w:rsidP="00FB2203">
      <w:pPr>
        <w:keepNext/>
        <w:keepLines/>
        <w:rPr>
          <w:rFonts w:cs="Tahoma"/>
          <w:sz w:val="20"/>
          <w:szCs w:val="20"/>
        </w:rPr>
      </w:pPr>
    </w:p>
    <w:p w14:paraId="232310EF" w14:textId="77777777" w:rsidR="00BB6332" w:rsidRPr="00716A89" w:rsidRDefault="00BB6332" w:rsidP="00FB2203">
      <w:pPr>
        <w:keepNext/>
        <w:keepLines/>
        <w:rPr>
          <w:rFonts w:cs="Tahoma"/>
          <w:b/>
          <w:sz w:val="20"/>
          <w:szCs w:val="20"/>
        </w:rPr>
      </w:pPr>
      <w:r w:rsidRPr="00716A89">
        <w:rPr>
          <w:rFonts w:cs="Tahoma"/>
          <w:b/>
          <w:sz w:val="20"/>
          <w:szCs w:val="20"/>
        </w:rPr>
        <w:t>Po pooblastilu javno naročilo vodi:</w:t>
      </w:r>
    </w:p>
    <w:p w14:paraId="134D58CD" w14:textId="77777777" w:rsidR="00BB6332" w:rsidRPr="00716A89" w:rsidRDefault="00BB6332" w:rsidP="00FB2203">
      <w:pPr>
        <w:keepNext/>
        <w:keepLines/>
        <w:rPr>
          <w:rFonts w:cs="Tahoma"/>
          <w:sz w:val="20"/>
          <w:szCs w:val="20"/>
        </w:rPr>
      </w:pPr>
    </w:p>
    <w:p w14:paraId="19546EE4" w14:textId="77777777" w:rsidR="00BB6332" w:rsidRPr="00716A89" w:rsidRDefault="00BB6332" w:rsidP="00FB2203">
      <w:pPr>
        <w:keepNext/>
        <w:keepLines/>
        <w:rPr>
          <w:rFonts w:cs="Tahoma"/>
          <w:b/>
          <w:sz w:val="20"/>
          <w:szCs w:val="20"/>
        </w:rPr>
      </w:pPr>
      <w:r w:rsidRPr="00716A89">
        <w:rPr>
          <w:rFonts w:cs="Tahoma"/>
          <w:b/>
          <w:sz w:val="20"/>
          <w:szCs w:val="20"/>
        </w:rPr>
        <w:t xml:space="preserve">JAVNI HOLDING Ljubljana, d.o.o. </w:t>
      </w:r>
    </w:p>
    <w:p w14:paraId="572EE011" w14:textId="77777777" w:rsidR="00BB6332" w:rsidRPr="00716A89" w:rsidRDefault="00BB6332" w:rsidP="00FB2203">
      <w:pPr>
        <w:keepNext/>
        <w:keepLines/>
        <w:rPr>
          <w:rFonts w:cs="Tahoma"/>
          <w:sz w:val="20"/>
          <w:szCs w:val="20"/>
        </w:rPr>
      </w:pPr>
      <w:r w:rsidRPr="00716A89">
        <w:rPr>
          <w:rFonts w:cs="Tahoma"/>
          <w:sz w:val="20"/>
          <w:szCs w:val="20"/>
        </w:rPr>
        <w:t>Verovškova ulica 70</w:t>
      </w:r>
    </w:p>
    <w:p w14:paraId="3C56D1B4" w14:textId="77777777" w:rsidR="00BB6332" w:rsidRPr="00716A89" w:rsidRDefault="00BB6332" w:rsidP="00FB2203">
      <w:pPr>
        <w:keepNext/>
        <w:keepLines/>
        <w:rPr>
          <w:rFonts w:cs="Tahoma"/>
          <w:sz w:val="20"/>
          <w:szCs w:val="20"/>
        </w:rPr>
      </w:pPr>
      <w:r w:rsidRPr="00716A89">
        <w:rPr>
          <w:rFonts w:cs="Tahoma"/>
          <w:sz w:val="20"/>
          <w:szCs w:val="20"/>
        </w:rPr>
        <w:t>1000 Ljubljana</w:t>
      </w:r>
    </w:p>
    <w:p w14:paraId="69B7C4F3" w14:textId="77777777" w:rsidR="00BB6332" w:rsidRPr="00716A89" w:rsidRDefault="00BB6332" w:rsidP="00FB2203">
      <w:pPr>
        <w:keepNext/>
        <w:keepLines/>
        <w:jc w:val="center"/>
        <w:rPr>
          <w:rFonts w:cs="Tahoma"/>
          <w:sz w:val="20"/>
          <w:szCs w:val="20"/>
        </w:rPr>
      </w:pPr>
    </w:p>
    <w:p w14:paraId="4A0B80F5" w14:textId="77777777" w:rsidR="00201EFB" w:rsidRPr="00716A89" w:rsidRDefault="00201EFB" w:rsidP="00FB2203">
      <w:pPr>
        <w:keepNext/>
        <w:keepLines/>
        <w:jc w:val="center"/>
        <w:rPr>
          <w:rFonts w:cs="Tahoma"/>
          <w:sz w:val="20"/>
          <w:szCs w:val="20"/>
        </w:rPr>
      </w:pPr>
    </w:p>
    <w:p w14:paraId="365F1950" w14:textId="108104D4" w:rsidR="00201EFB" w:rsidRDefault="00201EFB" w:rsidP="00FB2203">
      <w:pPr>
        <w:keepNext/>
        <w:keepLines/>
        <w:rPr>
          <w:rFonts w:cs="Tahoma"/>
          <w:b/>
          <w:noProof/>
          <w:sz w:val="20"/>
          <w:szCs w:val="20"/>
        </w:rPr>
      </w:pPr>
      <w:r w:rsidRPr="00716A89">
        <w:rPr>
          <w:rFonts w:cs="Tahoma"/>
          <w:sz w:val="20"/>
          <w:szCs w:val="20"/>
        </w:rPr>
        <w:t>Številka:</w:t>
      </w:r>
      <w:r w:rsidR="005350FD">
        <w:rPr>
          <w:rFonts w:cs="Tahoma"/>
          <w:sz w:val="20"/>
          <w:szCs w:val="20"/>
        </w:rPr>
        <w:t xml:space="preserve"> </w:t>
      </w:r>
      <w:r w:rsidR="00E44052">
        <w:rPr>
          <w:rFonts w:cs="Tahoma"/>
          <w:b/>
          <w:noProof/>
          <w:sz w:val="20"/>
          <w:szCs w:val="20"/>
        </w:rPr>
        <w:t>LPT-</w:t>
      </w:r>
      <w:r w:rsidR="00790343">
        <w:rPr>
          <w:rFonts w:cs="Tahoma"/>
          <w:b/>
          <w:noProof/>
          <w:sz w:val="20"/>
          <w:szCs w:val="20"/>
        </w:rPr>
        <w:t>49/25</w:t>
      </w:r>
    </w:p>
    <w:p w14:paraId="17333D48" w14:textId="501EB695" w:rsidR="004B3C46" w:rsidRPr="004B3C46" w:rsidRDefault="004B3C46" w:rsidP="00FB2203">
      <w:pPr>
        <w:keepNext/>
        <w:keepLines/>
        <w:rPr>
          <w:rFonts w:cs="Tahoma"/>
          <w:bCs/>
          <w:sz w:val="20"/>
          <w:szCs w:val="20"/>
        </w:rPr>
      </w:pPr>
      <w:r w:rsidRPr="004B3C46">
        <w:rPr>
          <w:rFonts w:cs="Tahoma"/>
          <w:bCs/>
          <w:noProof/>
          <w:sz w:val="20"/>
          <w:szCs w:val="20"/>
        </w:rPr>
        <w:t>Številka EDS:</w:t>
      </w:r>
      <w:r w:rsidR="00C11329">
        <w:rPr>
          <w:rFonts w:cs="Tahoma"/>
          <w:bCs/>
          <w:noProof/>
          <w:sz w:val="20"/>
          <w:szCs w:val="20"/>
        </w:rPr>
        <w:t xml:space="preserve"> </w:t>
      </w:r>
      <w:r w:rsidR="00C11329" w:rsidRPr="00C11329">
        <w:rPr>
          <w:rFonts w:cs="Tahoma"/>
          <w:bCs/>
          <w:noProof/>
          <w:sz w:val="20"/>
          <w:szCs w:val="20"/>
        </w:rPr>
        <w:t>JHL-214-026/2025</w:t>
      </w:r>
    </w:p>
    <w:p w14:paraId="795AD186" w14:textId="77777777" w:rsidR="00201EFB" w:rsidRPr="00716A89" w:rsidRDefault="00201EFB" w:rsidP="00FB2203">
      <w:pPr>
        <w:keepNext/>
        <w:keepLines/>
        <w:jc w:val="center"/>
        <w:rPr>
          <w:rFonts w:cs="Tahoma"/>
          <w:sz w:val="20"/>
          <w:szCs w:val="20"/>
        </w:rPr>
      </w:pPr>
    </w:p>
    <w:p w14:paraId="2C24FC1D" w14:textId="77777777" w:rsidR="00201EFB" w:rsidRPr="00716A89" w:rsidRDefault="00201EFB" w:rsidP="00FB2203">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716A89" w14:paraId="77BCC77A" w14:textId="77777777" w:rsidTr="00651492">
        <w:trPr>
          <w:trHeight w:val="1225"/>
        </w:trPr>
        <w:tc>
          <w:tcPr>
            <w:tcW w:w="8080" w:type="dxa"/>
            <w:shd w:val="pct12" w:color="auto" w:fill="FFFFFF"/>
          </w:tcPr>
          <w:p w14:paraId="21E8B6E2" w14:textId="77777777" w:rsidR="00651492" w:rsidRPr="00716A89" w:rsidRDefault="00EF2E25" w:rsidP="00FB2203">
            <w:pPr>
              <w:keepNext/>
              <w:keepLines/>
              <w:spacing w:before="120"/>
              <w:jc w:val="center"/>
              <w:outlineLvl w:val="3"/>
              <w:rPr>
                <w:rFonts w:cs="Tahoma"/>
                <w:b/>
                <w:sz w:val="28"/>
                <w:szCs w:val="28"/>
              </w:rPr>
            </w:pPr>
            <w:r w:rsidRPr="00716A89">
              <w:rPr>
                <w:rFonts w:cs="Tahoma"/>
                <w:b/>
                <w:sz w:val="28"/>
                <w:szCs w:val="28"/>
              </w:rPr>
              <w:t>DOKUMENTACIJA</w:t>
            </w:r>
            <w:r w:rsidR="00201EFB" w:rsidRPr="00716A89">
              <w:rPr>
                <w:rFonts w:cs="Tahoma"/>
                <w:b/>
                <w:sz w:val="28"/>
                <w:szCs w:val="28"/>
              </w:rPr>
              <w:t xml:space="preserve"> V ZVEZI Z ODDAJO JAVNEGA NAROČILA</w:t>
            </w:r>
            <w:r w:rsidR="00651492" w:rsidRPr="00716A89">
              <w:rPr>
                <w:rFonts w:cs="Tahoma"/>
                <w:b/>
                <w:sz w:val="28"/>
                <w:szCs w:val="28"/>
              </w:rPr>
              <w:t xml:space="preserve"> </w:t>
            </w:r>
            <w:r w:rsidR="00680A1E" w:rsidRPr="00716A89">
              <w:rPr>
                <w:rFonts w:cs="Tahoma"/>
                <w:b/>
                <w:sz w:val="28"/>
                <w:szCs w:val="28"/>
              </w:rPr>
              <w:t xml:space="preserve">NA SPLOŠNEM PODROČJU </w:t>
            </w:r>
            <w:r w:rsidR="00DD1DC6" w:rsidRPr="00716A89">
              <w:rPr>
                <w:rFonts w:cs="Tahoma"/>
                <w:b/>
                <w:sz w:val="28"/>
                <w:szCs w:val="28"/>
              </w:rPr>
              <w:t xml:space="preserve">Z </w:t>
            </w:r>
            <w:r w:rsidR="00A047C2" w:rsidRPr="00716A89">
              <w:rPr>
                <w:rFonts w:cs="Tahoma"/>
                <w:b/>
                <w:sz w:val="28"/>
                <w:szCs w:val="28"/>
              </w:rPr>
              <w:t xml:space="preserve">UPORABO </w:t>
            </w:r>
            <w:r w:rsidR="00DD1DC6" w:rsidRPr="00716A89">
              <w:rPr>
                <w:rFonts w:cs="Tahoma"/>
                <w:b/>
                <w:sz w:val="28"/>
                <w:szCs w:val="28"/>
              </w:rPr>
              <w:t>POSTOPKA</w:t>
            </w:r>
            <w:r w:rsidR="00A047C2" w:rsidRPr="00716A89">
              <w:rPr>
                <w:rFonts w:cs="Tahoma"/>
                <w:b/>
                <w:sz w:val="28"/>
                <w:szCs w:val="28"/>
              </w:rPr>
              <w:t xml:space="preserve"> NAROČILA MALE VREDNOSTI</w:t>
            </w:r>
          </w:p>
        </w:tc>
      </w:tr>
    </w:tbl>
    <w:p w14:paraId="203D892F" w14:textId="77777777" w:rsidR="00201EFB" w:rsidRPr="00716A89" w:rsidRDefault="00201EFB" w:rsidP="00FB2203">
      <w:pPr>
        <w:keepNext/>
        <w:keepLines/>
        <w:jc w:val="center"/>
        <w:rPr>
          <w:rFonts w:cs="Tahoma"/>
          <w:sz w:val="20"/>
          <w:szCs w:val="20"/>
        </w:rPr>
      </w:pPr>
    </w:p>
    <w:p w14:paraId="73C49F45" w14:textId="77777777" w:rsidR="00201EFB" w:rsidRPr="00716A89" w:rsidRDefault="00201EFB" w:rsidP="00FB2203">
      <w:pPr>
        <w:keepNext/>
        <w:keepLines/>
        <w:jc w:val="center"/>
        <w:rPr>
          <w:rFonts w:cs="Tahoma"/>
          <w:szCs w:val="20"/>
        </w:rPr>
      </w:pPr>
    </w:p>
    <w:p w14:paraId="591F1A0B" w14:textId="77777777" w:rsidR="00201EFB" w:rsidRPr="00716A89" w:rsidRDefault="00201EFB" w:rsidP="00FB2203">
      <w:pPr>
        <w:keepNext/>
        <w:keepLines/>
        <w:ind w:right="424"/>
        <w:jc w:val="center"/>
        <w:rPr>
          <w:rFonts w:cs="Tahoma"/>
          <w:szCs w:val="20"/>
        </w:rPr>
      </w:pPr>
    </w:p>
    <w:p w14:paraId="1936FB21" w14:textId="77777777" w:rsidR="009908B5" w:rsidRPr="00716A89" w:rsidRDefault="009908B5" w:rsidP="00FB2203">
      <w:pPr>
        <w:keepNext/>
        <w:keepLines/>
        <w:ind w:right="424"/>
        <w:jc w:val="center"/>
        <w:rPr>
          <w:rFonts w:cs="Tahoma"/>
          <w:szCs w:val="20"/>
        </w:rPr>
      </w:pPr>
    </w:p>
    <w:p w14:paraId="3948B657" w14:textId="58DEBE5B" w:rsidR="00201EFB" w:rsidRPr="00716A89" w:rsidRDefault="00790343" w:rsidP="00FB2203">
      <w:pPr>
        <w:keepNext/>
        <w:keepLines/>
        <w:jc w:val="center"/>
        <w:rPr>
          <w:rFonts w:cs="Tahoma"/>
          <w:sz w:val="20"/>
          <w:szCs w:val="20"/>
        </w:rPr>
      </w:pPr>
      <w:r w:rsidRPr="00790343">
        <w:rPr>
          <w:rFonts w:cs="Tahoma"/>
          <w:b/>
        </w:rPr>
        <w:t>Čiščenje oljnih lovilcev na parkiriščih za obdobje 48 mesecev</w:t>
      </w:r>
    </w:p>
    <w:p w14:paraId="3587FE00" w14:textId="77777777" w:rsidR="00201EFB" w:rsidRPr="00716A89" w:rsidRDefault="00201EFB" w:rsidP="00FB2203">
      <w:pPr>
        <w:keepNext/>
        <w:keepLines/>
        <w:rPr>
          <w:rFonts w:cs="Tahoma"/>
          <w:sz w:val="20"/>
          <w:szCs w:val="20"/>
        </w:rPr>
      </w:pPr>
      <w:r w:rsidRPr="00716A89">
        <w:rPr>
          <w:rFonts w:cs="Tahoma"/>
          <w:sz w:val="20"/>
          <w:szCs w:val="20"/>
        </w:rPr>
        <w:t xml:space="preserve"> </w:t>
      </w:r>
    </w:p>
    <w:p w14:paraId="3D280A09" w14:textId="77777777" w:rsidR="00201EFB" w:rsidRPr="00716A89" w:rsidRDefault="00201EFB" w:rsidP="00FB2203">
      <w:pPr>
        <w:keepNext/>
        <w:keepLines/>
        <w:rPr>
          <w:rFonts w:cs="Tahoma"/>
          <w:sz w:val="20"/>
          <w:szCs w:val="20"/>
        </w:rPr>
      </w:pPr>
    </w:p>
    <w:p w14:paraId="4415D269" w14:textId="57B7E30D" w:rsidR="00201EFB" w:rsidRPr="00716A89" w:rsidRDefault="00923C01" w:rsidP="00FB2203">
      <w:pPr>
        <w:keepNext/>
        <w:keepLines/>
        <w:jc w:val="center"/>
        <w:rPr>
          <w:rFonts w:cs="Tahoma"/>
          <w:noProof/>
          <w:sz w:val="20"/>
          <w:szCs w:val="20"/>
        </w:rPr>
      </w:pPr>
      <w:r w:rsidRPr="00716A89">
        <w:rPr>
          <w:rFonts w:cs="Tahoma"/>
          <w:noProof/>
          <w:sz w:val="20"/>
          <w:szCs w:val="20"/>
        </w:rPr>
        <w:t xml:space="preserve">Ljubljana, </w:t>
      </w:r>
      <w:r w:rsidR="004E4463">
        <w:rPr>
          <w:rFonts w:cs="Tahoma"/>
          <w:noProof/>
          <w:sz w:val="20"/>
          <w:szCs w:val="20"/>
        </w:rPr>
        <w:t>junij</w:t>
      </w:r>
      <w:r w:rsidR="00790343">
        <w:rPr>
          <w:rFonts w:cs="Tahoma"/>
          <w:noProof/>
          <w:sz w:val="20"/>
          <w:szCs w:val="20"/>
        </w:rPr>
        <w:t xml:space="preserve"> 2025</w:t>
      </w:r>
    </w:p>
    <w:p w14:paraId="1435E981" w14:textId="77777777" w:rsidR="00201EFB" w:rsidRPr="00716A89" w:rsidRDefault="00201EFB" w:rsidP="00FB2203">
      <w:pPr>
        <w:keepNext/>
        <w:keepLines/>
        <w:jc w:val="center"/>
        <w:rPr>
          <w:rFonts w:cs="Tahoma"/>
          <w:noProof/>
          <w:sz w:val="20"/>
          <w:szCs w:val="20"/>
        </w:rPr>
      </w:pPr>
    </w:p>
    <w:p w14:paraId="734BA7CB" w14:textId="77777777" w:rsidR="00201EFB" w:rsidRPr="00716A89" w:rsidRDefault="00201EFB" w:rsidP="00FB2203">
      <w:pPr>
        <w:keepNext/>
        <w:keepLines/>
        <w:jc w:val="center"/>
        <w:rPr>
          <w:rFonts w:cs="Tahoma"/>
          <w:noProof/>
          <w:sz w:val="20"/>
          <w:szCs w:val="20"/>
        </w:rPr>
      </w:pPr>
    </w:p>
    <w:p w14:paraId="3870FDD9" w14:textId="77777777" w:rsidR="00201EFB" w:rsidRPr="00716A89" w:rsidRDefault="00201EFB" w:rsidP="00FB2203">
      <w:pPr>
        <w:keepNext/>
        <w:keepLines/>
        <w:jc w:val="center"/>
        <w:rPr>
          <w:rFonts w:cs="Tahoma"/>
          <w:noProof/>
          <w:sz w:val="20"/>
          <w:szCs w:val="20"/>
        </w:rPr>
      </w:pPr>
    </w:p>
    <w:p w14:paraId="61C74546" w14:textId="77777777" w:rsidR="00201EFB" w:rsidRPr="00716A89" w:rsidRDefault="00201EFB" w:rsidP="00FB2203">
      <w:pPr>
        <w:keepNext/>
        <w:keepLines/>
        <w:jc w:val="center"/>
        <w:rPr>
          <w:rFonts w:cs="Tahoma"/>
          <w:noProof/>
          <w:sz w:val="20"/>
          <w:szCs w:val="20"/>
        </w:rPr>
      </w:pPr>
    </w:p>
    <w:p w14:paraId="34B9674C" w14:textId="77777777" w:rsidR="00F55096" w:rsidRPr="00716A89" w:rsidRDefault="00F55096" w:rsidP="00FB2203">
      <w:pPr>
        <w:keepNext/>
        <w:keepLines/>
        <w:jc w:val="center"/>
        <w:rPr>
          <w:rFonts w:cs="Tahoma"/>
          <w:noProof/>
          <w:sz w:val="20"/>
          <w:szCs w:val="20"/>
        </w:rPr>
      </w:pPr>
    </w:p>
    <w:p w14:paraId="47BC926B" w14:textId="77777777" w:rsidR="00201EFB" w:rsidRPr="00716A89" w:rsidRDefault="00201EFB" w:rsidP="00FB2203">
      <w:pPr>
        <w:keepNext/>
        <w:keepLines/>
        <w:jc w:val="center"/>
        <w:rPr>
          <w:rFonts w:cs="Tahoma"/>
          <w:noProof/>
          <w:sz w:val="20"/>
          <w:szCs w:val="20"/>
        </w:rPr>
      </w:pPr>
    </w:p>
    <w:p w14:paraId="2849FB79" w14:textId="77777777" w:rsidR="00201EFB" w:rsidRPr="00716A89" w:rsidRDefault="00201EFB" w:rsidP="00FB2203">
      <w:pPr>
        <w:keepNext/>
        <w:keepLines/>
        <w:jc w:val="center"/>
        <w:rPr>
          <w:rFonts w:cs="Tahoma"/>
          <w:noProof/>
          <w:sz w:val="20"/>
          <w:szCs w:val="20"/>
        </w:rPr>
      </w:pPr>
    </w:p>
    <w:p w14:paraId="39411A50" w14:textId="77777777" w:rsidR="00807EF9" w:rsidRPr="00716A89" w:rsidRDefault="00807EF9" w:rsidP="00FB2203">
      <w:pPr>
        <w:keepNext/>
        <w:keepLines/>
        <w:jc w:val="center"/>
        <w:rPr>
          <w:rFonts w:cs="Tahoma"/>
          <w:noProof/>
          <w:sz w:val="20"/>
          <w:szCs w:val="20"/>
        </w:rPr>
      </w:pPr>
    </w:p>
    <w:p w14:paraId="119B423C" w14:textId="77777777" w:rsidR="00201EFB" w:rsidRPr="00716A89" w:rsidRDefault="00201EFB" w:rsidP="00FB2203">
      <w:pPr>
        <w:keepNext/>
        <w:keepLines/>
        <w:tabs>
          <w:tab w:val="left" w:pos="4536"/>
        </w:tabs>
        <w:rPr>
          <w:rFonts w:cs="Tahoma"/>
          <w:sz w:val="20"/>
          <w:szCs w:val="20"/>
        </w:rPr>
      </w:pPr>
    </w:p>
    <w:p w14:paraId="0C48C31A" w14:textId="77777777" w:rsidR="00923C01" w:rsidRPr="00716A89" w:rsidRDefault="00923C01" w:rsidP="00FB2203">
      <w:pPr>
        <w:keepNext/>
        <w:keepLines/>
        <w:jc w:val="center"/>
        <w:outlineLvl w:val="0"/>
        <w:rPr>
          <w:rFonts w:cs="Tahoma"/>
          <w:b/>
          <w:sz w:val="28"/>
          <w:szCs w:val="28"/>
        </w:rPr>
      </w:pPr>
    </w:p>
    <w:p w14:paraId="5E7184F9" w14:textId="77777777" w:rsidR="00B47326" w:rsidRPr="00716A89" w:rsidRDefault="00B47326" w:rsidP="00FB2203">
      <w:pPr>
        <w:keepNext/>
        <w:keepLines/>
        <w:jc w:val="center"/>
        <w:outlineLvl w:val="0"/>
        <w:rPr>
          <w:rFonts w:cs="Tahoma"/>
          <w:b/>
          <w:sz w:val="28"/>
          <w:szCs w:val="28"/>
        </w:rPr>
      </w:pPr>
    </w:p>
    <w:p w14:paraId="44073E11" w14:textId="77777777" w:rsidR="00B47326" w:rsidRPr="00716A89" w:rsidRDefault="00B47326" w:rsidP="00FB2203">
      <w:pPr>
        <w:keepNext/>
        <w:keepLines/>
        <w:jc w:val="center"/>
        <w:outlineLvl w:val="0"/>
        <w:rPr>
          <w:rFonts w:cs="Tahoma"/>
          <w:b/>
          <w:sz w:val="28"/>
          <w:szCs w:val="28"/>
        </w:rPr>
      </w:pPr>
    </w:p>
    <w:p w14:paraId="64E4E472" w14:textId="77777777" w:rsidR="00B47326" w:rsidRPr="00716A89" w:rsidRDefault="00B47326" w:rsidP="00FB2203">
      <w:pPr>
        <w:keepNext/>
        <w:keepLines/>
        <w:jc w:val="center"/>
        <w:outlineLvl w:val="0"/>
        <w:rPr>
          <w:rFonts w:cs="Tahoma"/>
          <w:b/>
          <w:sz w:val="28"/>
          <w:szCs w:val="28"/>
        </w:rPr>
      </w:pPr>
    </w:p>
    <w:p w14:paraId="3C1CD430" w14:textId="77777777" w:rsidR="00F76687" w:rsidRPr="00716A89" w:rsidRDefault="00F76687" w:rsidP="00FB2203">
      <w:pPr>
        <w:keepNext/>
        <w:keepLines/>
        <w:jc w:val="center"/>
        <w:outlineLvl w:val="0"/>
        <w:rPr>
          <w:rFonts w:cs="Tahoma"/>
          <w:b/>
          <w:sz w:val="28"/>
          <w:szCs w:val="28"/>
        </w:rPr>
      </w:pPr>
    </w:p>
    <w:p w14:paraId="3905090F" w14:textId="77777777" w:rsidR="00F76687" w:rsidRPr="00716A89" w:rsidRDefault="00F76687" w:rsidP="00FB2203">
      <w:pPr>
        <w:keepNext/>
        <w:keepLines/>
        <w:jc w:val="center"/>
        <w:outlineLvl w:val="0"/>
        <w:rPr>
          <w:rFonts w:cs="Tahoma"/>
          <w:b/>
          <w:sz w:val="28"/>
          <w:szCs w:val="28"/>
        </w:rPr>
      </w:pPr>
    </w:p>
    <w:p w14:paraId="11395334" w14:textId="77777777" w:rsidR="00201EFB" w:rsidRPr="00716A89" w:rsidRDefault="00201EFB" w:rsidP="00FB2203">
      <w:pPr>
        <w:keepNext/>
        <w:keepLines/>
        <w:jc w:val="center"/>
        <w:outlineLvl w:val="0"/>
        <w:rPr>
          <w:rFonts w:cs="Tahoma"/>
          <w:b/>
          <w:sz w:val="28"/>
          <w:szCs w:val="28"/>
        </w:rPr>
      </w:pPr>
      <w:r w:rsidRPr="00716A89">
        <w:rPr>
          <w:rFonts w:cs="Tahoma"/>
          <w:b/>
          <w:sz w:val="28"/>
          <w:szCs w:val="28"/>
        </w:rPr>
        <w:t xml:space="preserve">POVABILO K ODDAJI </w:t>
      </w:r>
      <w:r w:rsidR="00807EF9" w:rsidRPr="00716A89">
        <w:rPr>
          <w:rFonts w:cs="Tahoma"/>
          <w:b/>
          <w:sz w:val="28"/>
          <w:szCs w:val="28"/>
        </w:rPr>
        <w:t>PONUDBE</w:t>
      </w:r>
    </w:p>
    <w:p w14:paraId="5F39A1B1" w14:textId="77777777" w:rsidR="00201EFB" w:rsidRPr="00716A89" w:rsidRDefault="00201EFB" w:rsidP="00FB2203">
      <w:pPr>
        <w:keepNext/>
        <w:keepLines/>
        <w:tabs>
          <w:tab w:val="left" w:pos="2895"/>
        </w:tabs>
        <w:rPr>
          <w:rFonts w:cs="Tahoma"/>
          <w:sz w:val="20"/>
          <w:szCs w:val="20"/>
        </w:rPr>
      </w:pPr>
      <w:r w:rsidRPr="00716A89">
        <w:rPr>
          <w:rFonts w:cs="Tahoma"/>
          <w:sz w:val="20"/>
          <w:szCs w:val="20"/>
        </w:rPr>
        <w:tab/>
      </w:r>
    </w:p>
    <w:p w14:paraId="40FCFF28" w14:textId="77777777" w:rsidR="00201EFB" w:rsidRPr="00716A89" w:rsidRDefault="00201EFB" w:rsidP="00FB2203">
      <w:pPr>
        <w:keepNext/>
        <w:keepLines/>
        <w:rPr>
          <w:rFonts w:cs="Tahoma"/>
          <w:sz w:val="20"/>
          <w:szCs w:val="20"/>
        </w:rPr>
      </w:pPr>
    </w:p>
    <w:p w14:paraId="44D58509" w14:textId="77777777" w:rsidR="00201EFB" w:rsidRPr="00716A89" w:rsidRDefault="00201EFB" w:rsidP="00FB2203">
      <w:pPr>
        <w:keepNext/>
        <w:keepLines/>
        <w:rPr>
          <w:rFonts w:cs="Tahoma"/>
          <w:sz w:val="20"/>
          <w:szCs w:val="20"/>
        </w:rPr>
      </w:pPr>
    </w:p>
    <w:p w14:paraId="4E5D8C80" w14:textId="77777777" w:rsidR="00A94B0B" w:rsidRPr="00716A89" w:rsidRDefault="00A94B0B" w:rsidP="00FB2203">
      <w:pPr>
        <w:keepNext/>
        <w:keepLines/>
        <w:rPr>
          <w:rFonts w:cs="Tahoma"/>
          <w:sz w:val="20"/>
          <w:szCs w:val="20"/>
        </w:rPr>
      </w:pPr>
    </w:p>
    <w:p w14:paraId="75E3E95B" w14:textId="12B6D2CE" w:rsidR="00807EF9" w:rsidRPr="00716A89" w:rsidRDefault="00807EF9" w:rsidP="00FB2203">
      <w:pPr>
        <w:keepNext/>
        <w:keepLines/>
        <w:jc w:val="both"/>
        <w:rPr>
          <w:rFonts w:cs="Tahoma"/>
          <w:sz w:val="20"/>
          <w:szCs w:val="20"/>
        </w:rPr>
      </w:pPr>
      <w:r w:rsidRPr="00716A89">
        <w:rPr>
          <w:rFonts w:cs="Tahoma"/>
          <w:sz w:val="20"/>
          <w:szCs w:val="20"/>
        </w:rPr>
        <w:t xml:space="preserve">JAVNI HOLDING Ljubljana, d.o.o., Verovškova ulica 70, </w:t>
      </w:r>
      <w:r w:rsidR="004253E1">
        <w:rPr>
          <w:rFonts w:cs="Tahoma"/>
          <w:sz w:val="20"/>
          <w:szCs w:val="20"/>
        </w:rPr>
        <w:t xml:space="preserve">1000 </w:t>
      </w:r>
      <w:r w:rsidRPr="00716A89">
        <w:rPr>
          <w:rFonts w:cs="Tahoma"/>
          <w:sz w:val="20"/>
          <w:szCs w:val="20"/>
        </w:rPr>
        <w:t xml:space="preserve">Ljubljana, na podlagi pooblastila </w:t>
      </w:r>
      <w:r w:rsidR="005612A4" w:rsidRPr="00716A89">
        <w:rPr>
          <w:rFonts w:cs="Tahoma"/>
          <w:sz w:val="20"/>
          <w:szCs w:val="20"/>
        </w:rPr>
        <w:t xml:space="preserve">naročnika </w:t>
      </w:r>
      <w:r w:rsidR="00E44052">
        <w:rPr>
          <w:rFonts w:cs="Tahoma"/>
          <w:bCs/>
          <w:sz w:val="20"/>
          <w:szCs w:val="20"/>
        </w:rPr>
        <w:t>Javno podjetje Ljubljanska parkirišča in tržnice, d.o.o.</w:t>
      </w:r>
      <w:r w:rsidR="001642F1" w:rsidRPr="00716A89">
        <w:rPr>
          <w:rFonts w:cs="Tahoma"/>
          <w:bCs/>
          <w:sz w:val="20"/>
          <w:szCs w:val="20"/>
        </w:rPr>
        <w:t xml:space="preserve">, </w:t>
      </w:r>
      <w:r w:rsidR="00E44052">
        <w:rPr>
          <w:rFonts w:cs="Tahoma"/>
          <w:bCs/>
          <w:sz w:val="20"/>
          <w:szCs w:val="20"/>
        </w:rPr>
        <w:t>Kopitarjeva ulica 2</w:t>
      </w:r>
      <w:r w:rsidR="005612A4" w:rsidRPr="00716A89">
        <w:rPr>
          <w:rFonts w:cs="Tahoma"/>
          <w:sz w:val="20"/>
          <w:szCs w:val="20"/>
        </w:rPr>
        <w:t>,</w:t>
      </w:r>
      <w:r w:rsidR="005612A4" w:rsidRPr="00716A89">
        <w:rPr>
          <w:rFonts w:cs="Tahoma"/>
          <w:b/>
          <w:bCs/>
          <w:sz w:val="20"/>
          <w:szCs w:val="20"/>
        </w:rPr>
        <w:t xml:space="preserve"> </w:t>
      </w:r>
      <w:r w:rsidR="005612A4" w:rsidRPr="00716A89">
        <w:rPr>
          <w:rFonts w:cs="Tahoma"/>
          <w:sz w:val="20"/>
          <w:szCs w:val="20"/>
        </w:rPr>
        <w:t>1000 Ljubljana</w:t>
      </w:r>
      <w:r w:rsidRPr="00716A89">
        <w:rPr>
          <w:rFonts w:cs="Tahoma"/>
          <w:bCs/>
          <w:sz w:val="20"/>
          <w:szCs w:val="20"/>
        </w:rPr>
        <w:t xml:space="preserve">, </w:t>
      </w:r>
    </w:p>
    <w:p w14:paraId="437C469D" w14:textId="77777777" w:rsidR="00F55096" w:rsidRPr="00716A89" w:rsidRDefault="00F55096" w:rsidP="00FB2203">
      <w:pPr>
        <w:keepNext/>
        <w:keepLines/>
        <w:jc w:val="both"/>
        <w:rPr>
          <w:rFonts w:cs="Tahoma"/>
          <w:sz w:val="20"/>
          <w:szCs w:val="20"/>
        </w:rPr>
      </w:pPr>
    </w:p>
    <w:p w14:paraId="11ADC6EF" w14:textId="77777777" w:rsidR="00201EFB" w:rsidRPr="00716A89" w:rsidRDefault="00D30935" w:rsidP="00FB2203">
      <w:pPr>
        <w:keepNext/>
        <w:keepLines/>
        <w:rPr>
          <w:rFonts w:cs="Tahoma"/>
          <w:b/>
          <w:sz w:val="20"/>
          <w:szCs w:val="20"/>
        </w:rPr>
      </w:pPr>
      <w:r w:rsidRPr="00716A89">
        <w:rPr>
          <w:rFonts w:cs="Tahoma"/>
          <w:b/>
          <w:sz w:val="20"/>
          <w:szCs w:val="20"/>
        </w:rPr>
        <w:t>v</w:t>
      </w:r>
      <w:r w:rsidR="00201EFB" w:rsidRPr="00716A89">
        <w:rPr>
          <w:rFonts w:cs="Tahoma"/>
          <w:b/>
          <w:sz w:val="20"/>
          <w:szCs w:val="20"/>
        </w:rPr>
        <w:t>abi</w:t>
      </w:r>
      <w:r w:rsidRPr="00716A89">
        <w:rPr>
          <w:rFonts w:cs="Tahoma"/>
          <w:b/>
          <w:sz w:val="20"/>
          <w:szCs w:val="20"/>
        </w:rPr>
        <w:t xml:space="preserve"> k sodelovanju</w:t>
      </w:r>
    </w:p>
    <w:p w14:paraId="52B586C1" w14:textId="77777777" w:rsidR="00201EFB" w:rsidRPr="00716A89" w:rsidRDefault="00201EFB" w:rsidP="00FB2203">
      <w:pPr>
        <w:keepNext/>
        <w:keepLines/>
        <w:jc w:val="both"/>
        <w:rPr>
          <w:rFonts w:cs="Tahoma"/>
          <w:sz w:val="20"/>
          <w:szCs w:val="20"/>
        </w:rPr>
      </w:pPr>
    </w:p>
    <w:p w14:paraId="18FF8257" w14:textId="77777777" w:rsidR="00152609" w:rsidRPr="00716A89" w:rsidRDefault="00152609" w:rsidP="00FB2203">
      <w:pPr>
        <w:keepNext/>
        <w:keepLines/>
        <w:jc w:val="both"/>
        <w:rPr>
          <w:rFonts w:cs="Tahoma"/>
          <w:sz w:val="20"/>
          <w:szCs w:val="20"/>
        </w:rPr>
      </w:pPr>
    </w:p>
    <w:p w14:paraId="1D38107C" w14:textId="77777777" w:rsidR="00152609" w:rsidRPr="00716A89" w:rsidRDefault="00152609" w:rsidP="00FB2203">
      <w:pPr>
        <w:keepNext/>
        <w:keepLines/>
        <w:jc w:val="both"/>
        <w:rPr>
          <w:rFonts w:cs="Tahoma"/>
          <w:sz w:val="20"/>
          <w:szCs w:val="20"/>
        </w:rPr>
      </w:pPr>
      <w:r w:rsidRPr="00716A89">
        <w:rPr>
          <w:rFonts w:cs="Tahoma"/>
          <w:sz w:val="20"/>
          <w:szCs w:val="20"/>
        </w:rPr>
        <w:t xml:space="preserve">vse zainteresirane </w:t>
      </w:r>
      <w:r w:rsidR="00807EF9" w:rsidRPr="00716A89">
        <w:rPr>
          <w:rFonts w:cs="Tahoma"/>
          <w:sz w:val="20"/>
          <w:szCs w:val="20"/>
        </w:rPr>
        <w:t>ponudnike</w:t>
      </w:r>
      <w:r w:rsidRPr="00716A89">
        <w:rPr>
          <w:rFonts w:cs="Tahoma"/>
          <w:sz w:val="20"/>
          <w:szCs w:val="20"/>
        </w:rPr>
        <w:t xml:space="preserve">, da predložijo svojo </w:t>
      </w:r>
      <w:r w:rsidR="00EB4AB2" w:rsidRPr="00716A89">
        <w:rPr>
          <w:rFonts w:cs="Tahoma"/>
          <w:sz w:val="20"/>
          <w:szCs w:val="20"/>
        </w:rPr>
        <w:t>ponudbo</w:t>
      </w:r>
      <w:r w:rsidRPr="00716A89">
        <w:rPr>
          <w:rFonts w:cs="Tahoma"/>
          <w:sz w:val="20"/>
          <w:szCs w:val="20"/>
        </w:rPr>
        <w:t xml:space="preserve"> po zahtevah razpisne dokumentacije za oddajo javnega naročila:</w:t>
      </w:r>
    </w:p>
    <w:p w14:paraId="0ADD2676" w14:textId="77777777" w:rsidR="00152609" w:rsidRPr="00716A89" w:rsidRDefault="00152609" w:rsidP="00FB2203">
      <w:pPr>
        <w:keepNext/>
        <w:keepLines/>
        <w:jc w:val="both"/>
        <w:rPr>
          <w:rFonts w:cs="Tahoma"/>
          <w:sz w:val="20"/>
          <w:szCs w:val="20"/>
        </w:rPr>
      </w:pPr>
    </w:p>
    <w:p w14:paraId="6119464C" w14:textId="77777777" w:rsidR="00152609" w:rsidRPr="00716A89" w:rsidRDefault="00152609" w:rsidP="00FB2203">
      <w:pPr>
        <w:keepNext/>
        <w:keepLines/>
        <w:jc w:val="both"/>
        <w:rPr>
          <w:rFonts w:cs="Tahoma"/>
          <w:sz w:val="20"/>
          <w:szCs w:val="20"/>
        </w:rPr>
      </w:pPr>
    </w:p>
    <w:p w14:paraId="284FB8BB" w14:textId="4A49CD8E" w:rsidR="00201EFB" w:rsidRPr="004253E1" w:rsidRDefault="004253E1" w:rsidP="00FB2203">
      <w:pPr>
        <w:keepNext/>
        <w:keepLines/>
        <w:jc w:val="center"/>
        <w:rPr>
          <w:rFonts w:cs="Tahoma"/>
          <w:b/>
          <w:bCs/>
          <w:sz w:val="20"/>
          <w:szCs w:val="20"/>
        </w:rPr>
      </w:pPr>
      <w:r w:rsidRPr="004253E1">
        <w:rPr>
          <w:rFonts w:cs="Tahoma"/>
          <w:b/>
          <w:bCs/>
          <w:sz w:val="20"/>
          <w:szCs w:val="20"/>
        </w:rPr>
        <w:t>Čiščenje oljnih lovilcev na parkiriščih za obdobje 48 mesecev</w:t>
      </w:r>
    </w:p>
    <w:p w14:paraId="156EADA9" w14:textId="77777777" w:rsidR="00201EFB" w:rsidRPr="00716A89" w:rsidRDefault="00201EFB" w:rsidP="00FB2203">
      <w:pPr>
        <w:keepNext/>
        <w:keepLines/>
        <w:rPr>
          <w:rFonts w:cs="Tahoma"/>
          <w:sz w:val="20"/>
          <w:szCs w:val="20"/>
        </w:rPr>
      </w:pPr>
    </w:p>
    <w:p w14:paraId="5208EA0F" w14:textId="77777777" w:rsidR="00474AC6" w:rsidRPr="00716A89" w:rsidRDefault="00474AC6" w:rsidP="00FB2203">
      <w:pPr>
        <w:keepNext/>
        <w:keepLines/>
        <w:rPr>
          <w:rFonts w:cs="Tahoma"/>
          <w:sz w:val="20"/>
          <w:szCs w:val="20"/>
        </w:rPr>
      </w:pPr>
    </w:p>
    <w:p w14:paraId="3B082E19" w14:textId="007039DE" w:rsidR="008C7FE0" w:rsidRPr="00716A89" w:rsidRDefault="008C7FE0" w:rsidP="00FB2203">
      <w:pPr>
        <w:keepNext/>
        <w:keepLines/>
        <w:jc w:val="both"/>
        <w:rPr>
          <w:rFonts w:cs="Tahoma"/>
          <w:sz w:val="20"/>
          <w:szCs w:val="20"/>
        </w:rPr>
      </w:pPr>
      <w:r w:rsidRPr="00716A89">
        <w:rPr>
          <w:rFonts w:cs="Tahoma"/>
          <w:sz w:val="20"/>
          <w:szCs w:val="20"/>
        </w:rPr>
        <w:t xml:space="preserve">Dokumentacija v zvezi z oddajo javnega naročila (v nadaljevanju tudi: razpisna dokumentacija) natančno določa predmet javnega naročila ter pogoje in merila za izbiro najugodnejšega ponudnika, s katerim bo sklenjen </w:t>
      </w:r>
      <w:r w:rsidR="00FE0DBD">
        <w:rPr>
          <w:rFonts w:cs="Tahoma"/>
          <w:sz w:val="20"/>
          <w:szCs w:val="20"/>
        </w:rPr>
        <w:t>okvirni sporazum</w:t>
      </w:r>
      <w:r w:rsidR="0057210D" w:rsidRPr="00716A89">
        <w:rPr>
          <w:rFonts w:cs="Tahoma"/>
          <w:sz w:val="20"/>
          <w:szCs w:val="20"/>
        </w:rPr>
        <w:t>.</w:t>
      </w:r>
      <w:r w:rsidR="00883DED" w:rsidRPr="00716A89">
        <w:rPr>
          <w:rFonts w:cs="Tahoma"/>
          <w:sz w:val="20"/>
          <w:szCs w:val="20"/>
        </w:rPr>
        <w:t xml:space="preserve"> </w:t>
      </w:r>
    </w:p>
    <w:p w14:paraId="43DD3718" w14:textId="77777777" w:rsidR="008C7FE0" w:rsidRPr="00716A89" w:rsidRDefault="008C7FE0" w:rsidP="00FB2203">
      <w:pPr>
        <w:keepNext/>
        <w:keepLines/>
        <w:rPr>
          <w:rFonts w:cs="Tahoma"/>
          <w:sz w:val="20"/>
          <w:szCs w:val="20"/>
        </w:rPr>
      </w:pPr>
    </w:p>
    <w:p w14:paraId="18976E89" w14:textId="77777777" w:rsidR="008C7FE0" w:rsidRPr="00716A89" w:rsidRDefault="008C7FE0" w:rsidP="00FB2203">
      <w:pPr>
        <w:keepNext/>
        <w:keepLines/>
        <w:jc w:val="both"/>
        <w:rPr>
          <w:rFonts w:cs="Tahoma"/>
          <w:sz w:val="20"/>
          <w:szCs w:val="20"/>
        </w:rPr>
      </w:pPr>
      <w:r w:rsidRPr="00716A89">
        <w:rPr>
          <w:rFonts w:cs="Tahoma"/>
          <w:sz w:val="20"/>
          <w:szCs w:val="20"/>
        </w:rPr>
        <w:t>Sestavni del razpisne dokumentacije so tudi morebitne spremembe, dopolnitve in pojasnila razpisne dokumentacije ter odgovori na vprašanja gospodarskih subjektov.</w:t>
      </w:r>
    </w:p>
    <w:p w14:paraId="047836F2" w14:textId="77777777" w:rsidR="00201EFB" w:rsidRPr="00716A89" w:rsidRDefault="00201EFB" w:rsidP="00FB2203">
      <w:pPr>
        <w:keepNext/>
        <w:keepLines/>
        <w:rPr>
          <w:rFonts w:cs="Tahoma"/>
          <w:sz w:val="20"/>
          <w:szCs w:val="20"/>
        </w:rPr>
      </w:pPr>
    </w:p>
    <w:p w14:paraId="12E085BC" w14:textId="77777777" w:rsidR="006F4006" w:rsidRPr="00716A89" w:rsidRDefault="006F4006" w:rsidP="00FB2203">
      <w:pPr>
        <w:keepNext/>
        <w:keepLines/>
        <w:rPr>
          <w:rFonts w:cs="Tahoma"/>
          <w:sz w:val="20"/>
          <w:szCs w:val="20"/>
        </w:rPr>
      </w:pPr>
    </w:p>
    <w:p w14:paraId="4A772A07" w14:textId="77777777" w:rsidR="00201EFB" w:rsidRPr="00716A89" w:rsidRDefault="00201EFB" w:rsidP="00FB2203">
      <w:pPr>
        <w:keepNext/>
        <w:keepLines/>
        <w:rPr>
          <w:rFonts w:cs="Tahoma"/>
          <w:sz w:val="20"/>
          <w:szCs w:val="20"/>
        </w:rPr>
      </w:pPr>
      <w:r w:rsidRPr="00716A89">
        <w:rPr>
          <w:rFonts w:cs="Tahoma"/>
          <w:sz w:val="20"/>
          <w:szCs w:val="20"/>
        </w:rPr>
        <w:t>S spoštovanjem!</w:t>
      </w:r>
    </w:p>
    <w:p w14:paraId="5894393D" w14:textId="77777777" w:rsidR="00201EFB" w:rsidRPr="00716A89" w:rsidRDefault="00201EFB" w:rsidP="00FB2203">
      <w:pPr>
        <w:keepNext/>
        <w:keepLines/>
        <w:rPr>
          <w:rFonts w:cs="Tahoma"/>
          <w:sz w:val="20"/>
          <w:szCs w:val="20"/>
        </w:rPr>
      </w:pPr>
    </w:p>
    <w:p w14:paraId="4964CC2D" w14:textId="77777777" w:rsidR="00201EFB" w:rsidRDefault="00201EFB" w:rsidP="00FB2203">
      <w:pPr>
        <w:keepNext/>
        <w:keepLines/>
        <w:rPr>
          <w:rFonts w:cs="Tahoma"/>
          <w:sz w:val="20"/>
          <w:szCs w:val="20"/>
        </w:rPr>
      </w:pPr>
    </w:p>
    <w:p w14:paraId="3AF9AD38" w14:textId="77777777" w:rsidR="006F1EDC" w:rsidRPr="00716A89" w:rsidRDefault="006F1EDC" w:rsidP="00FB2203">
      <w:pPr>
        <w:keepNext/>
        <w:keepLines/>
        <w:rPr>
          <w:rFonts w:cs="Tahoma"/>
          <w:sz w:val="20"/>
          <w:szCs w:val="20"/>
        </w:rPr>
      </w:pPr>
    </w:p>
    <w:p w14:paraId="17771324" w14:textId="77777777" w:rsidR="00201EFB" w:rsidRPr="00716A89" w:rsidRDefault="00201EFB" w:rsidP="00FB2203">
      <w:pPr>
        <w:keepNext/>
        <w:keepLines/>
        <w:rPr>
          <w:rFonts w:cs="Tahoma"/>
          <w:sz w:val="20"/>
          <w:szCs w:val="20"/>
        </w:rPr>
      </w:pPr>
    </w:p>
    <w:p w14:paraId="4E25FEBB" w14:textId="77777777" w:rsidR="00201EFB" w:rsidRDefault="00201EFB" w:rsidP="00FB2203">
      <w:pPr>
        <w:keepNext/>
        <w:keepLines/>
        <w:rPr>
          <w:rFonts w:cs="Tahoma"/>
          <w:sz w:val="20"/>
          <w:szCs w:val="20"/>
        </w:rPr>
      </w:pPr>
    </w:p>
    <w:p w14:paraId="22AA1DAF" w14:textId="77777777" w:rsidR="00FB07BA" w:rsidRPr="00716A89" w:rsidRDefault="00FB07BA" w:rsidP="00FB2203">
      <w:pPr>
        <w:keepNext/>
        <w:keepLines/>
        <w:rPr>
          <w:rFonts w:cs="Tahoma"/>
          <w:sz w:val="20"/>
          <w:szCs w:val="20"/>
        </w:rPr>
      </w:pPr>
    </w:p>
    <w:p w14:paraId="73417C91" w14:textId="77777777" w:rsidR="00201EFB" w:rsidRPr="00716A89" w:rsidRDefault="00201EFB" w:rsidP="00FB2203">
      <w:pPr>
        <w:keepNext/>
        <w:keepLines/>
        <w:rPr>
          <w:rFonts w:cs="Tahoma"/>
          <w:sz w:val="20"/>
          <w:szCs w:val="20"/>
        </w:rPr>
      </w:pPr>
    </w:p>
    <w:p w14:paraId="3254B725" w14:textId="77777777" w:rsidR="00201EFB" w:rsidRPr="00716A89" w:rsidRDefault="00201EFB" w:rsidP="00FB2203">
      <w:pPr>
        <w:keepNext/>
        <w:keepLines/>
        <w:rPr>
          <w:rFonts w:cs="Tahoma"/>
          <w:sz w:val="20"/>
          <w:szCs w:val="20"/>
        </w:rPr>
      </w:pPr>
    </w:p>
    <w:p w14:paraId="7702D2A4" w14:textId="77777777" w:rsidR="00201EFB" w:rsidRPr="00716A89" w:rsidRDefault="00201EFB" w:rsidP="00FB2203">
      <w:pPr>
        <w:keepNext/>
        <w:keepLines/>
        <w:autoSpaceDE w:val="0"/>
        <w:autoSpaceDN w:val="0"/>
        <w:adjustRightInd w:val="0"/>
        <w:ind w:left="4956" w:firstLine="708"/>
        <w:rPr>
          <w:rFonts w:cs="Tahoma"/>
          <w:bCs/>
          <w:sz w:val="20"/>
          <w:szCs w:val="20"/>
        </w:rPr>
      </w:pPr>
      <w:r w:rsidRPr="00716A89">
        <w:rPr>
          <w:rFonts w:cs="Tahoma"/>
          <w:bCs/>
          <w:sz w:val="20"/>
          <w:szCs w:val="20"/>
        </w:rPr>
        <w:t>JAVNI HOLDING Ljubljana, d.o.o.</w:t>
      </w:r>
    </w:p>
    <w:p w14:paraId="4257D35E" w14:textId="77777777" w:rsidR="00201EFB" w:rsidRPr="00716A89" w:rsidRDefault="00FA0694" w:rsidP="00FB2203">
      <w:pPr>
        <w:keepNext/>
        <w:keepLines/>
        <w:autoSpaceDE w:val="0"/>
        <w:autoSpaceDN w:val="0"/>
        <w:adjustRightInd w:val="0"/>
        <w:ind w:left="6372"/>
        <w:rPr>
          <w:rFonts w:cs="Tahoma"/>
          <w:bCs/>
          <w:sz w:val="20"/>
          <w:szCs w:val="20"/>
        </w:rPr>
      </w:pPr>
      <w:r>
        <w:rPr>
          <w:rFonts w:cs="Tahoma"/>
          <w:bCs/>
          <w:sz w:val="20"/>
          <w:szCs w:val="20"/>
        </w:rPr>
        <w:t xml:space="preserve">       Direktor</w:t>
      </w:r>
    </w:p>
    <w:p w14:paraId="3E54854E" w14:textId="77777777" w:rsidR="00201EFB" w:rsidRPr="00716A89" w:rsidRDefault="00FA0694" w:rsidP="00FB2203">
      <w:pPr>
        <w:keepNext/>
        <w:keepLines/>
        <w:ind w:left="4956" w:firstLine="708"/>
        <w:rPr>
          <w:rFonts w:cs="Tahoma"/>
          <w:sz w:val="20"/>
          <w:szCs w:val="20"/>
        </w:rPr>
      </w:pPr>
      <w:r>
        <w:rPr>
          <w:rFonts w:cs="Tahoma"/>
          <w:bCs/>
          <w:sz w:val="20"/>
          <w:szCs w:val="20"/>
        </w:rPr>
        <w:t xml:space="preserve">             Krištof MLAKAR</w:t>
      </w:r>
    </w:p>
    <w:p w14:paraId="4B8AD81A" w14:textId="77777777" w:rsidR="00201EFB" w:rsidRPr="00716A89" w:rsidRDefault="00201EFB" w:rsidP="00FB2203">
      <w:pPr>
        <w:keepNext/>
        <w:keepLines/>
        <w:rPr>
          <w:rFonts w:cs="Tahoma"/>
          <w:sz w:val="20"/>
          <w:szCs w:val="20"/>
        </w:rPr>
      </w:pPr>
    </w:p>
    <w:p w14:paraId="28914453" w14:textId="77777777" w:rsidR="00201EFB" w:rsidRPr="00716A89" w:rsidRDefault="00201EFB" w:rsidP="00FB2203">
      <w:pPr>
        <w:keepNext/>
        <w:keepLines/>
        <w:rPr>
          <w:rFonts w:cs="Tahoma"/>
          <w:sz w:val="20"/>
          <w:szCs w:val="20"/>
        </w:rPr>
      </w:pPr>
    </w:p>
    <w:p w14:paraId="67F6E6B0" w14:textId="77777777" w:rsidR="00152609" w:rsidRPr="00716A89" w:rsidRDefault="00152609" w:rsidP="00FB2203">
      <w:pPr>
        <w:keepNext/>
        <w:keepLines/>
        <w:rPr>
          <w:rFonts w:cs="Tahoma"/>
          <w:b/>
          <w:szCs w:val="20"/>
        </w:rPr>
      </w:pPr>
    </w:p>
    <w:p w14:paraId="05FCD32B" w14:textId="77777777" w:rsidR="00AB2C09" w:rsidRPr="00716A89" w:rsidRDefault="00AB2C09" w:rsidP="00FB2203">
      <w:pPr>
        <w:keepNext/>
        <w:keepLines/>
        <w:rPr>
          <w:rFonts w:cs="Tahoma"/>
          <w:b/>
          <w:szCs w:val="20"/>
        </w:rPr>
      </w:pPr>
    </w:p>
    <w:p w14:paraId="4F3DDB4F" w14:textId="77777777" w:rsidR="00B47326" w:rsidRPr="00716A89" w:rsidRDefault="00B47326" w:rsidP="00FB2203">
      <w:pPr>
        <w:keepNext/>
        <w:keepLines/>
        <w:spacing w:after="200" w:line="276" w:lineRule="auto"/>
        <w:rPr>
          <w:rFonts w:cs="Tahoma"/>
          <w:b/>
          <w:szCs w:val="20"/>
        </w:rPr>
      </w:pPr>
      <w:r w:rsidRPr="00716A89">
        <w:rPr>
          <w:rFonts w:cs="Tahoma"/>
          <w:b/>
          <w:szCs w:val="20"/>
        </w:rPr>
        <w:br w:type="page"/>
      </w:r>
    </w:p>
    <w:p w14:paraId="13133281" w14:textId="77777777" w:rsidR="00201EFB" w:rsidRPr="00716A89" w:rsidRDefault="00201EFB" w:rsidP="00FB2203">
      <w:pPr>
        <w:keepNext/>
        <w:keepLines/>
        <w:numPr>
          <w:ilvl w:val="0"/>
          <w:numId w:val="3"/>
        </w:numPr>
        <w:jc w:val="both"/>
        <w:rPr>
          <w:rFonts w:cs="Tahoma"/>
          <w:b/>
          <w:szCs w:val="20"/>
        </w:rPr>
      </w:pPr>
      <w:r w:rsidRPr="00716A89">
        <w:rPr>
          <w:rFonts w:cs="Tahoma"/>
          <w:b/>
          <w:szCs w:val="20"/>
        </w:rPr>
        <w:lastRenderedPageBreak/>
        <w:t xml:space="preserve">SPLOŠNA DOLOČILA </w:t>
      </w:r>
    </w:p>
    <w:p w14:paraId="6285394E" w14:textId="77777777" w:rsidR="00201EFB" w:rsidRPr="00716A89" w:rsidRDefault="00201EFB" w:rsidP="00FB2203">
      <w:pPr>
        <w:keepNext/>
        <w:keepLines/>
        <w:jc w:val="both"/>
        <w:rPr>
          <w:rFonts w:cs="Tahoma"/>
          <w:b/>
          <w:sz w:val="20"/>
          <w:szCs w:val="20"/>
        </w:rPr>
      </w:pPr>
    </w:p>
    <w:p w14:paraId="2BF45940" w14:textId="77777777" w:rsidR="00201EFB" w:rsidRPr="00716A89" w:rsidRDefault="00201EFB" w:rsidP="00FB2203">
      <w:pPr>
        <w:keepNext/>
        <w:keepLines/>
        <w:numPr>
          <w:ilvl w:val="1"/>
          <w:numId w:val="3"/>
        </w:numPr>
        <w:jc w:val="both"/>
        <w:rPr>
          <w:rFonts w:cs="Tahoma"/>
          <w:b/>
          <w:sz w:val="20"/>
          <w:szCs w:val="20"/>
        </w:rPr>
      </w:pPr>
      <w:r w:rsidRPr="00716A89">
        <w:rPr>
          <w:rFonts w:cs="Tahoma"/>
          <w:b/>
          <w:sz w:val="20"/>
          <w:szCs w:val="20"/>
        </w:rPr>
        <w:t xml:space="preserve">Predmet javnega naročila </w:t>
      </w:r>
    </w:p>
    <w:p w14:paraId="5810C603" w14:textId="77777777" w:rsidR="00256B41" w:rsidRPr="00716A89" w:rsidRDefault="00256B41" w:rsidP="00FB2203">
      <w:pPr>
        <w:keepNext/>
        <w:keepLines/>
        <w:tabs>
          <w:tab w:val="left" w:pos="3139"/>
        </w:tabs>
        <w:jc w:val="both"/>
        <w:rPr>
          <w:rFonts w:cs="Tahoma"/>
          <w:sz w:val="20"/>
          <w:szCs w:val="20"/>
        </w:rPr>
      </w:pPr>
    </w:p>
    <w:p w14:paraId="0BE3C228" w14:textId="2776398B" w:rsidR="00132841" w:rsidRPr="0003029E" w:rsidRDefault="00132841" w:rsidP="00FB2203">
      <w:pPr>
        <w:keepNext/>
        <w:keepLines/>
        <w:jc w:val="both"/>
        <w:rPr>
          <w:rFonts w:cs="Tahoma"/>
          <w:bCs/>
          <w:sz w:val="20"/>
          <w:szCs w:val="20"/>
        </w:rPr>
      </w:pPr>
      <w:bookmarkStart w:id="0" w:name="_Hlk193880519"/>
      <w:r w:rsidRPr="00132841">
        <w:rPr>
          <w:rFonts w:cs="Tahoma"/>
          <w:bCs/>
          <w:sz w:val="20"/>
          <w:szCs w:val="20"/>
        </w:rPr>
        <w:t xml:space="preserve">Predmet javnega naročila </w:t>
      </w:r>
      <w:bookmarkStart w:id="1" w:name="_Hlk193885859"/>
      <w:r w:rsidRPr="0003029E">
        <w:rPr>
          <w:rFonts w:cs="Tahoma"/>
          <w:bCs/>
          <w:sz w:val="20"/>
          <w:szCs w:val="20"/>
        </w:rPr>
        <w:t xml:space="preserve">je </w:t>
      </w:r>
      <w:r w:rsidRPr="0003029E">
        <w:rPr>
          <w:rFonts w:cs="Tahoma"/>
          <w:sz w:val="20"/>
          <w:szCs w:val="20"/>
        </w:rPr>
        <w:t>izvedba storitev »Čiščenja oljnih lovilcev na parkiriščih«</w:t>
      </w:r>
      <w:r w:rsidR="009252F9" w:rsidRPr="0003029E">
        <w:rPr>
          <w:rFonts w:cs="Tahoma"/>
          <w:sz w:val="20"/>
          <w:szCs w:val="20"/>
        </w:rPr>
        <w:t>, ki zajemajo:  praznjenje, pranje</w:t>
      </w:r>
      <w:r w:rsidR="002D3E73" w:rsidRPr="0003029E">
        <w:rPr>
          <w:rFonts w:cs="Tahoma"/>
          <w:sz w:val="20"/>
          <w:szCs w:val="20"/>
        </w:rPr>
        <w:t xml:space="preserve"> oljnih lovilcev, odvoz, obdelava ter uničenje odpadnega olja,</w:t>
      </w:r>
      <w:r w:rsidRPr="0003029E">
        <w:rPr>
          <w:rFonts w:cs="Tahoma"/>
          <w:sz w:val="20"/>
          <w:szCs w:val="20"/>
        </w:rPr>
        <w:t xml:space="preserve"> za obdobje 48 mesecev od sklenitve okvirnega sporazuma</w:t>
      </w:r>
      <w:r w:rsidRPr="0003029E">
        <w:rPr>
          <w:rFonts w:cs="Tahoma"/>
          <w:bCs/>
          <w:sz w:val="20"/>
          <w:szCs w:val="20"/>
        </w:rPr>
        <w:t>, na lokacijah (parkiriščih naročnika)</w:t>
      </w:r>
      <w:r w:rsidR="00D32D73">
        <w:rPr>
          <w:rFonts w:cs="Tahoma"/>
          <w:bCs/>
          <w:sz w:val="20"/>
          <w:szCs w:val="20"/>
        </w:rPr>
        <w:t xml:space="preserve"> v Ljubljani</w:t>
      </w:r>
      <w:r w:rsidRPr="0003029E">
        <w:rPr>
          <w:rFonts w:cs="Tahoma"/>
          <w:bCs/>
          <w:sz w:val="20"/>
          <w:szCs w:val="20"/>
        </w:rPr>
        <w:t>:</w:t>
      </w:r>
    </w:p>
    <w:p w14:paraId="3CCCB1D3" w14:textId="11C7ABD7" w:rsidR="00132841" w:rsidRPr="0003029E" w:rsidRDefault="00132841" w:rsidP="00FB2203">
      <w:pPr>
        <w:pStyle w:val="Odstavekseznama"/>
        <w:keepNext/>
        <w:keepLines/>
        <w:ind w:left="720"/>
        <w:rPr>
          <w:rFonts w:ascii="Tahoma" w:hAnsi="Tahoma" w:cs="Tahoma"/>
          <w:lang w:eastAsia="en-US"/>
        </w:rPr>
      </w:pPr>
      <w:r w:rsidRPr="0003029E">
        <w:rPr>
          <w:rFonts w:ascii="Tahoma" w:hAnsi="Tahoma" w:cs="Tahoma"/>
          <w:lang w:eastAsia="en-US"/>
        </w:rPr>
        <w:t>-P+R  Dolgi most,</w:t>
      </w:r>
    </w:p>
    <w:p w14:paraId="13CEC57F" w14:textId="341819F1"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-P+R Barje,</w:t>
      </w:r>
    </w:p>
    <w:p w14:paraId="7E7B4471" w14:textId="7BD51213"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-P+R Stanežiče,</w:t>
      </w:r>
    </w:p>
    <w:p w14:paraId="59FDA2CD" w14:textId="38235BFD"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-P+R Ježica,</w:t>
      </w:r>
    </w:p>
    <w:p w14:paraId="725B8722" w14:textId="3F8CC0C4"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-ŠRC Stožice,</w:t>
      </w:r>
    </w:p>
    <w:p w14:paraId="3C5C1C70" w14:textId="15CC0077"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-P+R Letališka</w:t>
      </w:r>
    </w:p>
    <w:p w14:paraId="34BBBC8B" w14:textId="4E3A7FDD"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-Parkirišče Povšetova in</w:t>
      </w:r>
    </w:p>
    <w:p w14:paraId="213D01C1" w14:textId="07DAC9E7" w:rsidR="00132841" w:rsidRPr="0003029E" w:rsidRDefault="00132841" w:rsidP="00FB2203">
      <w:pPr>
        <w:keepNext/>
        <w:keepLines/>
        <w:ind w:left="720"/>
        <w:rPr>
          <w:rFonts w:cs="Tahoma"/>
          <w:sz w:val="20"/>
          <w:szCs w:val="20"/>
          <w:lang w:eastAsia="en-US"/>
        </w:rPr>
      </w:pPr>
      <w:r w:rsidRPr="0003029E">
        <w:rPr>
          <w:rFonts w:cs="Tahoma"/>
          <w:sz w:val="20"/>
          <w:szCs w:val="20"/>
          <w:lang w:eastAsia="en-US"/>
        </w:rPr>
        <w:t>-Parkirišče Kranjčeva.</w:t>
      </w:r>
    </w:p>
    <w:bookmarkEnd w:id="0"/>
    <w:bookmarkEnd w:id="1"/>
    <w:p w14:paraId="3882AC9E" w14:textId="3C791A1C" w:rsidR="00132841" w:rsidRPr="00132841" w:rsidRDefault="00132841" w:rsidP="00FB2203">
      <w:pPr>
        <w:keepNext/>
        <w:keepLines/>
        <w:spacing w:line="276" w:lineRule="auto"/>
        <w:ind w:left="708"/>
        <w:jc w:val="both"/>
        <w:rPr>
          <w:rFonts w:cs="Tahoma"/>
          <w:bCs/>
          <w:color w:val="000000"/>
          <w:sz w:val="20"/>
          <w:szCs w:val="20"/>
        </w:rPr>
      </w:pPr>
    </w:p>
    <w:p w14:paraId="3F4552C4" w14:textId="338B72DC" w:rsidR="002D3E73" w:rsidRPr="00132841" w:rsidRDefault="00132841" w:rsidP="00FB2203">
      <w:pPr>
        <w:keepNext/>
        <w:keepLines/>
        <w:jc w:val="both"/>
        <w:rPr>
          <w:rFonts w:cs="Tahoma"/>
          <w:sz w:val="20"/>
          <w:szCs w:val="20"/>
        </w:rPr>
      </w:pPr>
      <w:r w:rsidRPr="00132841">
        <w:rPr>
          <w:rFonts w:cs="Tahoma"/>
          <w:sz w:val="20"/>
          <w:szCs w:val="20"/>
        </w:rPr>
        <w:t>Podroben opis predmeta javnega naročila je razviden v nadaljevanju te razpisne dokumentacije</w:t>
      </w:r>
      <w:r w:rsidR="00BE6210">
        <w:rPr>
          <w:rFonts w:cs="Tahoma"/>
          <w:sz w:val="20"/>
          <w:szCs w:val="20"/>
        </w:rPr>
        <w:t>, tehnične specifikacije javnega naročila LPT-49/25</w:t>
      </w:r>
      <w:r w:rsidR="002D3E73">
        <w:rPr>
          <w:rFonts w:cs="Tahoma"/>
          <w:sz w:val="20"/>
          <w:szCs w:val="20"/>
        </w:rPr>
        <w:t xml:space="preserve"> in </w:t>
      </w:r>
      <w:r w:rsidR="009E505F" w:rsidRPr="00874DC4">
        <w:rPr>
          <w:rFonts w:cs="Tahoma"/>
          <w:sz w:val="20"/>
          <w:szCs w:val="20"/>
        </w:rPr>
        <w:t xml:space="preserve">iz ponudbenega predračuna, ki </w:t>
      </w:r>
      <w:r w:rsidR="00BE6210">
        <w:rPr>
          <w:rFonts w:cs="Tahoma"/>
          <w:sz w:val="20"/>
          <w:szCs w:val="20"/>
        </w:rPr>
        <w:t>sta</w:t>
      </w:r>
      <w:r w:rsidR="009E505F" w:rsidRPr="00874DC4">
        <w:rPr>
          <w:rFonts w:cs="Tahoma"/>
          <w:sz w:val="20"/>
          <w:szCs w:val="20"/>
        </w:rPr>
        <w:t xml:space="preserve"> kot prilog</w:t>
      </w:r>
      <w:r w:rsidR="00BE6210">
        <w:rPr>
          <w:rFonts w:cs="Tahoma"/>
          <w:sz w:val="20"/>
          <w:szCs w:val="20"/>
        </w:rPr>
        <w:t>i</w:t>
      </w:r>
      <w:r w:rsidR="009E505F" w:rsidRPr="00874DC4">
        <w:rPr>
          <w:rFonts w:cs="Tahoma"/>
          <w:sz w:val="20"/>
          <w:szCs w:val="20"/>
        </w:rPr>
        <w:t xml:space="preserve"> sestavni del</w:t>
      </w:r>
      <w:r w:rsidR="00BE6210">
        <w:rPr>
          <w:rFonts w:cs="Tahoma"/>
          <w:sz w:val="20"/>
          <w:szCs w:val="20"/>
        </w:rPr>
        <w:t xml:space="preserve"> te</w:t>
      </w:r>
      <w:r w:rsidR="009E505F" w:rsidRPr="00874DC4">
        <w:rPr>
          <w:rFonts w:cs="Tahoma"/>
          <w:sz w:val="20"/>
          <w:szCs w:val="20"/>
        </w:rPr>
        <w:t xml:space="preserve"> razpisne dokumentacije. </w:t>
      </w:r>
      <w:r w:rsidR="002D3E73" w:rsidRPr="00132841">
        <w:rPr>
          <w:rFonts w:cs="Tahoma"/>
          <w:sz w:val="20"/>
          <w:szCs w:val="20"/>
        </w:rPr>
        <w:t xml:space="preserve">Količine, navedene v </w:t>
      </w:r>
      <w:r w:rsidR="002D3E73">
        <w:rPr>
          <w:rFonts w:cs="Tahoma"/>
          <w:sz w:val="20"/>
          <w:szCs w:val="20"/>
        </w:rPr>
        <w:t>ponudbenem predračunu</w:t>
      </w:r>
      <w:r w:rsidR="002D3E73" w:rsidRPr="00132841">
        <w:rPr>
          <w:rFonts w:cs="Tahoma"/>
          <w:sz w:val="20"/>
          <w:szCs w:val="20"/>
        </w:rPr>
        <w:t xml:space="preserve"> so v času veljavnosti okvirnega sporazuma okvirne in za naročnika niso zavezujoče. Naročnik bo </w:t>
      </w:r>
      <w:r w:rsidR="002D3E73">
        <w:rPr>
          <w:rFonts w:cs="Tahoma"/>
          <w:sz w:val="20"/>
          <w:szCs w:val="20"/>
        </w:rPr>
        <w:t>izvedbo storitev, ki so predmet te razpisne dokumentacije naročal glede na dejanske potrebe.</w:t>
      </w:r>
      <w:r w:rsidR="002D3E73" w:rsidRPr="00132841">
        <w:rPr>
          <w:rFonts w:cs="Tahoma"/>
          <w:sz w:val="20"/>
          <w:szCs w:val="20"/>
        </w:rPr>
        <w:t xml:space="preserve"> </w:t>
      </w:r>
    </w:p>
    <w:p w14:paraId="3578711B" w14:textId="77777777" w:rsidR="009E505F" w:rsidRPr="00874DC4" w:rsidRDefault="009E505F" w:rsidP="00FB2203">
      <w:pPr>
        <w:keepNext/>
        <w:keepLines/>
        <w:tabs>
          <w:tab w:val="left" w:pos="3139"/>
        </w:tabs>
        <w:jc w:val="both"/>
        <w:rPr>
          <w:rFonts w:cs="Tahoma"/>
          <w:sz w:val="20"/>
          <w:szCs w:val="20"/>
        </w:rPr>
      </w:pPr>
    </w:p>
    <w:p w14:paraId="6897F98A" w14:textId="77777777" w:rsidR="009E505F" w:rsidRDefault="009E505F" w:rsidP="00FB2203">
      <w:pPr>
        <w:keepNext/>
        <w:keepLines/>
        <w:tabs>
          <w:tab w:val="left" w:pos="3139"/>
        </w:tabs>
        <w:jc w:val="both"/>
        <w:rPr>
          <w:rFonts w:cs="Tahoma"/>
          <w:sz w:val="20"/>
          <w:szCs w:val="20"/>
        </w:rPr>
      </w:pPr>
      <w:r w:rsidRPr="00874DC4">
        <w:rPr>
          <w:rFonts w:cs="Tahoma"/>
          <w:sz w:val="20"/>
          <w:szCs w:val="20"/>
        </w:rPr>
        <w:t>Ponudnik mora pri pripravi ponudbe in določanju ponudbene cene upoštevati vse materialne in nematerialne stroške, ki bodo potrebni za kvalitetno in pravočasno dobavo blaga, ki je predmet javnega naročila, vključno s stroški dela, stroški dobave, stroški izdelave ponudbene dokumentacije in vsemi ostalimi stroški, ki bodo nastali izbranemu ponudniku pri izvedbi predmeta javnega naročila.</w:t>
      </w:r>
    </w:p>
    <w:p w14:paraId="294D1015" w14:textId="77777777" w:rsidR="002D5033" w:rsidRPr="00874DC4" w:rsidRDefault="002D5033" w:rsidP="00FB2203">
      <w:pPr>
        <w:keepNext/>
        <w:keepLines/>
        <w:tabs>
          <w:tab w:val="left" w:pos="3139"/>
        </w:tabs>
        <w:jc w:val="both"/>
        <w:rPr>
          <w:rFonts w:cs="Tahoma"/>
          <w:sz w:val="20"/>
          <w:szCs w:val="20"/>
        </w:rPr>
      </w:pPr>
    </w:p>
    <w:p w14:paraId="0C6EAD27" w14:textId="77777777" w:rsidR="00201EFB" w:rsidRPr="00716A89" w:rsidRDefault="00201EFB" w:rsidP="00FB2203">
      <w:pPr>
        <w:keepNext/>
        <w:keepLines/>
        <w:numPr>
          <w:ilvl w:val="1"/>
          <w:numId w:val="3"/>
        </w:numPr>
        <w:jc w:val="both"/>
        <w:rPr>
          <w:rFonts w:cs="Tahoma"/>
          <w:b/>
          <w:sz w:val="20"/>
          <w:szCs w:val="20"/>
        </w:rPr>
      </w:pPr>
      <w:r w:rsidRPr="00716A89">
        <w:rPr>
          <w:rFonts w:cs="Tahoma"/>
          <w:b/>
          <w:sz w:val="20"/>
          <w:szCs w:val="20"/>
        </w:rPr>
        <w:t>Podatki o naročniku</w:t>
      </w:r>
    </w:p>
    <w:p w14:paraId="0CF57B80" w14:textId="77777777" w:rsidR="00152609" w:rsidRPr="00716A89" w:rsidRDefault="00152609" w:rsidP="00FB2203">
      <w:pPr>
        <w:keepNext/>
        <w:keepLines/>
        <w:jc w:val="both"/>
        <w:rPr>
          <w:rFonts w:cs="Tahoma"/>
          <w:sz w:val="20"/>
          <w:szCs w:val="20"/>
        </w:rPr>
      </w:pPr>
    </w:p>
    <w:p w14:paraId="408F982B" w14:textId="2179DA85" w:rsidR="008F4BD5" w:rsidRPr="00716A89" w:rsidRDefault="008F4BD5" w:rsidP="00FB2203">
      <w:pPr>
        <w:keepNext/>
        <w:keepLines/>
        <w:jc w:val="both"/>
        <w:rPr>
          <w:rFonts w:cs="Tahoma"/>
          <w:sz w:val="20"/>
          <w:szCs w:val="20"/>
        </w:rPr>
      </w:pPr>
      <w:r w:rsidRPr="00716A89">
        <w:rPr>
          <w:rFonts w:cs="Tahoma"/>
          <w:sz w:val="20"/>
          <w:szCs w:val="20"/>
        </w:rPr>
        <w:t xml:space="preserve">Naročnik javnega naročila je </w:t>
      </w:r>
      <w:r w:rsidR="00E44052">
        <w:rPr>
          <w:rFonts w:cs="Tahoma"/>
          <w:bCs/>
          <w:sz w:val="20"/>
          <w:szCs w:val="20"/>
        </w:rPr>
        <w:t>Javno podjetje Ljubljanska parkirišča in tržnice, d.o.o.</w:t>
      </w:r>
      <w:r w:rsidR="001642F1" w:rsidRPr="00716A89">
        <w:rPr>
          <w:rFonts w:cs="Tahoma"/>
          <w:bCs/>
          <w:sz w:val="20"/>
          <w:szCs w:val="20"/>
        </w:rPr>
        <w:t xml:space="preserve">, </w:t>
      </w:r>
      <w:r w:rsidR="00E44052">
        <w:rPr>
          <w:rFonts w:cs="Tahoma"/>
          <w:bCs/>
          <w:sz w:val="20"/>
          <w:szCs w:val="20"/>
        </w:rPr>
        <w:t>Kopitarjeva ulica 2</w:t>
      </w:r>
      <w:r w:rsidR="005612A4" w:rsidRPr="00716A89">
        <w:rPr>
          <w:rFonts w:cs="Tahoma"/>
          <w:sz w:val="20"/>
          <w:szCs w:val="20"/>
        </w:rPr>
        <w:t>,</w:t>
      </w:r>
      <w:r w:rsidR="005612A4" w:rsidRPr="00716A89">
        <w:rPr>
          <w:rFonts w:cs="Tahoma"/>
          <w:b/>
          <w:bCs/>
          <w:sz w:val="20"/>
          <w:szCs w:val="20"/>
        </w:rPr>
        <w:t xml:space="preserve"> </w:t>
      </w:r>
      <w:r w:rsidR="005612A4" w:rsidRPr="00716A89">
        <w:rPr>
          <w:rFonts w:cs="Tahoma"/>
          <w:sz w:val="20"/>
          <w:szCs w:val="20"/>
        </w:rPr>
        <w:t>1000 Ljubljana</w:t>
      </w:r>
      <w:r w:rsidRPr="00716A89">
        <w:rPr>
          <w:rFonts w:cs="Tahoma"/>
          <w:sz w:val="20"/>
          <w:szCs w:val="20"/>
        </w:rPr>
        <w:t xml:space="preserve">, ki je </w:t>
      </w:r>
      <w:r w:rsidR="005612A4" w:rsidRPr="00716A89">
        <w:rPr>
          <w:rFonts w:cs="Tahoma"/>
          <w:sz w:val="20"/>
          <w:szCs w:val="20"/>
        </w:rPr>
        <w:t>na podlagi pooblastila, preneslo</w:t>
      </w:r>
      <w:r w:rsidRPr="00716A89">
        <w:rPr>
          <w:rFonts w:cs="Tahoma"/>
          <w:sz w:val="20"/>
          <w:szCs w:val="20"/>
        </w:rPr>
        <w:t xml:space="preserve"> v izvedbo postop</w:t>
      </w:r>
      <w:r w:rsidR="00342B68">
        <w:rPr>
          <w:rFonts w:cs="Tahoma"/>
          <w:sz w:val="20"/>
          <w:szCs w:val="20"/>
        </w:rPr>
        <w:t>ek</w:t>
      </w:r>
      <w:r w:rsidRPr="00716A89">
        <w:rPr>
          <w:rFonts w:cs="Tahoma"/>
          <w:sz w:val="20"/>
          <w:szCs w:val="20"/>
        </w:rPr>
        <w:t xml:space="preserve"> oddaje javnega naročila za </w:t>
      </w:r>
      <w:r w:rsidR="00E10C70">
        <w:rPr>
          <w:rFonts w:cs="Tahoma"/>
          <w:sz w:val="20"/>
          <w:szCs w:val="20"/>
        </w:rPr>
        <w:t>»</w:t>
      </w:r>
      <w:r w:rsidR="00E10C70" w:rsidRPr="00E10C70">
        <w:rPr>
          <w:rFonts w:cs="Tahoma"/>
          <w:sz w:val="20"/>
          <w:szCs w:val="20"/>
        </w:rPr>
        <w:t>Čiščenje oljnih lovilcev na parkiriščih</w:t>
      </w:r>
      <w:r w:rsidR="00E10C70">
        <w:rPr>
          <w:rFonts w:cs="Tahoma"/>
          <w:sz w:val="20"/>
          <w:szCs w:val="20"/>
        </w:rPr>
        <w:t xml:space="preserve">« </w:t>
      </w:r>
      <w:r w:rsidRPr="00716A89">
        <w:rPr>
          <w:rFonts w:cs="Tahoma"/>
          <w:sz w:val="20"/>
          <w:szCs w:val="20"/>
        </w:rPr>
        <w:t xml:space="preserve">na </w:t>
      </w:r>
      <w:r w:rsidR="008C7FE0" w:rsidRPr="00716A89">
        <w:rPr>
          <w:rFonts w:cs="Tahoma"/>
          <w:sz w:val="20"/>
          <w:szCs w:val="20"/>
        </w:rPr>
        <w:t>JAVNI HOLDING Ljubljana, d.o.o.</w:t>
      </w:r>
      <w:r w:rsidRPr="00716A89">
        <w:rPr>
          <w:rFonts w:cs="Tahoma"/>
          <w:sz w:val="20"/>
          <w:szCs w:val="20"/>
        </w:rPr>
        <w:t xml:space="preserve">, Verovškova ulica 70, 1000 Ljubljana. </w:t>
      </w:r>
    </w:p>
    <w:p w14:paraId="5FCD8C13" w14:textId="77777777" w:rsidR="00201EFB" w:rsidRPr="00716A89" w:rsidRDefault="00201EFB" w:rsidP="00FB2203">
      <w:pPr>
        <w:keepNext/>
        <w:keepLines/>
        <w:jc w:val="both"/>
        <w:rPr>
          <w:rFonts w:cs="Tahoma"/>
          <w:sz w:val="20"/>
          <w:szCs w:val="20"/>
        </w:rPr>
      </w:pPr>
    </w:p>
    <w:p w14:paraId="6B83A8AA" w14:textId="77777777" w:rsidR="00F62AA5" w:rsidRDefault="00FC5202" w:rsidP="00FB2203">
      <w:pPr>
        <w:keepNext/>
        <w:keepLines/>
        <w:jc w:val="both"/>
        <w:rPr>
          <w:rFonts w:cs="Tahoma"/>
          <w:sz w:val="20"/>
          <w:szCs w:val="20"/>
        </w:rPr>
      </w:pPr>
      <w:r w:rsidRPr="00874DC4">
        <w:rPr>
          <w:rFonts w:cs="Tahoma"/>
          <w:sz w:val="20"/>
          <w:szCs w:val="20"/>
        </w:rPr>
        <w:t>Okvirni sporazum z izbranim ponudnikom podpiše naročnik.</w:t>
      </w:r>
    </w:p>
    <w:p w14:paraId="34EA73F3" w14:textId="77777777" w:rsidR="00FC5202" w:rsidRPr="00716A89" w:rsidRDefault="00FC5202" w:rsidP="00FB2203">
      <w:pPr>
        <w:keepNext/>
        <w:keepLines/>
        <w:jc w:val="both"/>
        <w:rPr>
          <w:rFonts w:cs="Tahoma"/>
          <w:sz w:val="20"/>
          <w:szCs w:val="20"/>
        </w:rPr>
      </w:pPr>
    </w:p>
    <w:p w14:paraId="216F043A" w14:textId="77777777" w:rsidR="00201EFB" w:rsidRPr="00716A89" w:rsidRDefault="00201EFB" w:rsidP="00FB2203">
      <w:pPr>
        <w:keepNext/>
        <w:keepLines/>
        <w:numPr>
          <w:ilvl w:val="1"/>
          <w:numId w:val="3"/>
        </w:numPr>
        <w:jc w:val="both"/>
        <w:rPr>
          <w:rFonts w:cs="Tahoma"/>
          <w:b/>
          <w:sz w:val="20"/>
          <w:szCs w:val="20"/>
        </w:rPr>
      </w:pPr>
      <w:bookmarkStart w:id="2" w:name="_Toc116720497"/>
      <w:bookmarkStart w:id="3" w:name="_Toc116720561"/>
      <w:bookmarkStart w:id="4" w:name="_Toc116783470"/>
      <w:bookmarkStart w:id="5" w:name="_Toc116792904"/>
      <w:bookmarkStart w:id="6" w:name="_Toc136417476"/>
      <w:r w:rsidRPr="00716A89">
        <w:rPr>
          <w:rFonts w:cs="Tahoma"/>
          <w:b/>
          <w:sz w:val="20"/>
          <w:szCs w:val="20"/>
        </w:rPr>
        <w:t>Pravna podlaga</w:t>
      </w:r>
      <w:r w:rsidR="008C7FE0" w:rsidRPr="00716A89">
        <w:rPr>
          <w:rFonts w:cs="Tahoma"/>
          <w:b/>
          <w:sz w:val="20"/>
          <w:szCs w:val="20"/>
        </w:rPr>
        <w:t xml:space="preserve"> in opredelitev postopka oddaje javnega naročila</w:t>
      </w:r>
    </w:p>
    <w:p w14:paraId="3B01DB78" w14:textId="77777777" w:rsidR="00201EFB" w:rsidRPr="00716A89" w:rsidRDefault="00201EFB" w:rsidP="00FB2203">
      <w:pPr>
        <w:keepNext/>
        <w:keepLines/>
        <w:jc w:val="both"/>
        <w:rPr>
          <w:rFonts w:cs="Tahoma"/>
          <w:sz w:val="20"/>
          <w:szCs w:val="20"/>
        </w:rPr>
      </w:pPr>
    </w:p>
    <w:p w14:paraId="514D5F7D" w14:textId="77777777" w:rsidR="00201EFB" w:rsidRPr="00716A89" w:rsidRDefault="00201EFB" w:rsidP="00FB2203">
      <w:pPr>
        <w:keepNext/>
        <w:keepLines/>
        <w:spacing w:after="120"/>
        <w:jc w:val="both"/>
        <w:rPr>
          <w:rFonts w:cs="Tahoma"/>
          <w:sz w:val="20"/>
          <w:szCs w:val="20"/>
        </w:rPr>
      </w:pPr>
      <w:r w:rsidRPr="00716A89">
        <w:rPr>
          <w:rFonts w:cs="Tahoma"/>
          <w:sz w:val="20"/>
          <w:szCs w:val="20"/>
        </w:rPr>
        <w:t>Ja</w:t>
      </w:r>
      <w:r w:rsidR="00AE6ED5" w:rsidRPr="00716A89">
        <w:rPr>
          <w:rFonts w:cs="Tahoma"/>
          <w:sz w:val="20"/>
          <w:szCs w:val="20"/>
        </w:rPr>
        <w:t>vno naročilo se izvaja skladno z</w:t>
      </w:r>
      <w:r w:rsidRPr="00716A89">
        <w:rPr>
          <w:rFonts w:cs="Tahoma"/>
          <w:sz w:val="20"/>
          <w:szCs w:val="20"/>
        </w:rPr>
        <w:t xml:space="preserve"> določbami:</w:t>
      </w:r>
    </w:p>
    <w:p w14:paraId="20551089" w14:textId="77777777" w:rsidR="00201EFB" w:rsidRPr="00716A89" w:rsidRDefault="00B60ADA" w:rsidP="00FB2203">
      <w:pPr>
        <w:keepNext/>
        <w:keepLines/>
        <w:numPr>
          <w:ilvl w:val="0"/>
          <w:numId w:val="8"/>
        </w:numPr>
        <w:tabs>
          <w:tab w:val="clear" w:pos="1077"/>
        </w:tabs>
        <w:ind w:left="714" w:hanging="357"/>
        <w:jc w:val="both"/>
        <w:rPr>
          <w:rFonts w:cs="Tahoma"/>
          <w:sz w:val="20"/>
          <w:szCs w:val="20"/>
        </w:rPr>
      </w:pPr>
      <w:r w:rsidRPr="00716A89">
        <w:rPr>
          <w:rFonts w:cs="Tahoma"/>
          <w:sz w:val="20"/>
          <w:szCs w:val="20"/>
        </w:rPr>
        <w:t>Zakona o javnem naročanju (Ur. l. RS, št. 91/15 in nadaljnji; v nadaljevanju: ZJN-3),</w:t>
      </w:r>
    </w:p>
    <w:p w14:paraId="7A680E3D" w14:textId="30FBA35D" w:rsidR="00A31575" w:rsidRDefault="00201EFB" w:rsidP="00FB2203">
      <w:pPr>
        <w:keepNext/>
        <w:keepLines/>
        <w:numPr>
          <w:ilvl w:val="0"/>
          <w:numId w:val="8"/>
        </w:numPr>
        <w:tabs>
          <w:tab w:val="clear" w:pos="1077"/>
        </w:tabs>
        <w:ind w:left="714" w:hanging="357"/>
        <w:jc w:val="both"/>
        <w:rPr>
          <w:rFonts w:cs="Tahoma"/>
          <w:sz w:val="20"/>
          <w:szCs w:val="20"/>
        </w:rPr>
      </w:pPr>
      <w:r w:rsidRPr="00716A89">
        <w:rPr>
          <w:rFonts w:cs="Tahoma"/>
          <w:sz w:val="20"/>
          <w:szCs w:val="20"/>
        </w:rPr>
        <w:t xml:space="preserve">Zakona o pravnem varstvu v postopkih javnega naročanja (Ur. l. RS, št. 43/11 in nadaljnji; v nadaljevanju: ZPVPJN), </w:t>
      </w:r>
    </w:p>
    <w:p w14:paraId="40B70352" w14:textId="452A2F35" w:rsidR="008C77F0" w:rsidRPr="00716A89" w:rsidRDefault="00D63BB2" w:rsidP="00FB2203">
      <w:pPr>
        <w:keepNext/>
        <w:keepLines/>
        <w:numPr>
          <w:ilvl w:val="0"/>
          <w:numId w:val="8"/>
        </w:numPr>
        <w:tabs>
          <w:tab w:val="clear" w:pos="1077"/>
        </w:tabs>
        <w:ind w:left="714" w:hanging="357"/>
        <w:jc w:val="both"/>
        <w:rPr>
          <w:rFonts w:cs="Tahoma"/>
          <w:sz w:val="20"/>
          <w:szCs w:val="20"/>
        </w:rPr>
      </w:pPr>
      <w:r w:rsidRPr="00D63BB2">
        <w:rPr>
          <w:rFonts w:cs="Tahoma"/>
          <w:sz w:val="20"/>
          <w:szCs w:val="20"/>
        </w:rPr>
        <w:t xml:space="preserve">Uredba o odpadkih (Uradni list RS, št. 77/2022 </w:t>
      </w:r>
      <w:r w:rsidR="008C77F0" w:rsidRPr="008C77F0">
        <w:rPr>
          <w:rFonts w:cs="Tahoma"/>
          <w:sz w:val="20"/>
          <w:szCs w:val="20"/>
        </w:rPr>
        <w:t xml:space="preserve">in </w:t>
      </w:r>
      <w:r w:rsidR="00067AF5" w:rsidRPr="008C77F0">
        <w:rPr>
          <w:rFonts w:cs="Tahoma"/>
          <w:sz w:val="20"/>
          <w:szCs w:val="20"/>
        </w:rPr>
        <w:t>nadaljnji</w:t>
      </w:r>
      <w:r w:rsidR="008C77F0" w:rsidRPr="008C77F0">
        <w:rPr>
          <w:rFonts w:cs="Tahoma"/>
          <w:sz w:val="20"/>
          <w:szCs w:val="20"/>
        </w:rPr>
        <w:t>)</w:t>
      </w:r>
      <w:r w:rsidR="00715596">
        <w:rPr>
          <w:rFonts w:cs="Tahoma"/>
          <w:sz w:val="20"/>
          <w:szCs w:val="20"/>
        </w:rPr>
        <w:t>,</w:t>
      </w:r>
    </w:p>
    <w:p w14:paraId="04F73C64" w14:textId="77777777" w:rsidR="008C7FE0" w:rsidRPr="00716A89" w:rsidRDefault="008C7FE0" w:rsidP="00FB2203">
      <w:pPr>
        <w:keepNext/>
        <w:keepLines/>
        <w:numPr>
          <w:ilvl w:val="0"/>
          <w:numId w:val="8"/>
        </w:numPr>
        <w:tabs>
          <w:tab w:val="clear" w:pos="1077"/>
        </w:tabs>
        <w:ind w:left="714" w:hanging="357"/>
        <w:jc w:val="both"/>
        <w:rPr>
          <w:rFonts w:cs="Tahoma"/>
          <w:sz w:val="20"/>
          <w:szCs w:val="20"/>
        </w:rPr>
      </w:pPr>
      <w:r w:rsidRPr="00716A89">
        <w:rPr>
          <w:rFonts w:cs="Tahoma"/>
          <w:sz w:val="20"/>
          <w:szCs w:val="20"/>
        </w:rPr>
        <w:t>ostalih predpisov, ki temeljijo na zgoraj navedenih zakonih ter veljavno zakonodajo, ki se nanaša na predmet javnega naročila.</w:t>
      </w:r>
    </w:p>
    <w:p w14:paraId="1BD4701E" w14:textId="77777777" w:rsidR="00FA7314" w:rsidRPr="00716A89" w:rsidRDefault="00FA7314" w:rsidP="00FB2203">
      <w:pPr>
        <w:keepNext/>
        <w:keepLines/>
        <w:jc w:val="both"/>
        <w:rPr>
          <w:rFonts w:cs="Tahoma"/>
          <w:sz w:val="20"/>
          <w:szCs w:val="20"/>
        </w:rPr>
      </w:pPr>
    </w:p>
    <w:p w14:paraId="3FDDF3AF" w14:textId="436CC22C" w:rsidR="00256BC5" w:rsidRDefault="00256BC5" w:rsidP="00FB2203">
      <w:pPr>
        <w:keepNext/>
        <w:keepLines/>
        <w:jc w:val="both"/>
        <w:rPr>
          <w:rFonts w:cs="Tahoma"/>
          <w:b/>
          <w:sz w:val="20"/>
          <w:szCs w:val="20"/>
        </w:rPr>
      </w:pPr>
      <w:r w:rsidRPr="00716A89">
        <w:rPr>
          <w:rFonts w:cs="Tahoma"/>
          <w:sz w:val="20"/>
          <w:szCs w:val="20"/>
        </w:rPr>
        <w:t xml:space="preserve">Naročnik bo predmet javnega naročila izvedel po postopku naročila male vrednosti </w:t>
      </w:r>
      <w:r w:rsidRPr="00716A89">
        <w:rPr>
          <w:rFonts w:ascii="Arial" w:hAnsi="Arial" w:cs="Arial"/>
          <w:sz w:val="20"/>
          <w:szCs w:val="20"/>
        </w:rPr>
        <w:t xml:space="preserve">z </w:t>
      </w:r>
      <w:r w:rsidRPr="00716A89">
        <w:rPr>
          <w:rFonts w:cs="Tahoma"/>
          <w:sz w:val="20"/>
          <w:szCs w:val="20"/>
        </w:rPr>
        <w:t>upoštevanjem 47. člena ZJN-3. Naročnik bo o vseh odločitvah v skladu s 90. členom ZJN-3 obvestil ponudnike na način, da bo podpisano odločitev iz tega člena objavil na Portalu javnih naročil.</w:t>
      </w:r>
      <w:r w:rsidRPr="00716A89">
        <w:rPr>
          <w:rFonts w:cs="Tahoma"/>
          <w:b/>
          <w:sz w:val="20"/>
          <w:szCs w:val="20"/>
        </w:rPr>
        <w:t xml:space="preserve"> </w:t>
      </w:r>
    </w:p>
    <w:p w14:paraId="3E61DCD7" w14:textId="4B61E930" w:rsidR="00846AD2" w:rsidRDefault="00846AD2" w:rsidP="00FB2203">
      <w:pPr>
        <w:keepNext/>
        <w:keepLines/>
        <w:jc w:val="both"/>
        <w:rPr>
          <w:rFonts w:cs="Tahoma"/>
          <w:b/>
          <w:sz w:val="20"/>
          <w:szCs w:val="20"/>
        </w:rPr>
      </w:pPr>
    </w:p>
    <w:p w14:paraId="063BC26A" w14:textId="3D9E062B" w:rsidR="00846AD2" w:rsidRDefault="00846AD2" w:rsidP="00FB2203">
      <w:pPr>
        <w:keepNext/>
        <w:keepLines/>
        <w:jc w:val="both"/>
        <w:rPr>
          <w:rFonts w:cs="Tahoma"/>
          <w:b/>
          <w:sz w:val="20"/>
          <w:szCs w:val="20"/>
        </w:rPr>
      </w:pPr>
    </w:p>
    <w:p w14:paraId="725F7928" w14:textId="53B7F60E" w:rsidR="00846AD2" w:rsidRDefault="00846AD2" w:rsidP="00FB2203">
      <w:pPr>
        <w:keepNext/>
        <w:keepLines/>
        <w:jc w:val="both"/>
        <w:rPr>
          <w:rFonts w:cs="Tahoma"/>
          <w:b/>
          <w:sz w:val="20"/>
          <w:szCs w:val="20"/>
        </w:rPr>
      </w:pPr>
    </w:p>
    <w:p w14:paraId="5367611C" w14:textId="400549D6" w:rsidR="00846AD2" w:rsidRDefault="00846AD2" w:rsidP="00FB2203">
      <w:pPr>
        <w:keepNext/>
        <w:keepLines/>
        <w:jc w:val="both"/>
        <w:rPr>
          <w:rFonts w:cs="Tahoma"/>
          <w:b/>
          <w:sz w:val="20"/>
          <w:szCs w:val="20"/>
        </w:rPr>
      </w:pPr>
    </w:p>
    <w:p w14:paraId="25EE6857" w14:textId="4625A407" w:rsidR="00846AD2" w:rsidRDefault="00846AD2" w:rsidP="00FB2203">
      <w:pPr>
        <w:keepNext/>
        <w:keepLines/>
        <w:jc w:val="both"/>
        <w:rPr>
          <w:rFonts w:cs="Tahoma"/>
          <w:b/>
          <w:sz w:val="20"/>
          <w:szCs w:val="20"/>
        </w:rPr>
      </w:pPr>
    </w:p>
    <w:p w14:paraId="2D1272E4" w14:textId="77777777" w:rsidR="00846AD2" w:rsidRPr="00716A89" w:rsidRDefault="00846AD2" w:rsidP="00FB2203">
      <w:pPr>
        <w:keepNext/>
        <w:keepLines/>
        <w:jc w:val="both"/>
        <w:rPr>
          <w:rFonts w:ascii="Arial" w:hAnsi="Arial"/>
          <w:b/>
          <w:sz w:val="20"/>
          <w:szCs w:val="20"/>
        </w:rPr>
      </w:pPr>
    </w:p>
    <w:p w14:paraId="40DA50AC" w14:textId="6C76E2C9" w:rsidR="00584F54" w:rsidRDefault="00584F54" w:rsidP="00FB2203">
      <w:pPr>
        <w:keepNext/>
        <w:keepLines/>
        <w:jc w:val="both"/>
        <w:rPr>
          <w:rFonts w:cs="Tahoma"/>
          <w:sz w:val="20"/>
          <w:szCs w:val="20"/>
        </w:rPr>
      </w:pPr>
    </w:p>
    <w:p w14:paraId="27E73C39" w14:textId="77777777" w:rsidR="00342B68" w:rsidRPr="00716A89" w:rsidRDefault="00342B68" w:rsidP="00FB2203">
      <w:pPr>
        <w:keepNext/>
        <w:keepLines/>
        <w:jc w:val="both"/>
        <w:rPr>
          <w:rFonts w:cs="Tahoma"/>
          <w:sz w:val="20"/>
          <w:szCs w:val="20"/>
        </w:rPr>
      </w:pPr>
    </w:p>
    <w:p w14:paraId="1255B6FF" w14:textId="77777777" w:rsidR="00201EFB" w:rsidRPr="00716A89" w:rsidRDefault="00201EFB" w:rsidP="00FB2203">
      <w:pPr>
        <w:keepNext/>
        <w:keepLines/>
        <w:numPr>
          <w:ilvl w:val="1"/>
          <w:numId w:val="3"/>
        </w:numPr>
        <w:jc w:val="both"/>
        <w:rPr>
          <w:rFonts w:cs="Tahoma"/>
          <w:b/>
          <w:sz w:val="20"/>
          <w:szCs w:val="20"/>
        </w:rPr>
      </w:pPr>
      <w:r w:rsidRPr="00716A89">
        <w:rPr>
          <w:rFonts w:cs="Tahoma"/>
          <w:b/>
          <w:sz w:val="20"/>
          <w:szCs w:val="20"/>
        </w:rPr>
        <w:lastRenderedPageBreak/>
        <w:t>Jezik in denarna enota</w:t>
      </w:r>
    </w:p>
    <w:p w14:paraId="7D5A0650" w14:textId="77777777" w:rsidR="00201EFB" w:rsidRPr="00716A89" w:rsidRDefault="00201EFB" w:rsidP="00FB2203">
      <w:pPr>
        <w:keepNext/>
        <w:keepLines/>
        <w:jc w:val="both"/>
        <w:rPr>
          <w:rFonts w:cs="Tahoma"/>
          <w:b/>
          <w:sz w:val="20"/>
          <w:szCs w:val="20"/>
        </w:rPr>
      </w:pPr>
    </w:p>
    <w:p w14:paraId="01B11551" w14:textId="77777777" w:rsidR="00B7511F" w:rsidRPr="00716A89" w:rsidRDefault="00B7511F" w:rsidP="00FB2203">
      <w:pPr>
        <w:keepNext/>
        <w:keepLines/>
        <w:jc w:val="both"/>
        <w:rPr>
          <w:rFonts w:cs="Tahoma"/>
          <w:color w:val="000000"/>
          <w:sz w:val="20"/>
          <w:szCs w:val="20"/>
        </w:rPr>
      </w:pPr>
      <w:r w:rsidRPr="00716A89">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716A89">
        <w:rPr>
          <w:rFonts w:cs="Tahoma"/>
          <w:color w:val="000000"/>
          <w:sz w:val="20"/>
          <w:szCs w:val="20"/>
        </w:rPr>
        <w:t>stroške (tj. stroške ponudnika) predloži uradne prevode sodnega tolmača za slovenski jezik, dokumentov/dokazil, ki so predloženi v tujem jeziku.</w:t>
      </w:r>
    </w:p>
    <w:p w14:paraId="018B676C" w14:textId="77777777" w:rsidR="00B7511F" w:rsidRPr="00716A89" w:rsidRDefault="00B7511F" w:rsidP="00FB2203">
      <w:pPr>
        <w:keepNext/>
        <w:keepLines/>
        <w:jc w:val="both"/>
        <w:rPr>
          <w:rFonts w:cs="Tahoma"/>
          <w:sz w:val="20"/>
          <w:szCs w:val="20"/>
        </w:rPr>
      </w:pPr>
    </w:p>
    <w:p w14:paraId="5C0B470B" w14:textId="77777777" w:rsidR="00B7511F" w:rsidRPr="00716A89" w:rsidRDefault="00B7511F" w:rsidP="00FB2203">
      <w:pPr>
        <w:keepNext/>
        <w:keepLines/>
        <w:jc w:val="both"/>
        <w:rPr>
          <w:rFonts w:cs="Tahoma"/>
          <w:sz w:val="20"/>
          <w:szCs w:val="20"/>
        </w:rPr>
      </w:pPr>
      <w:r w:rsidRPr="00716A89">
        <w:rPr>
          <w:rFonts w:cs="Tahoma"/>
          <w:sz w:val="20"/>
          <w:szCs w:val="20"/>
        </w:rPr>
        <w:t>Finančni podatki morajo biti podani v evrih, na do dve (2) decimalni mesti natančno.</w:t>
      </w:r>
    </w:p>
    <w:p w14:paraId="37B1534C" w14:textId="77777777" w:rsidR="009F4EE1" w:rsidRPr="00716A89" w:rsidRDefault="009F4EE1" w:rsidP="00FB2203">
      <w:pPr>
        <w:keepNext/>
        <w:keepLines/>
        <w:jc w:val="both"/>
        <w:rPr>
          <w:rFonts w:cs="Tahoma"/>
          <w:sz w:val="20"/>
          <w:szCs w:val="20"/>
        </w:rPr>
      </w:pPr>
    </w:p>
    <w:p w14:paraId="28D55D55" w14:textId="77777777" w:rsidR="009F4EE1" w:rsidRPr="00716A89" w:rsidRDefault="009F4EE1" w:rsidP="00FB2203">
      <w:pPr>
        <w:keepNext/>
        <w:keepLines/>
        <w:numPr>
          <w:ilvl w:val="1"/>
          <w:numId w:val="3"/>
        </w:numPr>
        <w:jc w:val="both"/>
        <w:rPr>
          <w:rFonts w:cs="Tahoma"/>
          <w:b/>
          <w:sz w:val="20"/>
          <w:szCs w:val="20"/>
        </w:rPr>
      </w:pPr>
      <w:r w:rsidRPr="00716A89">
        <w:rPr>
          <w:rFonts w:cs="Tahoma"/>
          <w:b/>
          <w:sz w:val="20"/>
          <w:szCs w:val="20"/>
        </w:rPr>
        <w:t>Variantna ponudba in ponudba z opcijami</w:t>
      </w:r>
    </w:p>
    <w:p w14:paraId="1C6A4DBD" w14:textId="77777777" w:rsidR="009F4EE1" w:rsidRPr="00716A89" w:rsidRDefault="009F4EE1" w:rsidP="00FB2203">
      <w:pPr>
        <w:keepNext/>
        <w:keepLines/>
        <w:jc w:val="both"/>
        <w:rPr>
          <w:rFonts w:cs="Tahoma"/>
          <w:sz w:val="20"/>
          <w:szCs w:val="20"/>
        </w:rPr>
      </w:pPr>
    </w:p>
    <w:p w14:paraId="3535068E" w14:textId="2C461272" w:rsidR="00256BC5" w:rsidRPr="00716A89" w:rsidRDefault="00F674C1" w:rsidP="00FB2203">
      <w:pPr>
        <w:keepNext/>
        <w:keepLines/>
        <w:tabs>
          <w:tab w:val="left" w:pos="2155"/>
        </w:tabs>
        <w:jc w:val="both"/>
        <w:rPr>
          <w:rFonts w:cs="Tahoma"/>
          <w:kern w:val="16"/>
          <w:sz w:val="20"/>
          <w:szCs w:val="20"/>
        </w:rPr>
      </w:pPr>
      <w:r w:rsidRPr="00716A89">
        <w:rPr>
          <w:rFonts w:cs="Tahoma"/>
          <w:sz w:val="20"/>
          <w:szCs w:val="20"/>
        </w:rPr>
        <w:t xml:space="preserve">Ponudnik mora </w:t>
      </w:r>
      <w:r w:rsidR="00E82611" w:rsidRPr="00716A89">
        <w:rPr>
          <w:rFonts w:cs="Tahoma"/>
          <w:sz w:val="20"/>
          <w:szCs w:val="20"/>
        </w:rPr>
        <w:t xml:space="preserve">ponuditi </w:t>
      </w:r>
      <w:r w:rsidR="00574FA6" w:rsidRPr="0003029E">
        <w:rPr>
          <w:rFonts w:cs="Tahoma"/>
          <w:sz w:val="20"/>
          <w:szCs w:val="20"/>
        </w:rPr>
        <w:t>izvedb</w:t>
      </w:r>
      <w:r w:rsidR="00574FA6">
        <w:rPr>
          <w:rFonts w:cs="Tahoma"/>
          <w:sz w:val="20"/>
          <w:szCs w:val="20"/>
        </w:rPr>
        <w:t>o</w:t>
      </w:r>
      <w:r w:rsidR="00574FA6" w:rsidRPr="0003029E">
        <w:rPr>
          <w:rFonts w:cs="Tahoma"/>
          <w:sz w:val="20"/>
          <w:szCs w:val="20"/>
        </w:rPr>
        <w:t xml:space="preserve"> storitev »Čiščenja oljnih lovilcev na parkiriščih«,</w:t>
      </w:r>
      <w:r w:rsidR="00574FA6">
        <w:rPr>
          <w:rFonts w:cs="Tahoma"/>
          <w:sz w:val="20"/>
          <w:szCs w:val="20"/>
        </w:rPr>
        <w:t xml:space="preserve"> </w:t>
      </w:r>
      <w:r w:rsidR="00E82611" w:rsidRPr="00716A89">
        <w:rPr>
          <w:rFonts w:cs="Tahoma"/>
          <w:sz w:val="20"/>
          <w:szCs w:val="20"/>
        </w:rPr>
        <w:t>ki v celoti izpolnjuje vse zahteve naročnika, navedene v razpisni dokumentaciji.</w:t>
      </w:r>
      <w:r w:rsidRPr="00716A89">
        <w:rPr>
          <w:rFonts w:cs="Tahoma"/>
          <w:sz w:val="20"/>
          <w:szCs w:val="20"/>
        </w:rPr>
        <w:t xml:space="preserve"> Variantnih in ponudb z opcijami naročnik ne bo sprejemal. </w:t>
      </w:r>
      <w:r w:rsidR="00256BC5" w:rsidRPr="00716A89">
        <w:rPr>
          <w:rFonts w:cs="Tahoma"/>
          <w:kern w:val="16"/>
          <w:sz w:val="20"/>
          <w:szCs w:val="20"/>
        </w:rPr>
        <w:t>Naročnik bo ponudbo, ki bo vsebovala variantno ponudbo ali ponudbo z opcijami, zavrnil kot nedopustno.</w:t>
      </w:r>
    </w:p>
    <w:p w14:paraId="7BE5935B" w14:textId="77777777" w:rsidR="009908B5" w:rsidRPr="00716A89" w:rsidRDefault="009908B5" w:rsidP="00FB2203">
      <w:pPr>
        <w:keepNext/>
        <w:keepLines/>
        <w:jc w:val="both"/>
        <w:rPr>
          <w:rFonts w:ascii="Times New Roman" w:hAnsi="Times New Roman"/>
          <w:sz w:val="20"/>
          <w:szCs w:val="20"/>
        </w:rPr>
      </w:pPr>
    </w:p>
    <w:p w14:paraId="3152F8E1" w14:textId="77777777" w:rsidR="00201EFB" w:rsidRPr="00716A89" w:rsidRDefault="00201EFB" w:rsidP="00FB2203">
      <w:pPr>
        <w:keepNext/>
        <w:keepLines/>
        <w:numPr>
          <w:ilvl w:val="1"/>
          <w:numId w:val="3"/>
        </w:numPr>
        <w:jc w:val="both"/>
        <w:rPr>
          <w:rFonts w:cs="Tahoma"/>
          <w:b/>
          <w:sz w:val="20"/>
          <w:szCs w:val="20"/>
        </w:rPr>
      </w:pPr>
      <w:r w:rsidRPr="00716A89">
        <w:rPr>
          <w:rFonts w:cs="Tahoma"/>
          <w:b/>
          <w:sz w:val="20"/>
          <w:szCs w:val="20"/>
        </w:rPr>
        <w:t xml:space="preserve">Dodatna pojasnila </w:t>
      </w:r>
      <w:bookmarkEnd w:id="2"/>
      <w:bookmarkEnd w:id="3"/>
      <w:bookmarkEnd w:id="4"/>
      <w:bookmarkEnd w:id="5"/>
      <w:bookmarkEnd w:id="6"/>
    </w:p>
    <w:p w14:paraId="57229C17" w14:textId="77777777" w:rsidR="00201EFB" w:rsidRPr="00716A89" w:rsidRDefault="00201EFB" w:rsidP="00FB2203">
      <w:pPr>
        <w:keepNext/>
        <w:keepLines/>
        <w:jc w:val="both"/>
        <w:rPr>
          <w:rFonts w:cs="Tahoma"/>
          <w:sz w:val="20"/>
          <w:szCs w:val="20"/>
        </w:rPr>
      </w:pPr>
    </w:p>
    <w:p w14:paraId="65CAFBB7" w14:textId="477801D9" w:rsidR="00B7511F" w:rsidRPr="00716A89" w:rsidRDefault="00B7511F" w:rsidP="00FB2203">
      <w:pPr>
        <w:keepNext/>
        <w:keepLines/>
        <w:jc w:val="both"/>
        <w:rPr>
          <w:rFonts w:cs="Tahoma"/>
          <w:sz w:val="20"/>
          <w:szCs w:val="20"/>
        </w:rPr>
      </w:pPr>
      <w:r w:rsidRPr="006359B7">
        <w:rPr>
          <w:rFonts w:cs="Tahoma"/>
          <w:sz w:val="20"/>
          <w:szCs w:val="20"/>
        </w:rPr>
        <w:t xml:space="preserve">Dodatna pojasnila ali vprašanja o razpisni dokumentaciji lahko zainteresirani ponudniki zahtevajo samo preko Portala javnih naročil, vendar najkasneje </w:t>
      </w:r>
      <w:r w:rsidRPr="001C04D8">
        <w:rPr>
          <w:rFonts w:cs="Tahoma"/>
          <w:b/>
          <w:sz w:val="20"/>
          <w:szCs w:val="20"/>
        </w:rPr>
        <w:t xml:space="preserve">do </w:t>
      </w:r>
      <w:r w:rsidR="001C04D8" w:rsidRPr="001C04D8">
        <w:rPr>
          <w:rFonts w:cs="Tahoma"/>
          <w:b/>
          <w:sz w:val="20"/>
          <w:szCs w:val="20"/>
        </w:rPr>
        <w:t>3</w:t>
      </w:r>
      <w:r w:rsidR="00AB2C20" w:rsidRPr="001C04D8">
        <w:rPr>
          <w:rFonts w:cs="Tahoma"/>
          <w:b/>
          <w:sz w:val="20"/>
          <w:szCs w:val="20"/>
        </w:rPr>
        <w:t>.</w:t>
      </w:r>
      <w:r w:rsidR="001C04D8" w:rsidRPr="001C04D8">
        <w:rPr>
          <w:rFonts w:cs="Tahoma"/>
          <w:b/>
          <w:sz w:val="20"/>
          <w:szCs w:val="20"/>
        </w:rPr>
        <w:t>7</w:t>
      </w:r>
      <w:r w:rsidR="00C25A4A" w:rsidRPr="001C04D8">
        <w:rPr>
          <w:rFonts w:cs="Tahoma"/>
          <w:b/>
          <w:sz w:val="20"/>
          <w:szCs w:val="20"/>
        </w:rPr>
        <w:t>.</w:t>
      </w:r>
      <w:r w:rsidR="00347084" w:rsidRPr="001C04D8">
        <w:rPr>
          <w:rFonts w:cs="Tahoma"/>
          <w:b/>
          <w:sz w:val="20"/>
          <w:szCs w:val="20"/>
        </w:rPr>
        <w:t xml:space="preserve"> </w:t>
      </w:r>
      <w:r w:rsidR="003B637C" w:rsidRPr="001C04D8">
        <w:rPr>
          <w:rFonts w:cs="Tahoma"/>
          <w:b/>
          <w:sz w:val="20"/>
          <w:szCs w:val="20"/>
        </w:rPr>
        <w:t>202</w:t>
      </w:r>
      <w:r w:rsidR="00AB2C20" w:rsidRPr="001C04D8">
        <w:rPr>
          <w:rFonts w:cs="Tahoma"/>
          <w:b/>
          <w:sz w:val="20"/>
          <w:szCs w:val="20"/>
        </w:rPr>
        <w:t>5</w:t>
      </w:r>
      <w:r w:rsidR="000F0388" w:rsidRPr="001C04D8">
        <w:rPr>
          <w:rFonts w:cs="Tahoma"/>
          <w:b/>
          <w:sz w:val="20"/>
          <w:szCs w:val="20"/>
        </w:rPr>
        <w:t xml:space="preserve"> do 1</w:t>
      </w:r>
      <w:r w:rsidR="00AB4DE6" w:rsidRPr="001C04D8">
        <w:rPr>
          <w:rFonts w:cs="Tahoma"/>
          <w:b/>
          <w:sz w:val="20"/>
          <w:szCs w:val="20"/>
        </w:rPr>
        <w:t>2</w:t>
      </w:r>
      <w:r w:rsidRPr="001C04D8">
        <w:rPr>
          <w:rFonts w:cs="Tahoma"/>
          <w:b/>
          <w:sz w:val="20"/>
          <w:szCs w:val="20"/>
        </w:rPr>
        <w:t>.00 ure</w:t>
      </w:r>
      <w:r w:rsidRPr="001C04D8">
        <w:rPr>
          <w:rFonts w:cs="Tahoma"/>
          <w:sz w:val="20"/>
          <w:szCs w:val="20"/>
        </w:rPr>
        <w:t>. Odgovori oziroma pojasnila bodo objavljeni na Portalu javnih naroč</w:t>
      </w:r>
      <w:r w:rsidR="000F0388" w:rsidRPr="001C04D8">
        <w:rPr>
          <w:rFonts w:cs="Tahoma"/>
          <w:sz w:val="20"/>
          <w:szCs w:val="20"/>
        </w:rPr>
        <w:t xml:space="preserve">il, najkasneje </w:t>
      </w:r>
      <w:r w:rsidR="000F0388" w:rsidRPr="001C04D8">
        <w:rPr>
          <w:rFonts w:cs="Tahoma"/>
          <w:b/>
          <w:sz w:val="20"/>
          <w:szCs w:val="20"/>
        </w:rPr>
        <w:t xml:space="preserve">do vključno </w:t>
      </w:r>
      <w:r w:rsidR="001C04D8" w:rsidRPr="001C04D8">
        <w:rPr>
          <w:rFonts w:cs="Tahoma"/>
          <w:b/>
          <w:sz w:val="20"/>
          <w:szCs w:val="20"/>
        </w:rPr>
        <w:t>7</w:t>
      </w:r>
      <w:r w:rsidR="00AB2C20" w:rsidRPr="001C04D8">
        <w:rPr>
          <w:rFonts w:cs="Tahoma"/>
          <w:b/>
          <w:sz w:val="20"/>
          <w:szCs w:val="20"/>
        </w:rPr>
        <w:t>.</w:t>
      </w:r>
      <w:r w:rsidR="001C04D8" w:rsidRPr="001C04D8">
        <w:rPr>
          <w:rFonts w:cs="Tahoma"/>
          <w:b/>
          <w:sz w:val="20"/>
          <w:szCs w:val="20"/>
        </w:rPr>
        <w:t>7</w:t>
      </w:r>
      <w:r w:rsidR="00AB2C20" w:rsidRPr="001C04D8">
        <w:rPr>
          <w:rFonts w:cs="Tahoma"/>
          <w:b/>
          <w:sz w:val="20"/>
          <w:szCs w:val="20"/>
        </w:rPr>
        <w:t>. 2025</w:t>
      </w:r>
      <w:r w:rsidR="00AB2C20" w:rsidRPr="006359B7">
        <w:rPr>
          <w:rFonts w:cs="Tahoma"/>
          <w:b/>
          <w:sz w:val="20"/>
          <w:szCs w:val="20"/>
        </w:rPr>
        <w:t xml:space="preserve"> </w:t>
      </w:r>
      <w:r w:rsidR="006359B7" w:rsidRPr="006359B7">
        <w:rPr>
          <w:rFonts w:cs="Tahoma"/>
          <w:b/>
          <w:sz w:val="20"/>
          <w:szCs w:val="20"/>
        </w:rPr>
        <w:t xml:space="preserve"> do 16:00 ure</w:t>
      </w:r>
      <w:r w:rsidRPr="006359B7">
        <w:rPr>
          <w:rFonts w:cs="Tahoma"/>
          <w:sz w:val="20"/>
          <w:szCs w:val="20"/>
        </w:rPr>
        <w:t>, pod pogojem, da bo zahteva posredovana pravočasno. Na drugače posredovane zahteve za dodatna</w:t>
      </w:r>
      <w:r w:rsidRPr="00F327F9">
        <w:rPr>
          <w:rFonts w:cs="Tahoma"/>
          <w:sz w:val="20"/>
          <w:szCs w:val="20"/>
        </w:rPr>
        <w:t xml:space="preserve"> pojasnila ali vprašanja naročnik ni dolžan odgovoriti</w:t>
      </w:r>
      <w:r w:rsidR="00B45A62" w:rsidRPr="00F327F9">
        <w:rPr>
          <w:rFonts w:cs="Tahoma"/>
          <w:sz w:val="20"/>
          <w:szCs w:val="20"/>
        </w:rPr>
        <w:t>.</w:t>
      </w:r>
    </w:p>
    <w:p w14:paraId="372781C2" w14:textId="77777777" w:rsidR="00B7511F" w:rsidRPr="00716A89" w:rsidRDefault="00B7511F" w:rsidP="00FB2203">
      <w:pPr>
        <w:keepNext/>
        <w:keepLines/>
        <w:jc w:val="both"/>
        <w:rPr>
          <w:rFonts w:cs="Tahoma"/>
          <w:sz w:val="20"/>
          <w:szCs w:val="20"/>
        </w:rPr>
      </w:pPr>
    </w:p>
    <w:p w14:paraId="01A9C6FF"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Skupna ponudba</w:t>
      </w:r>
    </w:p>
    <w:p w14:paraId="6943DE1B" w14:textId="77777777" w:rsidR="00256BC5" w:rsidRPr="00716A89" w:rsidRDefault="00256BC5" w:rsidP="00FB2203">
      <w:pPr>
        <w:keepNext/>
        <w:keepLines/>
        <w:jc w:val="both"/>
        <w:rPr>
          <w:rFonts w:cs="Tahoma"/>
          <w:sz w:val="20"/>
          <w:szCs w:val="20"/>
        </w:rPr>
      </w:pPr>
    </w:p>
    <w:p w14:paraId="6BAC97DC" w14:textId="77777777" w:rsidR="00B45A62" w:rsidRPr="00716A89" w:rsidRDefault="00B45A62" w:rsidP="00FB2203">
      <w:pPr>
        <w:keepNext/>
        <w:keepLines/>
        <w:spacing w:after="120"/>
        <w:jc w:val="both"/>
        <w:rPr>
          <w:rFonts w:cs="Tahoma"/>
          <w:sz w:val="20"/>
          <w:szCs w:val="20"/>
        </w:rPr>
      </w:pPr>
      <w:r w:rsidRPr="00716A89">
        <w:rPr>
          <w:rFonts w:cs="Tahoma"/>
          <w:sz w:val="20"/>
          <w:szCs w:val="20"/>
        </w:rPr>
        <w:t>Ponudbo lahko predloži skupina gospodarskih subjektov (ponudnikov), ki morajo predložiti pravni akt o skupni izvedbi naročila (Obrazec 1 k Prilogi 1), ki mora opredeliti:</w:t>
      </w:r>
    </w:p>
    <w:p w14:paraId="574AC75C" w14:textId="12F8ABD0"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navedba, kateri izmed partnerjev iz skupine ponudnikov je pooblaščen za komuniciranje z naročnikom do sklenitve pogodbe</w:t>
      </w:r>
      <w:r w:rsidR="00FE0DBD">
        <w:rPr>
          <w:rFonts w:cs="Tahoma"/>
          <w:sz w:val="20"/>
          <w:szCs w:val="20"/>
        </w:rPr>
        <w:t>/okvirnega sporazuma</w:t>
      </w:r>
      <w:r w:rsidRPr="00716A89">
        <w:rPr>
          <w:rFonts w:cs="Tahoma"/>
          <w:sz w:val="20"/>
          <w:szCs w:val="20"/>
        </w:rPr>
        <w:t>,</w:t>
      </w:r>
    </w:p>
    <w:p w14:paraId="6ACEF8C0"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navedba vodilnega partnerja in pooblastilo vodilnemu partnerju,</w:t>
      </w:r>
    </w:p>
    <w:p w14:paraId="2129BFE9"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naloge in odgovornosti posameznih partnerjev iz skupine ponudnikov v zvezi z izvedbo predmeta javnega naročila (področje dela) z navedbo vrednosti in deležev del vsakega izmed partnerjev,</w:t>
      </w:r>
    </w:p>
    <w:p w14:paraId="59B3FF52" w14:textId="0FE89C8A"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podpisnike pogodbe</w:t>
      </w:r>
      <w:r w:rsidR="00FE0DBD">
        <w:rPr>
          <w:rFonts w:cs="Tahoma"/>
          <w:sz w:val="20"/>
          <w:szCs w:val="20"/>
        </w:rPr>
        <w:t>/okvirnega sporazuma</w:t>
      </w:r>
      <w:r w:rsidRPr="00716A89">
        <w:rPr>
          <w:rFonts w:cs="Tahoma"/>
          <w:sz w:val="20"/>
          <w:szCs w:val="20"/>
        </w:rPr>
        <w:t xml:space="preserve"> (opredelitev ali so podpisniki vsi člani skupine ponudnikov ali pooblaščen član iz skupine ponudnikov),</w:t>
      </w:r>
    </w:p>
    <w:p w14:paraId="6956D709"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medsebojno odgovornost posameznega partnerja iz skupine ponudnikov za izvedbo naročila,</w:t>
      </w:r>
    </w:p>
    <w:p w14:paraId="438463D6"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 xml:space="preserve">neomejeno solidarno odgovornost posameznega partnerja iz skupine ponudnikov do naročnika glede vseh pogodbenih obveznosti (v primeru neizpolnjevanja pogodbenih obveznosti posameznega partnerja iz skupine ponudnikov), </w:t>
      </w:r>
    </w:p>
    <w:p w14:paraId="48F6F457"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glavnega nosilca izvedbe pogodbenih obveznosti, katerim bo naročnik komuniciral,</w:t>
      </w:r>
    </w:p>
    <w:p w14:paraId="45088127"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nosilce finančnih obračunov in transakcij z navedbo transakcijskega računa, preko katerega se bo izvajalo plačevanje izvedenih obveznosti,</w:t>
      </w:r>
    </w:p>
    <w:p w14:paraId="724F7CF2"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določila v primeru izstopa partnerja, ter pod kakšnimi pogoji lahko pride do izstopa posameznega partnerja,</w:t>
      </w:r>
    </w:p>
    <w:p w14:paraId="6E795090"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nosilca finančnih zavarovanj dobre izvedbe posla,</w:t>
      </w:r>
    </w:p>
    <w:p w14:paraId="3F149FDF" w14:textId="77777777" w:rsidR="00B45A62" w:rsidRPr="00716A89" w:rsidRDefault="00B45A62" w:rsidP="00FB2203">
      <w:pPr>
        <w:keepNext/>
        <w:keepLines/>
        <w:numPr>
          <w:ilvl w:val="0"/>
          <w:numId w:val="20"/>
        </w:numPr>
        <w:jc w:val="both"/>
        <w:rPr>
          <w:rFonts w:cs="Tahoma"/>
          <w:sz w:val="20"/>
          <w:szCs w:val="20"/>
        </w:rPr>
      </w:pPr>
      <w:r w:rsidRPr="00716A89">
        <w:rPr>
          <w:rFonts w:cs="Tahoma"/>
          <w:sz w:val="20"/>
          <w:szCs w:val="20"/>
        </w:rPr>
        <w:t>nosilca finančnih zavarovanj odprave napak v garancijskem roku,</w:t>
      </w:r>
    </w:p>
    <w:p w14:paraId="1545F5B9" w14:textId="77777777" w:rsidR="00B45A62" w:rsidRPr="00716A89" w:rsidRDefault="00B45A62" w:rsidP="00FB2203">
      <w:pPr>
        <w:keepNext/>
        <w:keepLines/>
        <w:numPr>
          <w:ilvl w:val="0"/>
          <w:numId w:val="22"/>
        </w:numPr>
        <w:ind w:left="714" w:hanging="357"/>
        <w:jc w:val="both"/>
        <w:rPr>
          <w:rFonts w:cs="Tahoma"/>
          <w:sz w:val="20"/>
          <w:szCs w:val="20"/>
        </w:rPr>
      </w:pPr>
      <w:r w:rsidRPr="00716A89">
        <w:rPr>
          <w:rFonts w:cs="Tahoma"/>
          <w:sz w:val="20"/>
          <w:szCs w:val="20"/>
        </w:rPr>
        <w:t>obveznost članov skupine ponudnikov, da morajo o vseh spremembah pravnega akta o skupni izvedbi naročila, redno obveščati naročnika.</w:t>
      </w:r>
    </w:p>
    <w:p w14:paraId="37F0672A" w14:textId="77777777" w:rsidR="00256BC5" w:rsidRPr="00716A89" w:rsidRDefault="00256BC5" w:rsidP="00FB2203">
      <w:pPr>
        <w:keepNext/>
        <w:keepLines/>
        <w:jc w:val="both"/>
        <w:rPr>
          <w:rFonts w:cs="Tahoma"/>
          <w:sz w:val="20"/>
          <w:szCs w:val="20"/>
        </w:rPr>
      </w:pPr>
    </w:p>
    <w:p w14:paraId="00B7218B" w14:textId="6C68AA80" w:rsidR="00067AF5" w:rsidRPr="00716A89" w:rsidRDefault="00256BC5" w:rsidP="00FB2203">
      <w:pPr>
        <w:keepNext/>
        <w:keepLines/>
        <w:jc w:val="both"/>
        <w:rPr>
          <w:rFonts w:cs="Tahoma"/>
          <w:sz w:val="20"/>
          <w:szCs w:val="20"/>
        </w:rPr>
      </w:pPr>
      <w:r w:rsidRPr="00716A89">
        <w:rPr>
          <w:rFonts w:cs="Tahoma"/>
          <w:sz w:val="20"/>
          <w:szCs w:val="20"/>
        </w:rPr>
        <w:t>Pravni akt o skupni izvedbi naročila se priloži prilogi 1.</w:t>
      </w:r>
    </w:p>
    <w:p w14:paraId="3C761278" w14:textId="063D1054" w:rsidR="00B45A62" w:rsidRPr="00716A89" w:rsidRDefault="00B45A62" w:rsidP="00FB2203">
      <w:pPr>
        <w:keepNext/>
        <w:keepLines/>
        <w:jc w:val="both"/>
        <w:rPr>
          <w:rFonts w:cs="Tahoma"/>
          <w:sz w:val="20"/>
          <w:szCs w:val="20"/>
        </w:rPr>
      </w:pPr>
    </w:p>
    <w:p w14:paraId="18AF4729" w14:textId="267995E6" w:rsidR="00B45A62" w:rsidRPr="00716A89" w:rsidRDefault="00B45A62" w:rsidP="00FB2203">
      <w:pPr>
        <w:keepNext/>
        <w:keepLines/>
        <w:tabs>
          <w:tab w:val="left" w:pos="180"/>
        </w:tabs>
        <w:jc w:val="both"/>
        <w:rPr>
          <w:rFonts w:cs="Tahoma"/>
          <w:sz w:val="20"/>
          <w:szCs w:val="20"/>
        </w:rPr>
      </w:pPr>
      <w:r w:rsidRPr="00716A89">
        <w:rPr>
          <w:rFonts w:cs="Tahoma"/>
          <w:sz w:val="20"/>
          <w:szCs w:val="20"/>
        </w:rPr>
        <w:t>V primeru skupne ponudbe, pogodbo</w:t>
      </w:r>
      <w:r w:rsidR="00FE0DBD">
        <w:rPr>
          <w:rFonts w:cs="Tahoma"/>
          <w:sz w:val="20"/>
          <w:szCs w:val="20"/>
        </w:rPr>
        <w:t>/okvirni sporazum</w:t>
      </w:r>
      <w:r w:rsidRPr="00716A89">
        <w:rPr>
          <w:rFonts w:cs="Tahoma"/>
          <w:sz w:val="20"/>
          <w:szCs w:val="20"/>
        </w:rPr>
        <w:t xml:space="preserve"> podpišejo vsi partnerji v skupni ponudbi, če v pravnem aktu ni drugače določeno. Vsak član skupine izvajalcev v okviru skupne ponudbe odgovarja naročniku neomejeno solidarno.</w:t>
      </w:r>
    </w:p>
    <w:p w14:paraId="1749A0E7" w14:textId="77777777" w:rsidR="00B45A62" w:rsidRPr="00716A89" w:rsidRDefault="00B45A62" w:rsidP="00FB2203">
      <w:pPr>
        <w:keepNext/>
        <w:keepLines/>
        <w:jc w:val="both"/>
        <w:rPr>
          <w:rFonts w:cs="Tahoma"/>
          <w:sz w:val="20"/>
          <w:szCs w:val="20"/>
        </w:rPr>
      </w:pPr>
    </w:p>
    <w:p w14:paraId="7EAE6973" w14:textId="77777777" w:rsidR="00B45A62" w:rsidRPr="00716A89" w:rsidRDefault="00B45A62" w:rsidP="00FB2203">
      <w:pPr>
        <w:keepNext/>
        <w:keepLines/>
        <w:jc w:val="both"/>
        <w:rPr>
          <w:rFonts w:cs="Tahoma"/>
          <w:sz w:val="20"/>
          <w:szCs w:val="20"/>
        </w:rPr>
      </w:pPr>
      <w:r w:rsidRPr="00716A89">
        <w:rPr>
          <w:rFonts w:cs="Tahoma"/>
          <w:sz w:val="20"/>
          <w:szCs w:val="20"/>
        </w:rPr>
        <w:lastRenderedPageBreak/>
        <w:t xml:space="preserve">V primeru skupne ponudbe mora glavni (vodilni) ponudnik za vse partnerje v skupni ponudbi k ponudbi predložiti zahtevana dokazila, v skladu z razpisno dokumentacijo. </w:t>
      </w:r>
    </w:p>
    <w:p w14:paraId="04104F13" w14:textId="77777777" w:rsidR="00256BC5" w:rsidRPr="00716A89" w:rsidRDefault="00256BC5" w:rsidP="00FB2203">
      <w:pPr>
        <w:keepNext/>
        <w:keepLines/>
        <w:jc w:val="both"/>
        <w:rPr>
          <w:rFonts w:cs="Tahoma"/>
          <w:sz w:val="20"/>
          <w:szCs w:val="20"/>
        </w:rPr>
      </w:pPr>
    </w:p>
    <w:p w14:paraId="00B64DC5"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Ponudba s podizvajalci</w:t>
      </w:r>
    </w:p>
    <w:p w14:paraId="6CD22514" w14:textId="77777777" w:rsidR="00256BC5" w:rsidRPr="00716A89" w:rsidRDefault="00256BC5" w:rsidP="00FB2203">
      <w:pPr>
        <w:keepNext/>
        <w:keepLines/>
        <w:jc w:val="both"/>
        <w:rPr>
          <w:rFonts w:cs="Tahoma"/>
          <w:sz w:val="20"/>
          <w:szCs w:val="20"/>
        </w:rPr>
      </w:pPr>
    </w:p>
    <w:p w14:paraId="54E5580B" w14:textId="77777777" w:rsidR="000F0388" w:rsidRPr="00716A89" w:rsidRDefault="000F0388" w:rsidP="00FB2203">
      <w:pPr>
        <w:keepNext/>
        <w:keepLines/>
        <w:spacing w:after="120"/>
        <w:jc w:val="both"/>
        <w:rPr>
          <w:rFonts w:cs="Tahoma"/>
          <w:sz w:val="20"/>
          <w:szCs w:val="20"/>
        </w:rPr>
      </w:pPr>
      <w:r w:rsidRPr="00716A89">
        <w:rPr>
          <w:rFonts w:cs="Tahoma"/>
          <w:sz w:val="20"/>
          <w:szCs w:val="20"/>
        </w:rPr>
        <w:t>V kolikor namerava ponudnik izvajati predmet javnega naročil s podizvajalci, mora v ponudbi:</w:t>
      </w:r>
    </w:p>
    <w:p w14:paraId="7D6F7309"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sz w:val="20"/>
          <w:szCs w:val="20"/>
        </w:rPr>
        <w:t>predložiti izpolnjene priloge razpisne dokumentacije, ki se nanašajo na podizvajalce,</w:t>
      </w:r>
    </w:p>
    <w:p w14:paraId="379D26B1"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sz w:val="20"/>
          <w:szCs w:val="20"/>
        </w:rPr>
        <w:t>navesti vse podizvajalce ter vsak del javnega naročila, ki ga namerava oddati v podizvajanje,</w:t>
      </w:r>
    </w:p>
    <w:p w14:paraId="22E2290C"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sz w:val="20"/>
          <w:szCs w:val="20"/>
        </w:rPr>
        <w:t>navesti kontaktne podatke in zakonite zastopnike predlaganih podizvajalcev,</w:t>
      </w:r>
    </w:p>
    <w:p w14:paraId="594D758B"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sz w:val="20"/>
          <w:szCs w:val="20"/>
        </w:rPr>
        <w:t>predložiti Prilogo 3/2 IZJAVA O IZPOLNJEVANJU SPOSOBNOSTI PODIZVAJALCA/DRUGEGA SUBJEKTA,</w:t>
      </w:r>
    </w:p>
    <w:p w14:paraId="0BA33A94"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3/3 IZJAVA FIZIČNE OSEBE,</w:t>
      </w:r>
    </w:p>
    <w:p w14:paraId="100AF485"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3/4 IZJAVA O UDELEŽBI FIZIČNIH IN PRAVNIH OSEB V LASTNIŠTVU GOSPODARSKEGA SUBJEKTA</w:t>
      </w:r>
      <w:r w:rsidRPr="00716A89">
        <w:rPr>
          <w:rFonts w:cs="Tahoma"/>
          <w:bCs/>
          <w:sz w:val="20"/>
          <w:szCs w:val="20"/>
        </w:rPr>
        <w:t>,</w:t>
      </w:r>
    </w:p>
    <w:p w14:paraId="0F534100"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4/1 SEZNAM PODIZVAJALCEV IN ZAHTEVA ZA NEPOSREDNO PLAČILO,</w:t>
      </w:r>
    </w:p>
    <w:p w14:paraId="07F156B3"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predložiti izpolnjen, podpisan in žigosan</w:t>
      </w:r>
      <w:r w:rsidRPr="00716A89">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5097BF42"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predložiti izpolnjen, podpisan in žigosan</w:t>
      </w:r>
      <w:r w:rsidRPr="00716A89">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68912396" w14:textId="77777777" w:rsidR="000F0388" w:rsidRPr="00716A89" w:rsidRDefault="000F0388" w:rsidP="00FB2203">
      <w:pPr>
        <w:keepNext/>
        <w:keepLines/>
        <w:numPr>
          <w:ilvl w:val="0"/>
          <w:numId w:val="22"/>
        </w:numPr>
        <w:ind w:left="714" w:hanging="357"/>
        <w:jc w:val="both"/>
        <w:rPr>
          <w:rFonts w:cs="Tahoma"/>
          <w:sz w:val="20"/>
          <w:szCs w:val="20"/>
        </w:rPr>
      </w:pPr>
      <w:r w:rsidRPr="00716A89">
        <w:rPr>
          <w:rFonts w:cs="Tahoma"/>
          <w:kern w:val="16"/>
          <w:sz w:val="20"/>
          <w:szCs w:val="20"/>
        </w:rPr>
        <w:t xml:space="preserve">predložiti sklenjen </w:t>
      </w:r>
      <w:r w:rsidRPr="00716A89">
        <w:rPr>
          <w:rFonts w:cs="Tahoma"/>
          <w:sz w:val="20"/>
          <w:szCs w:val="20"/>
        </w:rPr>
        <w:t>SPORAZUM O MEDSEBOJNEM SODELOVANJU (med ponudnikom in posameznim podizvajalcem) (Obrazec 3 k Prilogi 4/1).</w:t>
      </w:r>
    </w:p>
    <w:p w14:paraId="230F1ED1" w14:textId="77777777" w:rsidR="000F0388" w:rsidRPr="00716A89" w:rsidRDefault="000F0388" w:rsidP="00FB2203">
      <w:pPr>
        <w:keepNext/>
        <w:keepLines/>
        <w:jc w:val="both"/>
        <w:rPr>
          <w:rFonts w:cs="Tahoma"/>
          <w:sz w:val="20"/>
          <w:szCs w:val="20"/>
        </w:rPr>
      </w:pPr>
    </w:p>
    <w:p w14:paraId="161DEBEE" w14:textId="77777777" w:rsidR="000F0388" w:rsidRPr="00716A89" w:rsidRDefault="000F0388" w:rsidP="00FB2203">
      <w:pPr>
        <w:keepNext/>
        <w:keepLines/>
        <w:jc w:val="both"/>
        <w:rPr>
          <w:rFonts w:cs="Tahoma"/>
          <w:sz w:val="20"/>
          <w:szCs w:val="20"/>
        </w:rPr>
      </w:pPr>
      <w:r w:rsidRPr="00716A89">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4F0BF30" w14:textId="77777777" w:rsidR="000F0388" w:rsidRPr="00716A89" w:rsidRDefault="000F0388" w:rsidP="00FB2203">
      <w:pPr>
        <w:keepNext/>
        <w:keepLines/>
        <w:jc w:val="both"/>
        <w:rPr>
          <w:rFonts w:cs="Tahoma"/>
          <w:sz w:val="20"/>
          <w:szCs w:val="20"/>
        </w:rPr>
      </w:pPr>
    </w:p>
    <w:p w14:paraId="72E350FA" w14:textId="77777777" w:rsidR="000F0388" w:rsidRPr="00716A89" w:rsidRDefault="000F0388" w:rsidP="00FB2203">
      <w:pPr>
        <w:keepNext/>
        <w:keepLines/>
        <w:jc w:val="both"/>
        <w:rPr>
          <w:rFonts w:cs="Tahoma"/>
          <w:sz w:val="20"/>
          <w:szCs w:val="20"/>
        </w:rPr>
      </w:pPr>
      <w:r w:rsidRPr="00716A89">
        <w:rPr>
          <w:rFonts w:cs="Tahoma"/>
          <w:sz w:val="20"/>
          <w:szCs w:val="20"/>
        </w:rPr>
        <w:t>Ponudnik, kateremu bo javno naročilo oddano, bo v razmerju do naročnika v celoti odgovarjal za izvedbo prejetega naročila, ne glede na število podizvajalcev.</w:t>
      </w:r>
    </w:p>
    <w:p w14:paraId="15A67E09" w14:textId="77777777" w:rsidR="000F0388" w:rsidRPr="00716A89" w:rsidRDefault="000F0388" w:rsidP="00FB2203">
      <w:pPr>
        <w:keepNext/>
        <w:keepLines/>
        <w:jc w:val="both"/>
        <w:rPr>
          <w:rFonts w:cs="Tahoma"/>
          <w:sz w:val="20"/>
          <w:szCs w:val="20"/>
        </w:rPr>
      </w:pPr>
    </w:p>
    <w:p w14:paraId="2F3DD272" w14:textId="77777777" w:rsidR="000F0388" w:rsidRPr="00716A89" w:rsidRDefault="000F0388" w:rsidP="00FB2203">
      <w:pPr>
        <w:keepNext/>
        <w:keepLines/>
        <w:numPr>
          <w:ilvl w:val="12"/>
          <w:numId w:val="0"/>
        </w:numPr>
        <w:jc w:val="both"/>
        <w:rPr>
          <w:rFonts w:ascii="Times New Roman" w:hAnsi="Times New Roman"/>
          <w:sz w:val="20"/>
          <w:szCs w:val="20"/>
        </w:rPr>
      </w:pPr>
      <w:r w:rsidRPr="00716A89">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1BF3B93" w14:textId="77777777" w:rsidR="000F0388" w:rsidRPr="00716A89" w:rsidRDefault="000F0388" w:rsidP="00FB2203">
      <w:pPr>
        <w:keepNext/>
        <w:keepLines/>
        <w:jc w:val="both"/>
        <w:rPr>
          <w:rFonts w:cs="Tahoma"/>
          <w:sz w:val="20"/>
          <w:szCs w:val="20"/>
        </w:rPr>
      </w:pPr>
    </w:p>
    <w:p w14:paraId="505D6046" w14:textId="77777777" w:rsidR="000F0388" w:rsidRPr="00716A89" w:rsidRDefault="000F0388" w:rsidP="00FB2203">
      <w:pPr>
        <w:keepNext/>
        <w:keepLines/>
        <w:jc w:val="both"/>
        <w:rPr>
          <w:rFonts w:cs="Tahoma"/>
          <w:sz w:val="20"/>
          <w:szCs w:val="20"/>
        </w:rPr>
      </w:pPr>
      <w:r w:rsidRPr="00716A89">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9435099" w14:textId="77777777" w:rsidR="000F0388" w:rsidRPr="00716A89" w:rsidRDefault="000F0388" w:rsidP="00FB2203">
      <w:pPr>
        <w:keepNext/>
        <w:keepLines/>
        <w:jc w:val="both"/>
        <w:rPr>
          <w:rFonts w:cs="Tahoma"/>
          <w:sz w:val="20"/>
          <w:szCs w:val="20"/>
        </w:rPr>
      </w:pPr>
    </w:p>
    <w:p w14:paraId="1677B807" w14:textId="77777777" w:rsidR="000F0388" w:rsidRPr="00716A89" w:rsidRDefault="000F0388" w:rsidP="00FB2203">
      <w:pPr>
        <w:keepNext/>
        <w:keepLines/>
        <w:jc w:val="both"/>
        <w:rPr>
          <w:rFonts w:cs="Tahoma"/>
          <w:sz w:val="20"/>
          <w:szCs w:val="20"/>
        </w:rPr>
      </w:pPr>
      <w:r w:rsidRPr="00716A89">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9DBB219" w14:textId="77777777" w:rsidR="000F0388" w:rsidRPr="00716A89" w:rsidRDefault="000F0388" w:rsidP="00FB2203">
      <w:pPr>
        <w:keepNext/>
        <w:keepLines/>
        <w:jc w:val="both"/>
        <w:rPr>
          <w:rFonts w:cs="Tahoma"/>
          <w:sz w:val="20"/>
          <w:szCs w:val="20"/>
        </w:rPr>
      </w:pPr>
    </w:p>
    <w:p w14:paraId="4C4C1C7B" w14:textId="77777777" w:rsidR="000F0388" w:rsidRPr="00716A89" w:rsidRDefault="000F0388" w:rsidP="00FB2203">
      <w:pPr>
        <w:keepNext/>
        <w:keepLines/>
        <w:jc w:val="both"/>
        <w:rPr>
          <w:rFonts w:cs="Tahoma"/>
          <w:sz w:val="20"/>
          <w:szCs w:val="20"/>
        </w:rPr>
      </w:pPr>
      <w:r w:rsidRPr="00716A89">
        <w:rPr>
          <w:rFonts w:cs="Tahoma"/>
          <w:sz w:val="20"/>
          <w:szCs w:val="20"/>
        </w:rPr>
        <w:t>Glavni izvajalec mora svojemu računu ali situaciji priložiti račun ali situacijo podizvajalca, ki ga je predhodno potrdil.</w:t>
      </w:r>
    </w:p>
    <w:p w14:paraId="1EED8BC1" w14:textId="77777777" w:rsidR="000F0388" w:rsidRPr="00716A89" w:rsidRDefault="000F0388" w:rsidP="00FB2203">
      <w:pPr>
        <w:keepNext/>
        <w:keepLines/>
        <w:jc w:val="both"/>
        <w:rPr>
          <w:rFonts w:cs="Tahoma"/>
          <w:sz w:val="20"/>
          <w:szCs w:val="20"/>
        </w:rPr>
      </w:pPr>
    </w:p>
    <w:p w14:paraId="1A172243" w14:textId="77777777" w:rsidR="000F0388" w:rsidRPr="00716A89" w:rsidRDefault="000F0388" w:rsidP="00FB2203">
      <w:pPr>
        <w:keepNext/>
        <w:keepLines/>
        <w:numPr>
          <w:ilvl w:val="12"/>
          <w:numId w:val="0"/>
        </w:numPr>
        <w:jc w:val="both"/>
        <w:rPr>
          <w:rFonts w:cs="Tahoma"/>
          <w:kern w:val="16"/>
          <w:sz w:val="20"/>
          <w:szCs w:val="20"/>
        </w:rPr>
      </w:pPr>
      <w:r w:rsidRPr="00716A89">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48A3232" w14:textId="77777777" w:rsidR="000F0388" w:rsidRPr="00716A89" w:rsidRDefault="000F0388" w:rsidP="00FB2203">
      <w:pPr>
        <w:keepNext/>
        <w:keepLines/>
        <w:numPr>
          <w:ilvl w:val="12"/>
          <w:numId w:val="0"/>
        </w:numPr>
        <w:jc w:val="both"/>
        <w:rPr>
          <w:rFonts w:cs="Tahoma"/>
          <w:kern w:val="16"/>
          <w:sz w:val="20"/>
          <w:szCs w:val="20"/>
        </w:rPr>
      </w:pPr>
    </w:p>
    <w:p w14:paraId="44B45113" w14:textId="77777777" w:rsidR="000F0388" w:rsidRPr="00716A89" w:rsidRDefault="000F0388" w:rsidP="00FB2203">
      <w:pPr>
        <w:keepNext/>
        <w:keepLines/>
        <w:jc w:val="both"/>
        <w:rPr>
          <w:rFonts w:cs="Tahoma"/>
          <w:i/>
          <w:sz w:val="20"/>
          <w:szCs w:val="20"/>
        </w:rPr>
      </w:pPr>
      <w:r w:rsidRPr="00716A89">
        <w:rPr>
          <w:rFonts w:cs="Tahoma"/>
          <w:i/>
          <w:sz w:val="20"/>
          <w:szCs w:val="20"/>
        </w:rPr>
        <w:t>V kolikor ponudnik ne oddaja ponudbe z nobenim podizvajalcem, mu ni potrebno izpolniti/priložiti prilog, ki se nanašajo na podizvajalce.</w:t>
      </w:r>
    </w:p>
    <w:p w14:paraId="5497267C" w14:textId="77777777" w:rsidR="00BC73A8" w:rsidRPr="00716A89" w:rsidRDefault="00BC73A8" w:rsidP="00FB2203">
      <w:pPr>
        <w:keepNext/>
        <w:keepLines/>
        <w:tabs>
          <w:tab w:val="left" w:pos="1725"/>
        </w:tabs>
        <w:jc w:val="both"/>
        <w:rPr>
          <w:rFonts w:cs="Tahoma"/>
          <w:sz w:val="20"/>
          <w:szCs w:val="20"/>
        </w:rPr>
      </w:pPr>
    </w:p>
    <w:p w14:paraId="45AC420E"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lastRenderedPageBreak/>
        <w:t>Uporaba zmogljivosti drugih subjektov</w:t>
      </w:r>
    </w:p>
    <w:p w14:paraId="7C6EF936" w14:textId="77777777" w:rsidR="00256BC5" w:rsidRPr="00716A89" w:rsidRDefault="00256BC5" w:rsidP="00FB2203">
      <w:pPr>
        <w:keepNext/>
        <w:keepLines/>
        <w:jc w:val="both"/>
        <w:rPr>
          <w:rFonts w:cs="Tahoma"/>
          <w:sz w:val="20"/>
          <w:szCs w:val="20"/>
        </w:rPr>
      </w:pPr>
    </w:p>
    <w:p w14:paraId="485B7C8F" w14:textId="77777777" w:rsidR="000F0388" w:rsidRPr="00716A89" w:rsidRDefault="000F0388" w:rsidP="00FB2203">
      <w:pPr>
        <w:keepNext/>
        <w:keepLines/>
        <w:jc w:val="both"/>
        <w:rPr>
          <w:rFonts w:cs="Tahoma"/>
          <w:sz w:val="20"/>
          <w:szCs w:val="20"/>
        </w:rPr>
      </w:pPr>
      <w:r w:rsidRPr="00716A89">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8C6622C" w14:textId="77777777" w:rsidR="000F0388" w:rsidRPr="00716A89" w:rsidRDefault="000F0388" w:rsidP="00FB2203">
      <w:pPr>
        <w:keepNext/>
        <w:keepLines/>
        <w:jc w:val="both"/>
        <w:rPr>
          <w:rFonts w:cs="Tahoma"/>
          <w:sz w:val="20"/>
          <w:szCs w:val="20"/>
        </w:rPr>
      </w:pPr>
    </w:p>
    <w:p w14:paraId="6DB12539" w14:textId="77777777" w:rsidR="000F0388" w:rsidRPr="00716A89" w:rsidRDefault="000F0388" w:rsidP="00FB2203">
      <w:pPr>
        <w:keepNext/>
        <w:keepLines/>
        <w:ind w:right="-2"/>
        <w:jc w:val="both"/>
        <w:rPr>
          <w:rFonts w:cs="Tahoma"/>
          <w:sz w:val="20"/>
          <w:szCs w:val="20"/>
        </w:rPr>
      </w:pPr>
      <w:r w:rsidRPr="00716A89">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3FEDE3A2" w14:textId="77777777" w:rsidR="000F0388" w:rsidRPr="00716A89" w:rsidRDefault="000F0388" w:rsidP="00FB2203">
      <w:pPr>
        <w:keepNext/>
        <w:keepLines/>
        <w:autoSpaceDE w:val="0"/>
        <w:autoSpaceDN w:val="0"/>
        <w:adjustRightInd w:val="0"/>
        <w:jc w:val="both"/>
        <w:rPr>
          <w:rFonts w:cs="Tahoma"/>
          <w:sz w:val="20"/>
          <w:szCs w:val="20"/>
        </w:rPr>
      </w:pPr>
    </w:p>
    <w:p w14:paraId="2442954B" w14:textId="77777777" w:rsidR="000F0388" w:rsidRPr="00716A89" w:rsidRDefault="000F0388" w:rsidP="00FB2203">
      <w:pPr>
        <w:keepNext/>
        <w:keepLines/>
        <w:autoSpaceDE w:val="0"/>
        <w:autoSpaceDN w:val="0"/>
        <w:adjustRightInd w:val="0"/>
        <w:jc w:val="both"/>
        <w:rPr>
          <w:rFonts w:cs="Tahoma"/>
          <w:sz w:val="20"/>
          <w:szCs w:val="20"/>
        </w:rPr>
      </w:pPr>
      <w:r w:rsidRPr="00716A89">
        <w:rPr>
          <w:rFonts w:cs="Tahoma"/>
          <w:sz w:val="20"/>
          <w:szCs w:val="20"/>
        </w:rPr>
        <w:t xml:space="preserve">O uporabi zmogljivosti drugih subjektov govorimo, ko drugi subjekt </w:t>
      </w:r>
      <w:r w:rsidRPr="00716A89">
        <w:rPr>
          <w:rFonts w:cs="Tahoma"/>
          <w:sz w:val="20"/>
          <w:szCs w:val="20"/>
          <w:u w:val="single"/>
        </w:rPr>
        <w:t>ni neposredno udeležen pri sami izvedbi naročila</w:t>
      </w:r>
      <w:r w:rsidRPr="00716A89">
        <w:rPr>
          <w:rFonts w:cs="Tahoma"/>
          <w:sz w:val="20"/>
          <w:szCs w:val="20"/>
        </w:rPr>
        <w:t xml:space="preserve">, temveč ponudniku le npr. posodi določeno opremo, tehnična sredstva, mehanizacijo itd.. Če bo drugi subjekt z zmogljivostmi, s katerimi razpolaga in na katere se sklicuje ponudnik, </w:t>
      </w:r>
      <w:r w:rsidRPr="00716A89">
        <w:rPr>
          <w:rFonts w:cs="Tahoma"/>
          <w:sz w:val="20"/>
          <w:szCs w:val="20"/>
          <w:u w:val="single"/>
        </w:rPr>
        <w:t>neposredno sam izvedel del predmeta javnega naročila</w:t>
      </w:r>
      <w:r w:rsidRPr="00716A89">
        <w:rPr>
          <w:rFonts w:cs="Tahoma"/>
          <w:sz w:val="20"/>
          <w:szCs w:val="20"/>
        </w:rPr>
        <w:t xml:space="preserve">, potem govorimo o subjektu, ki izpolnjuje definicijo </w:t>
      </w:r>
      <w:r w:rsidRPr="00716A89">
        <w:rPr>
          <w:rFonts w:cs="Tahoma"/>
          <w:b/>
          <w:sz w:val="20"/>
          <w:szCs w:val="20"/>
        </w:rPr>
        <w:t>podizvajalca</w:t>
      </w:r>
      <w:r w:rsidRPr="00716A89">
        <w:rPr>
          <w:rFonts w:cs="Tahoma"/>
          <w:sz w:val="20"/>
          <w:szCs w:val="20"/>
        </w:rPr>
        <w:t xml:space="preserve">, </w:t>
      </w:r>
      <w:r w:rsidRPr="00716A89">
        <w:rPr>
          <w:rFonts w:cs="Tahoma"/>
          <w:sz w:val="20"/>
          <w:szCs w:val="20"/>
          <w:u w:val="single"/>
        </w:rPr>
        <w:t xml:space="preserve">zato naj ga ponudnik nominira kot podizvajalca/e </w:t>
      </w:r>
      <w:r w:rsidRPr="00716A89">
        <w:rPr>
          <w:rFonts w:cs="Tahoma"/>
          <w:b/>
          <w:sz w:val="20"/>
          <w:szCs w:val="20"/>
          <w:u w:val="single"/>
        </w:rPr>
        <w:t>in ne</w:t>
      </w:r>
      <w:r w:rsidRPr="00716A89">
        <w:rPr>
          <w:rFonts w:cs="Tahoma"/>
          <w:sz w:val="20"/>
          <w:szCs w:val="20"/>
          <w:u w:val="single"/>
        </w:rPr>
        <w:t xml:space="preserve"> kot subjekt/e, katerih zmogljivost uporablja ponudnik v ponudbi</w:t>
      </w:r>
      <w:r w:rsidRPr="00716A89">
        <w:rPr>
          <w:rFonts w:cs="Tahoma"/>
          <w:sz w:val="20"/>
          <w:szCs w:val="20"/>
        </w:rPr>
        <w:t>.</w:t>
      </w:r>
    </w:p>
    <w:p w14:paraId="2966371D" w14:textId="77777777" w:rsidR="00B45A62" w:rsidRPr="00716A89" w:rsidRDefault="00B45A62" w:rsidP="00FB2203">
      <w:pPr>
        <w:keepNext/>
        <w:keepLines/>
        <w:ind w:right="-2"/>
        <w:jc w:val="both"/>
        <w:rPr>
          <w:rFonts w:cs="Tahoma"/>
          <w:sz w:val="20"/>
          <w:szCs w:val="20"/>
        </w:rPr>
      </w:pPr>
    </w:p>
    <w:p w14:paraId="515D1758" w14:textId="77777777" w:rsidR="000F0388" w:rsidRPr="00716A89" w:rsidRDefault="000F0388" w:rsidP="00FB2203">
      <w:pPr>
        <w:keepNext/>
        <w:keepLines/>
        <w:ind w:right="-2"/>
        <w:jc w:val="both"/>
        <w:rPr>
          <w:rFonts w:cs="Tahoma"/>
          <w:sz w:val="20"/>
          <w:szCs w:val="20"/>
        </w:rPr>
      </w:pPr>
      <w:r w:rsidRPr="00716A89">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B557391" w14:textId="77777777" w:rsidR="000F0388" w:rsidRPr="00716A89" w:rsidRDefault="000F0388" w:rsidP="00FB2203">
      <w:pPr>
        <w:keepNext/>
        <w:keepLines/>
        <w:numPr>
          <w:ilvl w:val="0"/>
          <w:numId w:val="23"/>
        </w:numPr>
        <w:jc w:val="both"/>
        <w:rPr>
          <w:rFonts w:cs="Tahoma"/>
          <w:sz w:val="20"/>
          <w:szCs w:val="20"/>
        </w:rPr>
      </w:pPr>
      <w:r w:rsidRPr="00716A89">
        <w:rPr>
          <w:rFonts w:cs="Tahoma"/>
          <w:sz w:val="20"/>
          <w:szCs w:val="20"/>
        </w:rPr>
        <w:t>predložiti izpolnjeno, podpisano in žigosano Prilogo 3/2 IZJAVA O IZPOLNJEVANJU SPOSOBNOSTI PODIZVAJALCA/DRUGEGA SUBJEKTA,</w:t>
      </w:r>
    </w:p>
    <w:p w14:paraId="183F7166" w14:textId="77777777" w:rsidR="000F0388" w:rsidRPr="00716A89" w:rsidRDefault="000F0388" w:rsidP="00FB2203">
      <w:pPr>
        <w:keepNext/>
        <w:keepLines/>
        <w:numPr>
          <w:ilvl w:val="0"/>
          <w:numId w:val="23"/>
        </w:numPr>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3/3 IZJAVA FIZIČNE OSEBE,</w:t>
      </w:r>
    </w:p>
    <w:p w14:paraId="54EE02F0" w14:textId="77777777" w:rsidR="000F0388" w:rsidRPr="00716A89" w:rsidRDefault="000F0388" w:rsidP="00FB2203">
      <w:pPr>
        <w:keepNext/>
        <w:keepLines/>
        <w:numPr>
          <w:ilvl w:val="0"/>
          <w:numId w:val="23"/>
        </w:numPr>
        <w:ind w:left="714" w:hanging="357"/>
        <w:jc w:val="both"/>
        <w:rPr>
          <w:rFonts w:cs="Tahoma"/>
          <w:kern w:val="16"/>
          <w:sz w:val="20"/>
          <w:szCs w:val="20"/>
        </w:rPr>
      </w:pPr>
      <w:r w:rsidRPr="00716A89">
        <w:rPr>
          <w:rFonts w:cs="Tahoma"/>
          <w:kern w:val="16"/>
          <w:sz w:val="20"/>
          <w:szCs w:val="20"/>
        </w:rPr>
        <w:t>predložiti izpolnjeno, podpisano in žigosano Prilogo 4/2 UDELEŽBA SUBJEKTA, KATEREGA ZMOGLJIVOST SE UPORABLJA.</w:t>
      </w:r>
    </w:p>
    <w:p w14:paraId="49F38375" w14:textId="77777777" w:rsidR="000F0388" w:rsidRPr="00716A89" w:rsidRDefault="000F0388" w:rsidP="00FB2203">
      <w:pPr>
        <w:keepNext/>
        <w:keepLines/>
        <w:jc w:val="both"/>
        <w:rPr>
          <w:rFonts w:cs="Tahoma"/>
          <w:sz w:val="20"/>
          <w:szCs w:val="20"/>
        </w:rPr>
      </w:pPr>
    </w:p>
    <w:p w14:paraId="1E070A47" w14:textId="77777777" w:rsidR="000F0388" w:rsidRPr="00716A89" w:rsidRDefault="000F0388" w:rsidP="00FB2203">
      <w:pPr>
        <w:keepNext/>
        <w:keepLines/>
        <w:ind w:right="-2"/>
        <w:jc w:val="both"/>
        <w:rPr>
          <w:rFonts w:cs="Tahoma"/>
          <w:sz w:val="20"/>
          <w:szCs w:val="20"/>
        </w:rPr>
      </w:pPr>
      <w:r w:rsidRPr="00716A89">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0F22196B" w14:textId="77777777" w:rsidR="000F0388" w:rsidRPr="00716A89" w:rsidRDefault="000F0388" w:rsidP="00FB2203">
      <w:pPr>
        <w:keepNext/>
        <w:keepLines/>
        <w:ind w:right="-2"/>
        <w:jc w:val="both"/>
        <w:rPr>
          <w:rFonts w:cs="Tahoma"/>
          <w:sz w:val="20"/>
          <w:szCs w:val="20"/>
        </w:rPr>
      </w:pPr>
    </w:p>
    <w:p w14:paraId="2A35C642" w14:textId="77777777" w:rsidR="000F0388" w:rsidRPr="00716A89" w:rsidRDefault="000F0388" w:rsidP="00FB2203">
      <w:pPr>
        <w:keepNext/>
        <w:keepLines/>
        <w:ind w:right="-2"/>
        <w:jc w:val="both"/>
        <w:rPr>
          <w:rFonts w:cs="Tahoma"/>
          <w:sz w:val="20"/>
          <w:szCs w:val="20"/>
        </w:rPr>
      </w:pPr>
      <w:r w:rsidRPr="00716A89">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716A89">
        <w:rPr>
          <w:rFonts w:cs="Tahoma"/>
          <w:sz w:val="20"/>
          <w:szCs w:val="20"/>
        </w:rPr>
        <w:t xml:space="preserve"> </w:t>
      </w:r>
      <w:r w:rsidRPr="00716A89">
        <w:rPr>
          <w:rFonts w:cs="Tahoma"/>
          <w:i/>
          <w:sz w:val="20"/>
          <w:szCs w:val="20"/>
        </w:rPr>
        <w:t xml:space="preserve">uporablja ponudnik v ponudbi. </w:t>
      </w:r>
    </w:p>
    <w:p w14:paraId="6C03A824" w14:textId="77777777" w:rsidR="00256BC5" w:rsidRPr="00716A89" w:rsidRDefault="00256BC5" w:rsidP="00FB2203">
      <w:pPr>
        <w:keepNext/>
        <w:keepLines/>
        <w:jc w:val="both"/>
        <w:rPr>
          <w:rFonts w:cs="Tahoma"/>
          <w:sz w:val="20"/>
          <w:szCs w:val="20"/>
        </w:rPr>
      </w:pPr>
    </w:p>
    <w:p w14:paraId="635668EF"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Veljavnost ponudbe</w:t>
      </w:r>
    </w:p>
    <w:p w14:paraId="05047C68" w14:textId="77777777" w:rsidR="00256BC5" w:rsidRPr="00716A89" w:rsidRDefault="00256BC5" w:rsidP="00FB2203">
      <w:pPr>
        <w:keepNext/>
        <w:keepLines/>
        <w:jc w:val="both"/>
        <w:rPr>
          <w:rFonts w:cs="Tahoma"/>
          <w:sz w:val="20"/>
          <w:szCs w:val="20"/>
        </w:rPr>
      </w:pPr>
    </w:p>
    <w:p w14:paraId="1825649F" w14:textId="2DD5D4C4" w:rsidR="00237583" w:rsidRPr="00716A89" w:rsidRDefault="00237583" w:rsidP="00FB2203">
      <w:pPr>
        <w:keepNext/>
        <w:keepLines/>
        <w:jc w:val="both"/>
        <w:rPr>
          <w:rFonts w:cs="Tahoma"/>
          <w:sz w:val="20"/>
          <w:szCs w:val="20"/>
        </w:rPr>
      </w:pPr>
      <w:r w:rsidRPr="00716A89">
        <w:rPr>
          <w:rFonts w:cs="Tahoma"/>
          <w:sz w:val="20"/>
          <w:szCs w:val="20"/>
        </w:rPr>
        <w:t>Ponudba mora biti zavezujoča in veljavna še najmanj štiri</w:t>
      </w:r>
      <w:r w:rsidR="00A128FE">
        <w:rPr>
          <w:rFonts w:cs="Tahoma"/>
          <w:sz w:val="20"/>
          <w:szCs w:val="20"/>
        </w:rPr>
        <w:t xml:space="preserve"> (4</w:t>
      </w:r>
      <w:r w:rsidRPr="00716A89">
        <w:rPr>
          <w:rFonts w:cs="Tahoma"/>
          <w:sz w:val="20"/>
          <w:szCs w:val="20"/>
        </w:rPr>
        <w:t xml:space="preserve">) mesece od datuma določenega za oddajo ponudb.  </w:t>
      </w:r>
    </w:p>
    <w:p w14:paraId="6D91DC22" w14:textId="77777777" w:rsidR="00256BC5" w:rsidRPr="00716A89" w:rsidRDefault="00256BC5" w:rsidP="00FB2203">
      <w:pPr>
        <w:keepNext/>
        <w:keepLines/>
        <w:jc w:val="both"/>
        <w:rPr>
          <w:rFonts w:cs="Tahoma"/>
          <w:sz w:val="20"/>
          <w:szCs w:val="20"/>
        </w:rPr>
      </w:pPr>
    </w:p>
    <w:p w14:paraId="0FB70349" w14:textId="77777777" w:rsidR="00256BC5" w:rsidRPr="00716A89" w:rsidRDefault="00B45A62" w:rsidP="00FB2203">
      <w:pPr>
        <w:keepNext/>
        <w:keepLines/>
        <w:numPr>
          <w:ilvl w:val="1"/>
          <w:numId w:val="3"/>
        </w:numPr>
        <w:jc w:val="both"/>
        <w:rPr>
          <w:rFonts w:cs="Tahoma"/>
          <w:b/>
          <w:sz w:val="20"/>
          <w:szCs w:val="20"/>
        </w:rPr>
      </w:pPr>
      <w:r w:rsidRPr="00716A89">
        <w:rPr>
          <w:rFonts w:cs="Tahoma"/>
          <w:b/>
          <w:sz w:val="20"/>
          <w:szCs w:val="20"/>
        </w:rPr>
        <w:t>Rok za predložitev ponudb</w:t>
      </w:r>
    </w:p>
    <w:p w14:paraId="7B05AF9A" w14:textId="77777777" w:rsidR="00256BC5" w:rsidRPr="00716A89" w:rsidRDefault="00256BC5" w:rsidP="00FB2203">
      <w:pPr>
        <w:keepNext/>
        <w:keepLines/>
        <w:ind w:left="720"/>
        <w:jc w:val="both"/>
        <w:rPr>
          <w:rFonts w:cs="Tahoma"/>
          <w:b/>
          <w:sz w:val="20"/>
          <w:szCs w:val="20"/>
        </w:rPr>
      </w:pPr>
    </w:p>
    <w:p w14:paraId="242EADF8" w14:textId="77777777" w:rsidR="00256BC5" w:rsidRPr="00716A89" w:rsidRDefault="00256BC5" w:rsidP="00FB2203">
      <w:pPr>
        <w:keepNext/>
        <w:keepLines/>
        <w:tabs>
          <w:tab w:val="left" w:pos="142"/>
        </w:tabs>
        <w:jc w:val="both"/>
        <w:rPr>
          <w:rFonts w:cs="Tahoma"/>
          <w:sz w:val="20"/>
          <w:szCs w:val="20"/>
        </w:rPr>
      </w:pPr>
      <w:r w:rsidRPr="00716A89">
        <w:rPr>
          <w:rFonts w:cs="Tahoma"/>
          <w:sz w:val="20"/>
          <w:szCs w:val="20"/>
          <w:lang w:val="x-none"/>
        </w:rPr>
        <w:t>Ponudnik mora ponudb</w:t>
      </w:r>
      <w:r w:rsidRPr="00716A89">
        <w:rPr>
          <w:rFonts w:cs="Tahoma"/>
          <w:sz w:val="20"/>
          <w:szCs w:val="20"/>
        </w:rPr>
        <w:t>o</w:t>
      </w:r>
      <w:r w:rsidRPr="00716A89">
        <w:rPr>
          <w:rFonts w:cs="Tahoma"/>
          <w:sz w:val="20"/>
          <w:szCs w:val="20"/>
          <w:lang w:val="x-none"/>
        </w:rPr>
        <w:t xml:space="preserve"> predložiti </w:t>
      </w:r>
      <w:r w:rsidRPr="00716A89">
        <w:rPr>
          <w:rFonts w:cs="Tahoma"/>
          <w:sz w:val="20"/>
          <w:szCs w:val="20"/>
        </w:rPr>
        <w:t xml:space="preserve">elektronsko, </w:t>
      </w:r>
      <w:r w:rsidRPr="00716A89">
        <w:rPr>
          <w:rFonts w:cs="Tahoma"/>
          <w:sz w:val="20"/>
          <w:szCs w:val="20"/>
          <w:lang w:val="x-none"/>
        </w:rPr>
        <w:t xml:space="preserve">v </w:t>
      </w:r>
      <w:r w:rsidRPr="00716A89">
        <w:rPr>
          <w:rFonts w:cs="Tahoma"/>
          <w:b/>
          <w:sz w:val="20"/>
          <w:szCs w:val="20"/>
          <w:lang w:val="x-none"/>
        </w:rPr>
        <w:t>informacijsk</w:t>
      </w:r>
      <w:r w:rsidRPr="00716A89">
        <w:rPr>
          <w:rFonts w:cs="Tahoma"/>
          <w:b/>
          <w:sz w:val="20"/>
          <w:szCs w:val="20"/>
        </w:rPr>
        <w:t>em</w:t>
      </w:r>
      <w:r w:rsidRPr="00716A89">
        <w:rPr>
          <w:rFonts w:cs="Tahoma"/>
          <w:b/>
          <w:sz w:val="20"/>
          <w:szCs w:val="20"/>
          <w:lang w:val="x-none"/>
        </w:rPr>
        <w:t xml:space="preserve"> sistem</w:t>
      </w:r>
      <w:r w:rsidRPr="00716A89">
        <w:rPr>
          <w:rFonts w:cs="Tahoma"/>
          <w:b/>
          <w:sz w:val="20"/>
          <w:szCs w:val="20"/>
        </w:rPr>
        <w:t>u</w:t>
      </w:r>
      <w:r w:rsidRPr="00716A89">
        <w:rPr>
          <w:rFonts w:cs="Tahoma"/>
          <w:b/>
          <w:sz w:val="20"/>
          <w:szCs w:val="20"/>
          <w:lang w:val="x-none"/>
        </w:rPr>
        <w:t xml:space="preserve"> e-JN</w:t>
      </w:r>
      <w:r w:rsidRPr="00716A89">
        <w:rPr>
          <w:rFonts w:cs="Tahoma"/>
          <w:sz w:val="20"/>
          <w:szCs w:val="20"/>
        </w:rPr>
        <w:t xml:space="preserve">, v skladu </w:t>
      </w:r>
      <w:r w:rsidRPr="00716A89">
        <w:rPr>
          <w:rFonts w:cs="Tahoma"/>
          <w:sz w:val="20"/>
          <w:szCs w:val="20"/>
          <w:u w:val="single"/>
        </w:rPr>
        <w:t xml:space="preserve">s </w:t>
      </w:r>
      <w:r w:rsidRPr="00716A89">
        <w:rPr>
          <w:rFonts w:cs="Tahoma"/>
          <w:b/>
          <w:sz w:val="20"/>
          <w:szCs w:val="20"/>
          <w:u w:val="single"/>
        </w:rPr>
        <w:t>poglavjem 6</w:t>
      </w:r>
      <w:r w:rsidRPr="00716A89">
        <w:rPr>
          <w:rFonts w:cs="Tahoma"/>
          <w:sz w:val="20"/>
          <w:szCs w:val="20"/>
          <w:u w:val="single"/>
        </w:rPr>
        <w:t xml:space="preserve"> te razpisne dokumentacije</w:t>
      </w:r>
      <w:r w:rsidRPr="00716A89">
        <w:rPr>
          <w:rFonts w:cs="Tahoma"/>
          <w:sz w:val="20"/>
          <w:szCs w:val="20"/>
        </w:rPr>
        <w:t>, v katerem je opredeljen tudi rok za predložitev elektronske ponudbe. Ponudnik nosi vse stroške za pripravo in predložitev ponudbe.</w:t>
      </w:r>
    </w:p>
    <w:p w14:paraId="2DD4C2DC" w14:textId="77777777" w:rsidR="00256BC5" w:rsidRPr="00716A89" w:rsidRDefault="00256BC5" w:rsidP="00FB2203">
      <w:pPr>
        <w:keepNext/>
        <w:keepLines/>
        <w:ind w:right="56"/>
        <w:jc w:val="both"/>
        <w:rPr>
          <w:rFonts w:cs="Tahoma"/>
          <w:sz w:val="20"/>
          <w:szCs w:val="20"/>
        </w:rPr>
      </w:pPr>
    </w:p>
    <w:p w14:paraId="56443B80"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 xml:space="preserve">Pregled in ocenjevanje ponudb </w:t>
      </w:r>
    </w:p>
    <w:p w14:paraId="12AB8594" w14:textId="77777777" w:rsidR="00256BC5" w:rsidRPr="00716A89" w:rsidRDefault="00256BC5" w:rsidP="00FB2203">
      <w:pPr>
        <w:keepNext/>
        <w:keepLines/>
        <w:jc w:val="both"/>
        <w:rPr>
          <w:rFonts w:cs="Tahoma"/>
          <w:sz w:val="20"/>
          <w:szCs w:val="20"/>
        </w:rPr>
      </w:pPr>
    </w:p>
    <w:p w14:paraId="59303DB4" w14:textId="37CE6035" w:rsidR="00256BC5" w:rsidRDefault="00256BC5" w:rsidP="00FB2203">
      <w:pPr>
        <w:keepNext/>
        <w:keepLines/>
        <w:jc w:val="both"/>
        <w:rPr>
          <w:rFonts w:cs="Tahoma"/>
          <w:sz w:val="20"/>
          <w:szCs w:val="20"/>
        </w:rPr>
      </w:pPr>
      <w:r w:rsidRPr="00716A89">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034DA0C2" w14:textId="5E989C67" w:rsidR="00846AD2" w:rsidRDefault="00846AD2" w:rsidP="00FB2203">
      <w:pPr>
        <w:keepNext/>
        <w:keepLines/>
        <w:jc w:val="both"/>
        <w:rPr>
          <w:rFonts w:cs="Tahoma"/>
          <w:sz w:val="20"/>
          <w:szCs w:val="20"/>
        </w:rPr>
      </w:pPr>
    </w:p>
    <w:p w14:paraId="1FB51062" w14:textId="004247D6" w:rsidR="00BE2E71" w:rsidRDefault="00BE2E71" w:rsidP="00FB2203">
      <w:pPr>
        <w:keepNext/>
        <w:keepLines/>
        <w:jc w:val="both"/>
        <w:rPr>
          <w:rFonts w:cs="Tahoma"/>
          <w:sz w:val="20"/>
          <w:szCs w:val="20"/>
        </w:rPr>
      </w:pPr>
    </w:p>
    <w:p w14:paraId="09CA941E" w14:textId="77777777" w:rsidR="00BE2E71" w:rsidRPr="00716A89" w:rsidRDefault="00BE2E71" w:rsidP="00FB2203">
      <w:pPr>
        <w:keepNext/>
        <w:keepLines/>
        <w:jc w:val="both"/>
        <w:rPr>
          <w:rFonts w:cs="Tahoma"/>
          <w:sz w:val="20"/>
          <w:szCs w:val="20"/>
        </w:rPr>
      </w:pPr>
    </w:p>
    <w:p w14:paraId="2ABC1269" w14:textId="77777777" w:rsidR="00256BC5" w:rsidRPr="00716A89" w:rsidRDefault="00256BC5" w:rsidP="00FB2203">
      <w:pPr>
        <w:keepNext/>
        <w:keepLines/>
        <w:jc w:val="both"/>
        <w:rPr>
          <w:rFonts w:cs="Tahoma"/>
          <w:sz w:val="20"/>
          <w:szCs w:val="20"/>
        </w:rPr>
      </w:pPr>
    </w:p>
    <w:p w14:paraId="0C1B0ED4" w14:textId="6FE4F10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lastRenderedPageBreak/>
        <w:t xml:space="preserve">Sprejem odločitve o oddaji javnega naročila, obveščanje ter sklenitev </w:t>
      </w:r>
      <w:r w:rsidR="001D6F59">
        <w:rPr>
          <w:rFonts w:cs="Tahoma"/>
          <w:b/>
          <w:sz w:val="20"/>
          <w:szCs w:val="20"/>
        </w:rPr>
        <w:t>okvirnega sporazuma</w:t>
      </w:r>
    </w:p>
    <w:p w14:paraId="051495D7" w14:textId="77777777" w:rsidR="00256BC5" w:rsidRPr="00716A89" w:rsidRDefault="00256BC5" w:rsidP="00FB2203">
      <w:pPr>
        <w:keepNext/>
        <w:keepLines/>
        <w:ind w:right="56"/>
        <w:jc w:val="both"/>
        <w:rPr>
          <w:rFonts w:cs="Tahoma"/>
          <w:sz w:val="20"/>
          <w:szCs w:val="18"/>
        </w:rPr>
      </w:pPr>
    </w:p>
    <w:p w14:paraId="01C4FCC7" w14:textId="77777777" w:rsidR="00256BC5" w:rsidRPr="00716A89" w:rsidRDefault="00237583" w:rsidP="00FB2203">
      <w:pPr>
        <w:keepNext/>
        <w:keepLines/>
        <w:ind w:right="56"/>
        <w:jc w:val="both"/>
        <w:rPr>
          <w:rFonts w:cs="Tahoma"/>
          <w:sz w:val="20"/>
          <w:szCs w:val="20"/>
        </w:rPr>
      </w:pPr>
      <w:r w:rsidRPr="00716A89">
        <w:rPr>
          <w:rFonts w:cs="Tahoma"/>
          <w:sz w:val="20"/>
          <w:szCs w:val="20"/>
        </w:rPr>
        <w:t xml:space="preserve">Naročnik bo v </w:t>
      </w:r>
      <w:r w:rsidR="00256BC5" w:rsidRPr="00716A89">
        <w:rPr>
          <w:rFonts w:cs="Tahoma"/>
          <w:sz w:val="20"/>
          <w:szCs w:val="20"/>
        </w:rPr>
        <w:t>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D21FD16" w14:textId="77777777" w:rsidR="00256BC5" w:rsidRPr="00716A89" w:rsidRDefault="00256BC5" w:rsidP="00FB2203">
      <w:pPr>
        <w:keepNext/>
        <w:keepLines/>
        <w:jc w:val="both"/>
        <w:rPr>
          <w:rFonts w:cs="Tahoma"/>
          <w:sz w:val="20"/>
          <w:szCs w:val="20"/>
        </w:rPr>
      </w:pPr>
    </w:p>
    <w:p w14:paraId="1BF727F0" w14:textId="21785732" w:rsidR="00BF3C53" w:rsidRPr="00716A89" w:rsidRDefault="00237583" w:rsidP="00FB2203">
      <w:pPr>
        <w:keepNext/>
        <w:keepLines/>
        <w:jc w:val="both"/>
        <w:rPr>
          <w:sz w:val="20"/>
          <w:szCs w:val="20"/>
        </w:rPr>
      </w:pPr>
      <w:r w:rsidRPr="00716A89">
        <w:rPr>
          <w:rFonts w:cs="Tahoma"/>
          <w:sz w:val="20"/>
          <w:szCs w:val="20"/>
        </w:rPr>
        <w:t xml:space="preserve">Naročnik bo sklenil </w:t>
      </w:r>
      <w:r w:rsidR="007F05A3">
        <w:rPr>
          <w:rFonts w:cs="Tahoma"/>
          <w:sz w:val="20"/>
          <w:szCs w:val="20"/>
        </w:rPr>
        <w:t xml:space="preserve">okvirni sporazum oz. </w:t>
      </w:r>
      <w:r w:rsidRPr="00716A89">
        <w:rPr>
          <w:rFonts w:cs="Tahoma"/>
          <w:sz w:val="20"/>
          <w:szCs w:val="20"/>
        </w:rPr>
        <w:t xml:space="preserve">pogodbo </w:t>
      </w:r>
      <w:r w:rsidR="00256BC5" w:rsidRPr="00716A89">
        <w:rPr>
          <w:rFonts w:cs="Tahoma"/>
          <w:sz w:val="20"/>
          <w:szCs w:val="20"/>
        </w:rPr>
        <w:t xml:space="preserve">z izbranim ponudnikom najpozneje v 48 dneh od pravnomočnosti odločitve o oddaji javnega naročila, razen če ZJN-3 ali drug zakon ne določa drugače. </w:t>
      </w:r>
      <w:r w:rsidR="00256BC5" w:rsidRPr="00716A89">
        <w:rPr>
          <w:sz w:val="20"/>
          <w:szCs w:val="20"/>
        </w:rPr>
        <w:t>Izbrani ponudnik bo pozvan k podpisu pogodbe</w:t>
      </w:r>
      <w:r w:rsidR="00FE0DBD">
        <w:rPr>
          <w:rFonts w:cs="Tahoma"/>
          <w:sz w:val="20"/>
          <w:szCs w:val="20"/>
        </w:rPr>
        <w:t>/okvirnega sporazuma</w:t>
      </w:r>
      <w:r w:rsidR="00256BC5" w:rsidRPr="00716A89">
        <w:rPr>
          <w:sz w:val="20"/>
          <w:szCs w:val="20"/>
        </w:rPr>
        <w:t xml:space="preserve"> pisno.</w:t>
      </w:r>
    </w:p>
    <w:p w14:paraId="73C3DECD" w14:textId="77777777" w:rsidR="00681AA0" w:rsidRPr="00716A89" w:rsidRDefault="00681AA0" w:rsidP="00FB2203">
      <w:pPr>
        <w:keepNext/>
        <w:keepLines/>
        <w:ind w:right="56"/>
        <w:jc w:val="both"/>
        <w:rPr>
          <w:rFonts w:cs="Tahoma"/>
          <w:sz w:val="16"/>
          <w:szCs w:val="20"/>
        </w:rPr>
      </w:pPr>
    </w:p>
    <w:p w14:paraId="3D6970A9" w14:textId="77777777" w:rsidR="009908B5" w:rsidRPr="00716A89" w:rsidRDefault="009908B5" w:rsidP="00FB2203">
      <w:pPr>
        <w:keepNext/>
        <w:keepLines/>
        <w:ind w:right="56"/>
        <w:jc w:val="both"/>
        <w:rPr>
          <w:rFonts w:cs="Tahoma"/>
          <w:sz w:val="16"/>
          <w:szCs w:val="20"/>
        </w:rPr>
      </w:pPr>
    </w:p>
    <w:p w14:paraId="1113C782"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Pravno varstvo</w:t>
      </w:r>
    </w:p>
    <w:p w14:paraId="3ED97DF9" w14:textId="77777777" w:rsidR="00256BC5" w:rsidRPr="00716A89" w:rsidRDefault="00256BC5" w:rsidP="00FB2203">
      <w:pPr>
        <w:keepNext/>
        <w:keepLines/>
        <w:jc w:val="both"/>
        <w:rPr>
          <w:rFonts w:cs="Tahoma"/>
          <w:sz w:val="20"/>
          <w:szCs w:val="20"/>
        </w:rPr>
      </w:pPr>
    </w:p>
    <w:p w14:paraId="38C298B1" w14:textId="77777777" w:rsidR="000478ED" w:rsidRPr="000478ED" w:rsidRDefault="000478ED" w:rsidP="00FB2203">
      <w:pPr>
        <w:keepNext/>
        <w:keepLines/>
        <w:autoSpaceDE w:val="0"/>
        <w:autoSpaceDN w:val="0"/>
        <w:adjustRightInd w:val="0"/>
        <w:jc w:val="both"/>
        <w:rPr>
          <w:rFonts w:cs="Tahoma"/>
          <w:sz w:val="20"/>
        </w:rPr>
      </w:pPr>
      <w:r w:rsidRPr="000478ED">
        <w:rPr>
          <w:rFonts w:cs="Tahoma"/>
          <w:sz w:val="20"/>
        </w:rPr>
        <w:t>Ponudnikom je zagotovljeno pravno varstvo skladno z določbami Zakona o pravnem varstvu v postopkih javnega naročanja.</w:t>
      </w:r>
    </w:p>
    <w:p w14:paraId="1C6892F9" w14:textId="77777777" w:rsidR="00256BC5" w:rsidRPr="00716A89" w:rsidRDefault="00256BC5" w:rsidP="00FB2203">
      <w:pPr>
        <w:keepNext/>
        <w:keepLines/>
        <w:autoSpaceDE w:val="0"/>
        <w:autoSpaceDN w:val="0"/>
        <w:adjustRightInd w:val="0"/>
        <w:jc w:val="both"/>
        <w:rPr>
          <w:rFonts w:cs="Tahoma"/>
          <w:sz w:val="20"/>
          <w:szCs w:val="20"/>
        </w:rPr>
      </w:pPr>
    </w:p>
    <w:p w14:paraId="72DB17AC"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Zaupnost podatkov</w:t>
      </w:r>
    </w:p>
    <w:p w14:paraId="5A280AAF" w14:textId="77777777" w:rsidR="00256BC5" w:rsidRPr="00716A89" w:rsidRDefault="00256BC5" w:rsidP="00FB2203">
      <w:pPr>
        <w:keepNext/>
        <w:keepLines/>
        <w:jc w:val="both"/>
        <w:rPr>
          <w:rFonts w:cs="Tahoma"/>
          <w:sz w:val="20"/>
          <w:szCs w:val="20"/>
        </w:rPr>
      </w:pPr>
    </w:p>
    <w:p w14:paraId="4D2EB650" w14:textId="77777777" w:rsidR="00256BC5" w:rsidRPr="00716A89" w:rsidRDefault="00256BC5" w:rsidP="00FB2203">
      <w:pPr>
        <w:keepNext/>
        <w:keepLines/>
        <w:jc w:val="both"/>
        <w:rPr>
          <w:rFonts w:cs="Tahoma"/>
          <w:sz w:val="20"/>
          <w:szCs w:val="20"/>
        </w:rPr>
      </w:pPr>
      <w:r w:rsidRPr="00716A89">
        <w:rPr>
          <w:rFonts w:cs="Tahoma"/>
          <w:sz w:val="20"/>
          <w:szCs w:val="20"/>
        </w:rPr>
        <w:t>Naročnik zagotavlja javnost in zaupnost podatkov skladno s 35. členom ZJN-3, ob upoštevanju določb zakona, ki ureja varstvo osebnih podatkov, tajne podatke ali gospodarske družbe.</w:t>
      </w:r>
    </w:p>
    <w:p w14:paraId="1414F3A1" w14:textId="77777777" w:rsidR="00256BC5" w:rsidRPr="00716A89" w:rsidRDefault="00256BC5" w:rsidP="00FB2203">
      <w:pPr>
        <w:keepNext/>
        <w:keepLines/>
        <w:jc w:val="both"/>
        <w:rPr>
          <w:rFonts w:cs="Tahoma"/>
          <w:sz w:val="20"/>
          <w:szCs w:val="20"/>
        </w:rPr>
      </w:pPr>
    </w:p>
    <w:p w14:paraId="02D335CB" w14:textId="77777777" w:rsidR="00256BC5" w:rsidRPr="00716A89" w:rsidRDefault="00256BC5" w:rsidP="00FB2203">
      <w:pPr>
        <w:keepNext/>
        <w:keepLines/>
        <w:jc w:val="both"/>
        <w:rPr>
          <w:rFonts w:cs="Tahoma"/>
          <w:sz w:val="20"/>
          <w:szCs w:val="20"/>
        </w:rPr>
      </w:pPr>
      <w:r w:rsidRPr="00716A89">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BC3591A" w14:textId="77777777" w:rsidR="00256BC5" w:rsidRPr="00716A89" w:rsidRDefault="00256BC5" w:rsidP="00FB2203">
      <w:pPr>
        <w:keepNext/>
        <w:keepLines/>
        <w:jc w:val="both"/>
        <w:rPr>
          <w:rFonts w:cs="Tahoma"/>
          <w:sz w:val="20"/>
          <w:szCs w:val="20"/>
        </w:rPr>
      </w:pPr>
    </w:p>
    <w:p w14:paraId="103E28AC" w14:textId="77777777" w:rsidR="00256BC5" w:rsidRPr="00716A89" w:rsidRDefault="00256BC5" w:rsidP="00FB2203">
      <w:pPr>
        <w:keepNext/>
        <w:keepLines/>
        <w:numPr>
          <w:ilvl w:val="1"/>
          <w:numId w:val="3"/>
        </w:numPr>
        <w:jc w:val="both"/>
        <w:rPr>
          <w:rFonts w:cs="Tahoma"/>
          <w:b/>
          <w:sz w:val="20"/>
          <w:szCs w:val="20"/>
        </w:rPr>
      </w:pPr>
      <w:r w:rsidRPr="00716A89">
        <w:rPr>
          <w:rFonts w:cs="Tahoma"/>
          <w:b/>
          <w:sz w:val="20"/>
          <w:szCs w:val="20"/>
        </w:rPr>
        <w:t>Jamstvo za napake</w:t>
      </w:r>
    </w:p>
    <w:p w14:paraId="3BAAFA05" w14:textId="77777777" w:rsidR="00256BC5" w:rsidRPr="00716A89" w:rsidRDefault="00256BC5" w:rsidP="00FB2203">
      <w:pPr>
        <w:keepNext/>
        <w:keepLines/>
        <w:jc w:val="both"/>
        <w:rPr>
          <w:rFonts w:cs="Tahoma"/>
          <w:sz w:val="20"/>
          <w:szCs w:val="20"/>
        </w:rPr>
      </w:pPr>
    </w:p>
    <w:p w14:paraId="294659C0" w14:textId="0A88096B" w:rsidR="00EC2937" w:rsidRDefault="00256BC5" w:rsidP="00FB2203">
      <w:pPr>
        <w:keepNext/>
        <w:keepLines/>
        <w:jc w:val="both"/>
        <w:rPr>
          <w:rFonts w:cs="Tahoma"/>
          <w:sz w:val="20"/>
          <w:szCs w:val="20"/>
        </w:rPr>
      </w:pPr>
      <w:r w:rsidRPr="00716A89">
        <w:rPr>
          <w:rFonts w:cs="Tahoma"/>
          <w:sz w:val="20"/>
          <w:szCs w:val="20"/>
        </w:rPr>
        <w:t>Izbrani ponudnik, s katerim bo naročnik sklenil pogodbo</w:t>
      </w:r>
      <w:r w:rsidR="00FE0DBD">
        <w:rPr>
          <w:rFonts w:cs="Tahoma"/>
          <w:sz w:val="20"/>
          <w:szCs w:val="20"/>
        </w:rPr>
        <w:t>/okvirni sporazum</w:t>
      </w:r>
      <w:r w:rsidRPr="00716A89">
        <w:rPr>
          <w:rFonts w:cs="Tahoma"/>
          <w:sz w:val="20"/>
          <w:szCs w:val="20"/>
        </w:rPr>
        <w:t>, bo moral jamčiti za odpravo vseh vrst napak, skladno z do</w:t>
      </w:r>
      <w:r w:rsidR="007F05A3">
        <w:rPr>
          <w:rFonts w:cs="Tahoma"/>
          <w:sz w:val="20"/>
          <w:szCs w:val="20"/>
        </w:rPr>
        <w:t xml:space="preserve">ločili </w:t>
      </w:r>
      <w:r w:rsidR="00992188">
        <w:rPr>
          <w:rFonts w:cs="Tahoma"/>
          <w:sz w:val="20"/>
          <w:szCs w:val="20"/>
        </w:rPr>
        <w:t>o</w:t>
      </w:r>
      <w:r w:rsidR="007F05A3">
        <w:rPr>
          <w:rFonts w:cs="Tahoma"/>
          <w:sz w:val="20"/>
          <w:szCs w:val="20"/>
        </w:rPr>
        <w:t>bligacijskega zakonika.</w:t>
      </w:r>
    </w:p>
    <w:p w14:paraId="2FE1B56C" w14:textId="77777777" w:rsidR="00EC2937" w:rsidRPr="00716A89" w:rsidRDefault="00EC2937" w:rsidP="00FB2203">
      <w:pPr>
        <w:keepNext/>
        <w:keepLines/>
        <w:jc w:val="both"/>
        <w:rPr>
          <w:rFonts w:cs="Tahoma"/>
          <w:sz w:val="20"/>
          <w:szCs w:val="20"/>
        </w:rPr>
      </w:pPr>
    </w:p>
    <w:p w14:paraId="00F9B9AB" w14:textId="77777777" w:rsidR="00201EFB" w:rsidRPr="00716A89" w:rsidRDefault="00201EFB" w:rsidP="00FB2203">
      <w:pPr>
        <w:keepNext/>
        <w:keepLines/>
        <w:numPr>
          <w:ilvl w:val="0"/>
          <w:numId w:val="3"/>
        </w:numPr>
        <w:jc w:val="both"/>
        <w:rPr>
          <w:rFonts w:cs="Tahoma"/>
          <w:b/>
          <w:szCs w:val="20"/>
        </w:rPr>
      </w:pPr>
      <w:r w:rsidRPr="00716A89">
        <w:rPr>
          <w:rFonts w:cs="Tahoma"/>
          <w:b/>
          <w:szCs w:val="20"/>
        </w:rPr>
        <w:t xml:space="preserve">PONUDBENI POGOJI </w:t>
      </w:r>
      <w:r w:rsidR="00256BC5" w:rsidRPr="00716A89">
        <w:rPr>
          <w:rFonts w:cs="Tahoma"/>
          <w:b/>
          <w:szCs w:val="20"/>
        </w:rPr>
        <w:t>IN OPIS PREDMETA JAVNEGA NAROČILA</w:t>
      </w:r>
    </w:p>
    <w:p w14:paraId="075488E6" w14:textId="77777777" w:rsidR="00201EFB" w:rsidRPr="00716A89" w:rsidRDefault="00201EFB" w:rsidP="00FB2203">
      <w:pPr>
        <w:keepNext/>
        <w:keepLines/>
        <w:jc w:val="both"/>
        <w:rPr>
          <w:rFonts w:cs="Tahoma"/>
          <w:b/>
          <w:sz w:val="20"/>
          <w:szCs w:val="20"/>
        </w:rPr>
      </w:pPr>
    </w:p>
    <w:p w14:paraId="5114A6BD" w14:textId="77777777" w:rsidR="00201EFB" w:rsidRPr="00716A89" w:rsidRDefault="00201EFB" w:rsidP="00FB2203">
      <w:pPr>
        <w:keepNext/>
        <w:keepLines/>
        <w:numPr>
          <w:ilvl w:val="1"/>
          <w:numId w:val="5"/>
        </w:numPr>
        <w:jc w:val="both"/>
        <w:rPr>
          <w:rFonts w:cs="Tahoma"/>
          <w:b/>
          <w:sz w:val="20"/>
          <w:szCs w:val="20"/>
        </w:rPr>
      </w:pPr>
      <w:r w:rsidRPr="00716A89">
        <w:rPr>
          <w:rFonts w:cs="Tahoma"/>
          <w:b/>
          <w:sz w:val="20"/>
          <w:szCs w:val="20"/>
        </w:rPr>
        <w:t xml:space="preserve">Splošne zahteve </w:t>
      </w:r>
    </w:p>
    <w:p w14:paraId="204D7512" w14:textId="77777777" w:rsidR="00201EFB" w:rsidRPr="00716A89" w:rsidRDefault="00201EFB" w:rsidP="00FB2203">
      <w:pPr>
        <w:keepNext/>
        <w:keepLines/>
        <w:jc w:val="both"/>
        <w:rPr>
          <w:rFonts w:cs="Tahoma"/>
          <w:sz w:val="20"/>
          <w:szCs w:val="20"/>
        </w:rPr>
      </w:pPr>
    </w:p>
    <w:p w14:paraId="5690EB96" w14:textId="1B0726C4" w:rsidR="00201EFB" w:rsidRPr="00716A89" w:rsidRDefault="00201EFB" w:rsidP="00FB2203">
      <w:pPr>
        <w:keepNext/>
        <w:keepLines/>
        <w:numPr>
          <w:ilvl w:val="2"/>
          <w:numId w:val="5"/>
        </w:numPr>
        <w:jc w:val="both"/>
        <w:rPr>
          <w:rFonts w:cs="Tahoma"/>
          <w:sz w:val="20"/>
          <w:szCs w:val="20"/>
        </w:rPr>
      </w:pPr>
      <w:r w:rsidRPr="00716A89">
        <w:rPr>
          <w:rFonts w:cs="Tahoma"/>
          <w:sz w:val="20"/>
          <w:szCs w:val="20"/>
        </w:rPr>
        <w:t>Celovitost ponudbe</w:t>
      </w:r>
      <w:r w:rsidR="008828E1" w:rsidRPr="00716A89">
        <w:rPr>
          <w:rFonts w:cs="Tahoma"/>
          <w:sz w:val="20"/>
          <w:szCs w:val="20"/>
        </w:rPr>
        <w:t xml:space="preserve"> za sodelovanje</w:t>
      </w:r>
    </w:p>
    <w:p w14:paraId="10AAAE3D" w14:textId="77777777" w:rsidR="00201EFB" w:rsidRPr="00716A89" w:rsidRDefault="00201EFB" w:rsidP="00FB2203">
      <w:pPr>
        <w:keepNext/>
        <w:keepLines/>
        <w:jc w:val="both"/>
        <w:rPr>
          <w:rFonts w:cs="Tahoma"/>
          <w:sz w:val="20"/>
          <w:szCs w:val="20"/>
        </w:rPr>
      </w:pPr>
    </w:p>
    <w:p w14:paraId="7EEB1E57" w14:textId="77777777" w:rsidR="00201EFB" w:rsidRPr="00716A89" w:rsidRDefault="00201EFB" w:rsidP="00FB2203">
      <w:pPr>
        <w:keepNext/>
        <w:keepLines/>
        <w:jc w:val="both"/>
        <w:rPr>
          <w:rFonts w:cs="Tahoma"/>
          <w:sz w:val="20"/>
          <w:szCs w:val="20"/>
        </w:rPr>
      </w:pPr>
      <w:r w:rsidRPr="00716A89">
        <w:rPr>
          <w:rFonts w:cs="Tahoma"/>
          <w:sz w:val="20"/>
          <w:szCs w:val="20"/>
        </w:rPr>
        <w:t xml:space="preserve">Ponudnik mora </w:t>
      </w:r>
      <w:r w:rsidR="008828E1" w:rsidRPr="00716A89">
        <w:rPr>
          <w:rFonts w:cs="Tahoma"/>
          <w:sz w:val="20"/>
          <w:szCs w:val="20"/>
        </w:rPr>
        <w:t xml:space="preserve">v </w:t>
      </w:r>
      <w:r w:rsidR="00807EF9" w:rsidRPr="00716A89">
        <w:rPr>
          <w:rFonts w:cs="Tahoma"/>
          <w:sz w:val="20"/>
          <w:szCs w:val="20"/>
        </w:rPr>
        <w:t>ponudb</w:t>
      </w:r>
      <w:r w:rsidR="008828E1" w:rsidRPr="00716A89">
        <w:rPr>
          <w:rFonts w:cs="Tahoma"/>
          <w:sz w:val="20"/>
          <w:szCs w:val="20"/>
        </w:rPr>
        <w:t xml:space="preserve">i </w:t>
      </w:r>
      <w:r w:rsidR="0073709D" w:rsidRPr="00716A89">
        <w:rPr>
          <w:rFonts w:cs="Tahoma"/>
          <w:sz w:val="20"/>
          <w:szCs w:val="20"/>
        </w:rPr>
        <w:t>ponuditi c</w:t>
      </w:r>
      <w:r w:rsidR="00256BC5" w:rsidRPr="00716A89">
        <w:rPr>
          <w:rFonts w:cs="Tahoma"/>
          <w:sz w:val="20"/>
          <w:szCs w:val="20"/>
        </w:rPr>
        <w:t>elot</w:t>
      </w:r>
      <w:r w:rsidR="0073709D" w:rsidRPr="00716A89">
        <w:rPr>
          <w:rFonts w:cs="Tahoma"/>
          <w:sz w:val="20"/>
          <w:szCs w:val="20"/>
        </w:rPr>
        <w:t>e</w:t>
      </w:r>
      <w:r w:rsidR="00256BC5" w:rsidRPr="00716A89">
        <w:rPr>
          <w:rFonts w:cs="Tahoma"/>
          <w:sz w:val="20"/>
          <w:szCs w:val="20"/>
        </w:rPr>
        <w:t>n</w:t>
      </w:r>
      <w:r w:rsidRPr="00716A89">
        <w:rPr>
          <w:rFonts w:cs="Tahoma"/>
          <w:sz w:val="20"/>
          <w:szCs w:val="20"/>
        </w:rPr>
        <w:t xml:space="preserve"> </w:t>
      </w:r>
      <w:r w:rsidR="00256BC5" w:rsidRPr="00716A89">
        <w:rPr>
          <w:rFonts w:cs="Tahoma"/>
          <w:sz w:val="20"/>
          <w:szCs w:val="20"/>
        </w:rPr>
        <w:t>predmet javnega naročila</w:t>
      </w:r>
      <w:r w:rsidR="00AE5FA1" w:rsidRPr="00716A89">
        <w:rPr>
          <w:rFonts w:cs="Tahoma"/>
          <w:sz w:val="20"/>
          <w:szCs w:val="20"/>
        </w:rPr>
        <w:t xml:space="preserve"> oziroma</w:t>
      </w:r>
      <w:r w:rsidR="00AE5FA1" w:rsidRPr="00716A89">
        <w:rPr>
          <w:rFonts w:cs="Tahoma"/>
          <w:color w:val="000000"/>
          <w:sz w:val="20"/>
          <w:szCs w:val="20"/>
        </w:rPr>
        <w:t xml:space="preserve"> mora zajemati izvedbo vseh </w:t>
      </w:r>
      <w:r w:rsidR="00256BC5" w:rsidRPr="00716A89">
        <w:rPr>
          <w:rFonts w:cs="Tahoma"/>
          <w:color w:val="000000"/>
          <w:sz w:val="20"/>
          <w:szCs w:val="20"/>
        </w:rPr>
        <w:t>obveznosti</w:t>
      </w:r>
      <w:r w:rsidR="00AE5FA1" w:rsidRPr="00716A89">
        <w:rPr>
          <w:rFonts w:cs="Tahoma"/>
          <w:sz w:val="20"/>
          <w:szCs w:val="20"/>
        </w:rPr>
        <w:t xml:space="preserve">, </w:t>
      </w:r>
      <w:r w:rsidRPr="00716A89">
        <w:rPr>
          <w:rFonts w:cs="Tahoma"/>
          <w:sz w:val="20"/>
          <w:szCs w:val="20"/>
        </w:rPr>
        <w:t>v skladu s tehničnimi ter z vsemi ostalimi zahtevami in pogoji naročnika</w:t>
      </w:r>
      <w:r w:rsidR="00AE5FA1" w:rsidRPr="00716A89">
        <w:rPr>
          <w:rFonts w:cs="Tahoma"/>
          <w:sz w:val="20"/>
          <w:szCs w:val="20"/>
        </w:rPr>
        <w:t>,</w:t>
      </w:r>
      <w:r w:rsidRPr="00716A89">
        <w:rPr>
          <w:rFonts w:cs="Tahoma"/>
          <w:sz w:val="20"/>
          <w:szCs w:val="20"/>
        </w:rPr>
        <w:t xml:space="preserve"> navedenimi v razpisni dokumentaciji in njenih prilogah.</w:t>
      </w:r>
    </w:p>
    <w:p w14:paraId="1CF7FB0D" w14:textId="77777777" w:rsidR="005D1943" w:rsidRPr="00716A89" w:rsidRDefault="005D1943" w:rsidP="00FB2203">
      <w:pPr>
        <w:keepNext/>
        <w:keepLines/>
        <w:jc w:val="both"/>
        <w:rPr>
          <w:rFonts w:cs="Tahoma"/>
          <w:sz w:val="20"/>
          <w:szCs w:val="20"/>
        </w:rPr>
      </w:pPr>
    </w:p>
    <w:p w14:paraId="7066D68B" w14:textId="77777777" w:rsidR="005D1943" w:rsidRPr="00716A89" w:rsidRDefault="005D1943" w:rsidP="00FB2203">
      <w:pPr>
        <w:keepNext/>
        <w:keepLines/>
        <w:jc w:val="both"/>
        <w:rPr>
          <w:rFonts w:cs="Tahoma"/>
          <w:sz w:val="20"/>
          <w:szCs w:val="20"/>
        </w:rPr>
      </w:pPr>
      <w:r w:rsidRPr="00716A89">
        <w:rPr>
          <w:rFonts w:cs="Tahoma"/>
          <w:sz w:val="20"/>
          <w:szCs w:val="20"/>
        </w:rPr>
        <w:t>Predmet ponudbe mora izpolnjevati vse standarde, pogoje in zah</w:t>
      </w:r>
      <w:r w:rsidR="003A2263" w:rsidRPr="00716A89">
        <w:rPr>
          <w:rFonts w:cs="Tahoma"/>
          <w:sz w:val="20"/>
          <w:szCs w:val="20"/>
        </w:rPr>
        <w:t xml:space="preserve">teve naročnika, navedene v </w:t>
      </w:r>
      <w:r w:rsidR="00FD10E5" w:rsidRPr="00716A89">
        <w:rPr>
          <w:rFonts w:cs="Tahoma"/>
          <w:sz w:val="20"/>
          <w:szCs w:val="20"/>
        </w:rPr>
        <w:t>razpisni dokumentaciji ter izpolnjevati vso relevantno zakonodajo s področja predmeta javnega naročila.</w:t>
      </w:r>
    </w:p>
    <w:p w14:paraId="344194DF" w14:textId="77777777" w:rsidR="00FD10E5" w:rsidRPr="00716A89" w:rsidRDefault="00FD10E5" w:rsidP="00FB2203">
      <w:pPr>
        <w:keepNext/>
        <w:keepLines/>
        <w:jc w:val="both"/>
        <w:rPr>
          <w:rFonts w:cs="Tahoma"/>
          <w:sz w:val="20"/>
          <w:szCs w:val="20"/>
        </w:rPr>
      </w:pPr>
    </w:p>
    <w:p w14:paraId="52F90AF3" w14:textId="77777777" w:rsidR="00201EFB" w:rsidRPr="00716A89" w:rsidRDefault="00201EFB" w:rsidP="00FB2203">
      <w:pPr>
        <w:keepNext/>
        <w:keepLines/>
        <w:jc w:val="both"/>
        <w:rPr>
          <w:rFonts w:cs="Tahoma"/>
          <w:sz w:val="20"/>
          <w:szCs w:val="20"/>
        </w:rPr>
      </w:pPr>
      <w:r w:rsidRPr="00716A89">
        <w:rPr>
          <w:rFonts w:cs="Tahoma"/>
          <w:sz w:val="20"/>
          <w:szCs w:val="20"/>
        </w:rPr>
        <w:t xml:space="preserve">V primeru, da predmet ponudbe ne bo v skladu z vsemi zahtevami in pogoji </w:t>
      </w:r>
      <w:r w:rsidR="00765180" w:rsidRPr="00716A89">
        <w:rPr>
          <w:rFonts w:cs="Tahoma"/>
          <w:sz w:val="20"/>
          <w:szCs w:val="20"/>
        </w:rPr>
        <w:t>naročnika, navedenimi v razpisni dokumentaciji</w:t>
      </w:r>
      <w:r w:rsidRPr="00716A89">
        <w:rPr>
          <w:rFonts w:cs="Tahoma"/>
          <w:sz w:val="20"/>
          <w:szCs w:val="20"/>
        </w:rPr>
        <w:t>, bo naročnik tako ponudbo</w:t>
      </w:r>
      <w:r w:rsidR="005C73FB" w:rsidRPr="00716A89">
        <w:rPr>
          <w:rFonts w:cs="Tahoma"/>
          <w:sz w:val="20"/>
          <w:szCs w:val="20"/>
        </w:rPr>
        <w:t xml:space="preserve"> ponudnika</w:t>
      </w:r>
      <w:r w:rsidR="00765180" w:rsidRPr="00716A89">
        <w:rPr>
          <w:rFonts w:cs="Tahoma"/>
          <w:sz w:val="20"/>
          <w:szCs w:val="20"/>
        </w:rPr>
        <w:t xml:space="preserve"> kot nedopustno zavrnil iz nadaljnjega ocenjevanja.</w:t>
      </w:r>
      <w:r w:rsidRPr="00716A89">
        <w:rPr>
          <w:rFonts w:cs="Tahoma"/>
          <w:sz w:val="20"/>
          <w:szCs w:val="20"/>
        </w:rPr>
        <w:t xml:space="preserve"> </w:t>
      </w:r>
    </w:p>
    <w:p w14:paraId="54BFA749" w14:textId="3C986736" w:rsidR="00C47852" w:rsidRDefault="00C47852">
      <w:pPr>
        <w:spacing w:after="200" w:line="276" w:lineRule="auto"/>
        <w:rPr>
          <w:rFonts w:cs="Tahoma"/>
          <w:sz w:val="20"/>
          <w:szCs w:val="20"/>
        </w:rPr>
      </w:pPr>
      <w:r>
        <w:rPr>
          <w:rFonts w:cs="Tahoma"/>
          <w:sz w:val="20"/>
          <w:szCs w:val="20"/>
        </w:rPr>
        <w:br w:type="page"/>
      </w:r>
    </w:p>
    <w:p w14:paraId="420BCD02" w14:textId="77777777" w:rsidR="003A2263" w:rsidRPr="00716A89" w:rsidRDefault="003A2263" w:rsidP="00FB2203">
      <w:pPr>
        <w:keepNext/>
        <w:keepLines/>
        <w:numPr>
          <w:ilvl w:val="2"/>
          <w:numId w:val="5"/>
        </w:numPr>
        <w:jc w:val="both"/>
        <w:rPr>
          <w:rFonts w:cs="Tahoma"/>
          <w:sz w:val="20"/>
          <w:szCs w:val="20"/>
        </w:rPr>
      </w:pPr>
      <w:r w:rsidRPr="00716A89">
        <w:rPr>
          <w:rFonts w:cs="Tahoma"/>
          <w:sz w:val="20"/>
          <w:szCs w:val="20"/>
        </w:rPr>
        <w:lastRenderedPageBreak/>
        <w:t>Ponud</w:t>
      </w:r>
      <w:r w:rsidR="00E82611" w:rsidRPr="00716A89">
        <w:rPr>
          <w:rFonts w:cs="Tahoma"/>
          <w:sz w:val="20"/>
          <w:szCs w:val="20"/>
        </w:rPr>
        <w:t xml:space="preserve">bena cena </w:t>
      </w:r>
    </w:p>
    <w:p w14:paraId="59C49034" w14:textId="77777777" w:rsidR="003A2263" w:rsidRPr="00716A89" w:rsidRDefault="003A2263" w:rsidP="00FB2203">
      <w:pPr>
        <w:keepNext/>
        <w:keepLines/>
        <w:jc w:val="both"/>
        <w:rPr>
          <w:rFonts w:cs="Tahoma"/>
          <w:sz w:val="20"/>
          <w:szCs w:val="20"/>
        </w:rPr>
      </w:pPr>
    </w:p>
    <w:p w14:paraId="64DD09DC" w14:textId="6FA82228" w:rsidR="009136AA" w:rsidRDefault="00237583" w:rsidP="00FB2203">
      <w:pPr>
        <w:keepNext/>
        <w:keepLines/>
        <w:jc w:val="both"/>
        <w:rPr>
          <w:rFonts w:cs="Tahoma"/>
          <w:sz w:val="20"/>
          <w:szCs w:val="20"/>
        </w:rPr>
      </w:pPr>
      <w:r w:rsidRPr="00716A89">
        <w:rPr>
          <w:rFonts w:cs="Tahoma"/>
          <w:sz w:val="20"/>
          <w:szCs w:val="20"/>
        </w:rPr>
        <w:t>Ponudnik mora pri pripravi ponudbe in določanju ponudbene cene upoštevati vse materialne in nematerialne stroške, ki bodo potrebni za izvedbo predmeta naročila in izpolnitev vseh pogodbenih obveznosti izbranega ponudnika, vključno s stroški dela, stroški materiala, stroški prevoza, stroški izdelave ponudbene dokumentacije, vsemi stroški dobave predmeta javnega naročila na l</w:t>
      </w:r>
      <w:r w:rsidR="009136AA">
        <w:rPr>
          <w:rFonts w:cs="Tahoma"/>
          <w:sz w:val="20"/>
          <w:szCs w:val="20"/>
        </w:rPr>
        <w:t xml:space="preserve">okacijo, ki jo določi naročnik </w:t>
      </w:r>
      <w:r w:rsidRPr="00716A89">
        <w:rPr>
          <w:rFonts w:cs="Tahoma"/>
          <w:sz w:val="20"/>
          <w:szCs w:val="20"/>
        </w:rPr>
        <w:t>ter vsemi ostalimi stroški</w:t>
      </w:r>
      <w:r w:rsidR="009136AA">
        <w:rPr>
          <w:rFonts w:cs="Tahoma"/>
          <w:sz w:val="20"/>
          <w:szCs w:val="20"/>
        </w:rPr>
        <w:t xml:space="preserve"> </w:t>
      </w:r>
      <w:r w:rsidR="009136AA" w:rsidRPr="00874DC4">
        <w:rPr>
          <w:rFonts w:cs="Tahoma"/>
          <w:sz w:val="20"/>
          <w:szCs w:val="20"/>
        </w:rPr>
        <w:t>(trošarine, zavarovanje, takse, dobava, …).</w:t>
      </w:r>
    </w:p>
    <w:p w14:paraId="203348DA" w14:textId="77777777" w:rsidR="00342B68" w:rsidRDefault="00342B68" w:rsidP="00FB2203">
      <w:pPr>
        <w:keepNext/>
        <w:keepLines/>
        <w:jc w:val="both"/>
        <w:rPr>
          <w:rFonts w:cs="Tahoma"/>
          <w:sz w:val="20"/>
          <w:szCs w:val="20"/>
        </w:rPr>
      </w:pPr>
    </w:p>
    <w:p w14:paraId="601467DD" w14:textId="7733248B" w:rsidR="009136AA" w:rsidRPr="00874DC4" w:rsidRDefault="009136AA" w:rsidP="00FB2203">
      <w:pPr>
        <w:keepNext/>
        <w:keepLines/>
        <w:jc w:val="both"/>
        <w:rPr>
          <w:rFonts w:cs="Tahoma"/>
          <w:sz w:val="20"/>
          <w:szCs w:val="20"/>
        </w:rPr>
      </w:pPr>
      <w:r w:rsidRPr="00874DC4">
        <w:rPr>
          <w:rFonts w:cs="Tahoma"/>
          <w:sz w:val="20"/>
          <w:szCs w:val="20"/>
        </w:rPr>
        <w:t>Ponudnik mora podati ceno na enoto za vse postavke v ponudbenem predračunu in jih množiti z okvirnimi količinami ter tako dobljene vrednosti sešteti. Cene na enoto mere, navedene v ponudbenem predračunu, morajo biti v obdobju veljavnosti okvirnega sporazuma fiksne, razen v primeru znižanja cen. V primeru, da ponudnik za posamezno postavko iz ponudbenega predračuna  ne vnese vredn</w:t>
      </w:r>
      <w:r w:rsidR="007B557F">
        <w:rPr>
          <w:rFonts w:cs="Tahoma"/>
          <w:sz w:val="20"/>
          <w:szCs w:val="20"/>
        </w:rPr>
        <w:t>osti ali vnese vrednost nič (»0«</w:t>
      </w:r>
      <w:r w:rsidRPr="00874DC4">
        <w:rPr>
          <w:rFonts w:cs="Tahoma"/>
          <w:sz w:val="20"/>
          <w:szCs w:val="20"/>
        </w:rPr>
        <w:t xml:space="preserve">), bo naročnik štel, da je vrednost navedene postavke upoštevana v skupni ponudbeni ceni. V tem primeru je ponudnik dolžan </w:t>
      </w:r>
      <w:r w:rsidR="00846AD2">
        <w:rPr>
          <w:rFonts w:cs="Tahoma"/>
          <w:sz w:val="20"/>
          <w:szCs w:val="20"/>
        </w:rPr>
        <w:t>to storitev izvajati</w:t>
      </w:r>
      <w:r w:rsidRPr="00874DC4">
        <w:rPr>
          <w:rFonts w:cs="Tahoma"/>
          <w:sz w:val="20"/>
          <w:szCs w:val="20"/>
        </w:rPr>
        <w:t xml:space="preserve"> po ceni 0,00 EUR. </w:t>
      </w:r>
    </w:p>
    <w:p w14:paraId="09E17470" w14:textId="77777777" w:rsidR="009136AA" w:rsidRPr="00874DC4" w:rsidRDefault="009136AA" w:rsidP="00FB2203">
      <w:pPr>
        <w:keepNext/>
        <w:keepLines/>
        <w:jc w:val="both"/>
        <w:rPr>
          <w:rFonts w:cs="Tahoma"/>
          <w:sz w:val="20"/>
          <w:szCs w:val="20"/>
        </w:rPr>
      </w:pPr>
      <w:bookmarkStart w:id="7" w:name="OLE_LINK3"/>
      <w:bookmarkStart w:id="8" w:name="OLE_LINK4"/>
    </w:p>
    <w:bookmarkEnd w:id="7"/>
    <w:bookmarkEnd w:id="8"/>
    <w:p w14:paraId="293C966D" w14:textId="77777777" w:rsidR="009136AA" w:rsidRPr="00874DC4" w:rsidRDefault="009136AA" w:rsidP="00FB2203">
      <w:pPr>
        <w:keepNext/>
        <w:keepLines/>
        <w:jc w:val="both"/>
        <w:rPr>
          <w:rFonts w:cs="Tahoma"/>
          <w:sz w:val="20"/>
          <w:szCs w:val="20"/>
        </w:rPr>
      </w:pPr>
      <w:r w:rsidRPr="00874DC4">
        <w:rPr>
          <w:rFonts w:cs="Tahoma"/>
          <w:sz w:val="20"/>
          <w:szCs w:val="20"/>
        </w:rPr>
        <w:t xml:space="preserve">Ponudniki priloge </w:t>
      </w:r>
      <w:r w:rsidRPr="00874DC4">
        <w:rPr>
          <w:rFonts w:cs="Tahoma"/>
          <w:bCs/>
          <w:sz w:val="20"/>
          <w:szCs w:val="20"/>
        </w:rPr>
        <w:t>ponudbenega predračuna</w:t>
      </w:r>
      <w:r w:rsidRPr="00874DC4">
        <w:rPr>
          <w:rFonts w:cs="Tahoma"/>
          <w:sz w:val="20"/>
          <w:szCs w:val="20"/>
        </w:rPr>
        <w:t xml:space="preserve"> ne smejo kakorkoli spreminjati, dodajati vrstice, stolpce ali celice ter spreminjati formule, ki jih je nastavil naročnik ali kakorkoli drugače dopolnjevati. V kolikor naročnik ugotovi kakršnekoli nedovoljene posege v ponudbeni </w:t>
      </w:r>
      <w:r w:rsidRPr="00874DC4">
        <w:rPr>
          <w:rFonts w:cs="Tahoma"/>
          <w:bCs/>
          <w:sz w:val="20"/>
          <w:szCs w:val="20"/>
        </w:rPr>
        <w:t>predračun</w:t>
      </w:r>
      <w:r w:rsidRPr="00874DC4">
        <w:rPr>
          <w:rFonts w:cs="Tahoma"/>
          <w:sz w:val="20"/>
          <w:szCs w:val="20"/>
        </w:rPr>
        <w:t>, bo naročnik takšno ponudbo izključil.</w:t>
      </w:r>
    </w:p>
    <w:p w14:paraId="4A418A10" w14:textId="77777777" w:rsidR="00BC73A8" w:rsidRPr="00716A89" w:rsidRDefault="00BC73A8" w:rsidP="00FB2203">
      <w:pPr>
        <w:keepNext/>
        <w:keepLines/>
        <w:jc w:val="both"/>
        <w:rPr>
          <w:rFonts w:cs="Tahoma"/>
          <w:sz w:val="20"/>
          <w:szCs w:val="20"/>
        </w:rPr>
      </w:pPr>
    </w:p>
    <w:p w14:paraId="69BC3D1E" w14:textId="77777777" w:rsidR="007F05A3" w:rsidRPr="00716A89" w:rsidRDefault="007F05A3" w:rsidP="00FB2203">
      <w:pPr>
        <w:keepNext/>
        <w:keepLines/>
        <w:jc w:val="both"/>
        <w:rPr>
          <w:rFonts w:cs="Tahoma"/>
          <w:sz w:val="20"/>
          <w:szCs w:val="20"/>
        </w:rPr>
      </w:pPr>
    </w:p>
    <w:p w14:paraId="7581A361" w14:textId="77777777" w:rsidR="007F05A3" w:rsidRPr="00EE002B" w:rsidRDefault="007F05A3" w:rsidP="00FB2203">
      <w:pPr>
        <w:keepNext/>
        <w:keepLines/>
        <w:numPr>
          <w:ilvl w:val="1"/>
          <w:numId w:val="5"/>
        </w:numPr>
        <w:jc w:val="both"/>
        <w:rPr>
          <w:rFonts w:cs="Tahoma"/>
          <w:b/>
          <w:bCs/>
          <w:sz w:val="20"/>
          <w:szCs w:val="20"/>
        </w:rPr>
      </w:pPr>
      <w:r w:rsidRPr="00EE002B">
        <w:rPr>
          <w:rFonts w:cs="Tahoma"/>
          <w:b/>
          <w:bCs/>
          <w:sz w:val="20"/>
          <w:szCs w:val="20"/>
        </w:rPr>
        <w:t>Posebne zahteve</w:t>
      </w:r>
    </w:p>
    <w:p w14:paraId="0965A745" w14:textId="77777777" w:rsidR="007F05A3" w:rsidRPr="00874DC4" w:rsidRDefault="007F05A3" w:rsidP="00FB2203">
      <w:pPr>
        <w:keepNext/>
        <w:keepLines/>
        <w:jc w:val="both"/>
        <w:rPr>
          <w:rFonts w:eastAsiaTheme="minorHAnsi" w:cs="Tahoma"/>
          <w:b/>
          <w:sz w:val="20"/>
          <w:szCs w:val="20"/>
          <w:lang w:eastAsia="en-US"/>
        </w:rPr>
      </w:pPr>
    </w:p>
    <w:p w14:paraId="1BCEAC41" w14:textId="77777777" w:rsidR="007F05A3" w:rsidRPr="00874DC4" w:rsidRDefault="007F05A3" w:rsidP="00FB2203">
      <w:pPr>
        <w:keepNext/>
        <w:keepLines/>
        <w:numPr>
          <w:ilvl w:val="2"/>
          <w:numId w:val="5"/>
        </w:numPr>
        <w:jc w:val="both"/>
        <w:rPr>
          <w:rFonts w:eastAsiaTheme="minorHAnsi" w:cs="Tahoma"/>
          <w:sz w:val="20"/>
          <w:szCs w:val="20"/>
          <w:lang w:eastAsia="en-US"/>
        </w:rPr>
      </w:pPr>
      <w:r w:rsidRPr="00874DC4">
        <w:rPr>
          <w:rFonts w:eastAsiaTheme="minorHAnsi" w:cs="Tahoma"/>
          <w:sz w:val="20"/>
          <w:szCs w:val="20"/>
          <w:lang w:eastAsia="en-US"/>
        </w:rPr>
        <w:t>Relevantni predpisi</w:t>
      </w:r>
    </w:p>
    <w:p w14:paraId="62B2F734" w14:textId="77777777" w:rsidR="007F05A3" w:rsidRPr="00874DC4" w:rsidRDefault="007F05A3" w:rsidP="00FB2203">
      <w:pPr>
        <w:keepNext/>
        <w:keepLines/>
        <w:jc w:val="both"/>
        <w:rPr>
          <w:rFonts w:eastAsiaTheme="minorHAnsi" w:cs="Tahoma"/>
          <w:sz w:val="20"/>
          <w:szCs w:val="20"/>
          <w:lang w:eastAsia="en-US"/>
        </w:rPr>
      </w:pPr>
    </w:p>
    <w:p w14:paraId="06C26B92" w14:textId="1A598590" w:rsidR="007F05A3" w:rsidRDefault="00152FC4" w:rsidP="00FB2203">
      <w:pPr>
        <w:keepNext/>
        <w:keepLines/>
        <w:jc w:val="both"/>
        <w:rPr>
          <w:rFonts w:eastAsiaTheme="minorHAnsi" w:cs="Tahoma"/>
          <w:sz w:val="20"/>
          <w:szCs w:val="20"/>
          <w:lang w:eastAsia="en-US"/>
        </w:rPr>
      </w:pPr>
      <w:r>
        <w:rPr>
          <w:rFonts w:eastAsiaTheme="minorHAnsi" w:cs="Tahoma"/>
          <w:sz w:val="20"/>
          <w:szCs w:val="20"/>
          <w:lang w:eastAsia="en-US"/>
        </w:rPr>
        <w:t>Izvedba storitev</w:t>
      </w:r>
      <w:r w:rsidR="007F05A3" w:rsidRPr="00874DC4">
        <w:rPr>
          <w:rFonts w:eastAsiaTheme="minorHAnsi" w:cs="Tahoma"/>
          <w:sz w:val="20"/>
          <w:szCs w:val="20"/>
          <w:lang w:eastAsia="en-US"/>
        </w:rPr>
        <w:t xml:space="preserve">, ki </w:t>
      </w:r>
      <w:r>
        <w:rPr>
          <w:rFonts w:eastAsiaTheme="minorHAnsi" w:cs="Tahoma"/>
          <w:sz w:val="20"/>
          <w:szCs w:val="20"/>
          <w:lang w:eastAsia="en-US"/>
        </w:rPr>
        <w:t xml:space="preserve">so </w:t>
      </w:r>
      <w:r w:rsidR="007F05A3" w:rsidRPr="00874DC4">
        <w:rPr>
          <w:rFonts w:eastAsiaTheme="minorHAnsi" w:cs="Tahoma"/>
          <w:sz w:val="20"/>
          <w:szCs w:val="20"/>
          <w:lang w:eastAsia="en-US"/>
        </w:rPr>
        <w:t xml:space="preserve">predmet </w:t>
      </w:r>
      <w:r>
        <w:rPr>
          <w:rFonts w:eastAsiaTheme="minorHAnsi" w:cs="Tahoma"/>
          <w:sz w:val="20"/>
          <w:szCs w:val="20"/>
          <w:lang w:eastAsia="en-US"/>
        </w:rPr>
        <w:t xml:space="preserve">tega </w:t>
      </w:r>
      <w:r w:rsidR="007F05A3" w:rsidRPr="00874DC4">
        <w:rPr>
          <w:rFonts w:eastAsiaTheme="minorHAnsi" w:cs="Tahoma"/>
          <w:sz w:val="20"/>
          <w:szCs w:val="20"/>
          <w:lang w:eastAsia="en-US"/>
        </w:rPr>
        <w:t>javnega naročila mora</w:t>
      </w:r>
      <w:r>
        <w:rPr>
          <w:rFonts w:eastAsiaTheme="minorHAnsi" w:cs="Tahoma"/>
          <w:sz w:val="20"/>
          <w:szCs w:val="20"/>
          <w:lang w:eastAsia="en-US"/>
        </w:rPr>
        <w:t>jo</w:t>
      </w:r>
      <w:r w:rsidR="007F05A3" w:rsidRPr="00874DC4">
        <w:rPr>
          <w:rFonts w:eastAsiaTheme="minorHAnsi" w:cs="Tahoma"/>
          <w:sz w:val="20"/>
          <w:szCs w:val="20"/>
          <w:lang w:eastAsia="en-US"/>
        </w:rPr>
        <w:t xml:space="preserve"> ustrezati zahtevam iz naslednjih predpisov:</w:t>
      </w:r>
    </w:p>
    <w:p w14:paraId="6BA5862B" w14:textId="77777777" w:rsidR="007F05A3" w:rsidRPr="00874DC4" w:rsidRDefault="007F05A3" w:rsidP="00FB2203">
      <w:pPr>
        <w:keepNext/>
        <w:keepLines/>
        <w:jc w:val="both"/>
        <w:rPr>
          <w:rFonts w:eastAsiaTheme="minorHAnsi" w:cs="Tahoma"/>
          <w:sz w:val="20"/>
          <w:szCs w:val="20"/>
          <w:lang w:eastAsia="en-US"/>
        </w:rPr>
      </w:pPr>
    </w:p>
    <w:p w14:paraId="6A46EE37" w14:textId="6F76F52E" w:rsidR="00D071A5" w:rsidRDefault="00D071A5" w:rsidP="00FB2203">
      <w:pPr>
        <w:keepNext/>
        <w:keepLines/>
        <w:numPr>
          <w:ilvl w:val="0"/>
          <w:numId w:val="6"/>
        </w:numPr>
        <w:jc w:val="both"/>
        <w:rPr>
          <w:rFonts w:eastAsiaTheme="minorHAnsi" w:cs="Tahoma"/>
          <w:sz w:val="20"/>
          <w:szCs w:val="20"/>
          <w:lang w:eastAsia="en-US"/>
        </w:rPr>
      </w:pPr>
      <w:r w:rsidRPr="00D071A5">
        <w:rPr>
          <w:rFonts w:eastAsiaTheme="minorHAnsi" w:cs="Tahoma"/>
          <w:sz w:val="20"/>
          <w:szCs w:val="20"/>
          <w:lang w:eastAsia="en-US"/>
        </w:rPr>
        <w:t xml:space="preserve">Uredba o odpadkih (Uradni list RS, št. 77/22 </w:t>
      </w:r>
      <w:r>
        <w:rPr>
          <w:rFonts w:eastAsiaTheme="minorHAnsi" w:cs="Tahoma"/>
          <w:sz w:val="20"/>
          <w:szCs w:val="20"/>
          <w:lang w:eastAsia="en-US"/>
        </w:rPr>
        <w:t>s spremembami</w:t>
      </w:r>
      <w:r w:rsidRPr="00D071A5">
        <w:rPr>
          <w:rFonts w:eastAsiaTheme="minorHAnsi" w:cs="Tahoma"/>
          <w:sz w:val="20"/>
          <w:szCs w:val="20"/>
          <w:lang w:eastAsia="en-US"/>
        </w:rPr>
        <w:t>)</w:t>
      </w:r>
      <w:r>
        <w:rPr>
          <w:rFonts w:eastAsiaTheme="minorHAnsi" w:cs="Tahoma"/>
          <w:sz w:val="20"/>
          <w:szCs w:val="20"/>
          <w:lang w:eastAsia="en-US"/>
        </w:rPr>
        <w:t>,</w:t>
      </w:r>
    </w:p>
    <w:p w14:paraId="554A55D0" w14:textId="659DA4A2" w:rsidR="00D071A5" w:rsidRPr="00D071A5" w:rsidRDefault="00D071A5" w:rsidP="00D071A5">
      <w:pPr>
        <w:keepNext/>
        <w:keepLines/>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kemikalijah (Ur. l. RS št. 36/99 s spremembami),</w:t>
      </w:r>
    </w:p>
    <w:p w14:paraId="06FDB25E" w14:textId="77777777" w:rsidR="007F05A3" w:rsidRPr="00874DC4" w:rsidRDefault="007F05A3" w:rsidP="00FB2203">
      <w:pPr>
        <w:keepNext/>
        <w:keepLines/>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eksplozivnih snoveh, vnetljivih tekočinah, plinih ter nevarnih snoveh (Ur. l. SRS št. 18/77 s spremembami)</w:t>
      </w:r>
    </w:p>
    <w:p w14:paraId="4DB07F8A" w14:textId="41568383" w:rsidR="007F05A3" w:rsidRPr="00874DC4" w:rsidRDefault="007F05A3" w:rsidP="00FB2203">
      <w:pPr>
        <w:keepNext/>
        <w:keepLines/>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prevozu nevarnega blaga (ZPNB-UPB-1 Ur. l. RS št. 33/06</w:t>
      </w:r>
      <w:r w:rsidR="001A4F9F">
        <w:rPr>
          <w:rFonts w:eastAsiaTheme="minorHAnsi" w:cs="Tahoma"/>
          <w:sz w:val="20"/>
          <w:szCs w:val="20"/>
          <w:lang w:eastAsia="en-US"/>
        </w:rPr>
        <w:t>,</w:t>
      </w:r>
      <w:r w:rsidR="001A4F9F" w:rsidRPr="00874DC4">
        <w:rPr>
          <w:rFonts w:eastAsiaTheme="minorHAnsi" w:cs="Tahoma"/>
          <w:sz w:val="20"/>
          <w:szCs w:val="20"/>
          <w:lang w:eastAsia="en-US"/>
        </w:rPr>
        <w:t xml:space="preserve"> s spremembami</w:t>
      </w:r>
      <w:r w:rsidRPr="00874DC4">
        <w:rPr>
          <w:rFonts w:eastAsiaTheme="minorHAnsi" w:cs="Tahoma"/>
          <w:sz w:val="20"/>
          <w:szCs w:val="20"/>
          <w:lang w:eastAsia="en-US"/>
        </w:rPr>
        <w:t>),</w:t>
      </w:r>
    </w:p>
    <w:p w14:paraId="07199E3D" w14:textId="1543E871" w:rsidR="007F05A3" w:rsidRPr="00874DC4" w:rsidRDefault="007F05A3" w:rsidP="00FB2203">
      <w:pPr>
        <w:keepNext/>
        <w:keepLines/>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Zakon o varnosti in zdravju pri delu (Ur. l. RS št. </w:t>
      </w:r>
      <w:r w:rsidR="00B90465">
        <w:rPr>
          <w:rFonts w:eastAsiaTheme="minorHAnsi" w:cs="Tahoma"/>
          <w:sz w:val="20"/>
          <w:szCs w:val="20"/>
          <w:lang w:eastAsia="en-US"/>
        </w:rPr>
        <w:t>43/11</w:t>
      </w:r>
      <w:r w:rsidR="001A4F9F">
        <w:rPr>
          <w:rFonts w:eastAsiaTheme="minorHAnsi" w:cs="Tahoma"/>
          <w:sz w:val="20"/>
          <w:szCs w:val="20"/>
          <w:lang w:eastAsia="en-US"/>
        </w:rPr>
        <w:t>,</w:t>
      </w:r>
      <w:r w:rsidRPr="00874DC4">
        <w:rPr>
          <w:rFonts w:eastAsiaTheme="minorHAnsi" w:cs="Tahoma"/>
          <w:sz w:val="20"/>
          <w:szCs w:val="20"/>
          <w:lang w:eastAsia="en-US"/>
        </w:rPr>
        <w:t xml:space="preserve"> </w:t>
      </w:r>
      <w:r w:rsidR="00B90465">
        <w:rPr>
          <w:rFonts w:eastAsiaTheme="minorHAnsi" w:cs="Tahoma"/>
          <w:sz w:val="20"/>
          <w:szCs w:val="20"/>
          <w:lang w:eastAsia="en-US"/>
        </w:rPr>
        <w:t>ZVZD-1</w:t>
      </w:r>
      <w:r w:rsidRPr="00874DC4">
        <w:rPr>
          <w:rFonts w:eastAsiaTheme="minorHAnsi" w:cs="Tahoma"/>
          <w:sz w:val="20"/>
          <w:szCs w:val="20"/>
          <w:lang w:eastAsia="en-US"/>
        </w:rPr>
        <w:t xml:space="preserve">) in </w:t>
      </w:r>
    </w:p>
    <w:p w14:paraId="7CD83A1C" w14:textId="77777777" w:rsidR="007F05A3" w:rsidRPr="00874DC4" w:rsidRDefault="007F05A3" w:rsidP="00FB2203">
      <w:pPr>
        <w:keepNext/>
        <w:keepLines/>
        <w:numPr>
          <w:ilvl w:val="0"/>
          <w:numId w:val="6"/>
        </w:numPr>
        <w:jc w:val="both"/>
        <w:rPr>
          <w:rFonts w:eastAsiaTheme="minorHAnsi" w:cs="Tahoma"/>
          <w:sz w:val="20"/>
          <w:szCs w:val="20"/>
          <w:lang w:eastAsia="en-US"/>
        </w:rPr>
      </w:pPr>
      <w:r w:rsidRPr="00874DC4">
        <w:rPr>
          <w:rFonts w:eastAsiaTheme="minorHAnsi" w:cs="Tahoma"/>
          <w:sz w:val="20"/>
          <w:szCs w:val="20"/>
          <w:lang w:eastAsia="en-US"/>
        </w:rPr>
        <w:t>Ostali podzakonski predpisi, ki temeljijo na zgoraj navedenih zakonih.</w:t>
      </w:r>
    </w:p>
    <w:p w14:paraId="0E3A4DF8" w14:textId="77777777" w:rsidR="007F05A3" w:rsidRPr="00874DC4" w:rsidRDefault="007F05A3" w:rsidP="00FB2203">
      <w:pPr>
        <w:keepNext/>
        <w:keepLines/>
        <w:jc w:val="both"/>
        <w:rPr>
          <w:rFonts w:eastAsiaTheme="minorHAnsi" w:cs="Tahoma"/>
          <w:sz w:val="20"/>
          <w:szCs w:val="20"/>
          <w:lang w:eastAsia="en-US"/>
        </w:rPr>
      </w:pPr>
    </w:p>
    <w:p w14:paraId="0CE6EE21" w14:textId="4CA2EEC1" w:rsidR="007F05A3" w:rsidRPr="00874DC4" w:rsidRDefault="007F05A3" w:rsidP="00FB2203">
      <w:pPr>
        <w:keepNext/>
        <w:keepLines/>
        <w:jc w:val="both"/>
        <w:rPr>
          <w:rFonts w:eastAsiaTheme="minorHAnsi" w:cs="Tahoma"/>
          <w:sz w:val="20"/>
          <w:szCs w:val="20"/>
          <w:lang w:eastAsia="en-US"/>
        </w:rPr>
      </w:pPr>
      <w:r w:rsidRPr="00874DC4">
        <w:rPr>
          <w:rFonts w:eastAsiaTheme="minorHAnsi" w:cs="Tahoma"/>
          <w:sz w:val="20"/>
          <w:szCs w:val="20"/>
          <w:lang w:eastAsia="en-US"/>
        </w:rPr>
        <w:t>Ponudnik izkaže izpolnjevanje teh zahtev s podpisom obrazca »Izjava o izpolnjevanju pogojev ponudnika«. (Priloga 3/1)</w:t>
      </w:r>
    </w:p>
    <w:p w14:paraId="5FC1207F" w14:textId="77777777" w:rsidR="007F05A3" w:rsidRPr="00716A89" w:rsidRDefault="007F05A3" w:rsidP="00FB2203">
      <w:pPr>
        <w:keepNext/>
        <w:keepLines/>
        <w:jc w:val="both"/>
        <w:rPr>
          <w:rFonts w:cs="Tahoma"/>
          <w:sz w:val="20"/>
          <w:szCs w:val="20"/>
        </w:rPr>
      </w:pPr>
    </w:p>
    <w:p w14:paraId="0F089D2E" w14:textId="77777777" w:rsidR="007F05A3" w:rsidRPr="006D73D4" w:rsidRDefault="007F05A3" w:rsidP="00FB2203">
      <w:pPr>
        <w:keepNext/>
        <w:keepLines/>
        <w:numPr>
          <w:ilvl w:val="2"/>
          <w:numId w:val="5"/>
        </w:numPr>
        <w:jc w:val="both"/>
        <w:rPr>
          <w:rFonts w:cs="Tahoma"/>
          <w:sz w:val="20"/>
          <w:szCs w:val="20"/>
        </w:rPr>
      </w:pPr>
      <w:r w:rsidRPr="006D73D4">
        <w:rPr>
          <w:rFonts w:cs="Tahoma"/>
          <w:sz w:val="20"/>
          <w:szCs w:val="20"/>
        </w:rPr>
        <w:t>Ostale zahteve naročnika in osnutek okvirnega sporazuma</w:t>
      </w:r>
    </w:p>
    <w:p w14:paraId="5882968C" w14:textId="77777777" w:rsidR="007F05A3" w:rsidRPr="006D73D4" w:rsidRDefault="007F05A3" w:rsidP="00FB2203">
      <w:pPr>
        <w:keepNext/>
        <w:keepLines/>
        <w:jc w:val="both"/>
        <w:rPr>
          <w:rFonts w:cs="Tahoma"/>
          <w:sz w:val="20"/>
          <w:szCs w:val="20"/>
        </w:rPr>
      </w:pPr>
    </w:p>
    <w:p w14:paraId="24D6527A" w14:textId="096BA0F0" w:rsidR="007F05A3" w:rsidRDefault="007F05A3" w:rsidP="00FB2203">
      <w:pPr>
        <w:keepNext/>
        <w:keepLines/>
        <w:jc w:val="both"/>
        <w:rPr>
          <w:rFonts w:cs="Tahoma"/>
          <w:sz w:val="20"/>
          <w:szCs w:val="20"/>
        </w:rPr>
      </w:pPr>
      <w:r w:rsidRPr="006D73D4">
        <w:rPr>
          <w:rFonts w:cs="Tahoma"/>
          <w:sz w:val="20"/>
          <w:szCs w:val="20"/>
        </w:rPr>
        <w:t>Ostale zahteve naročnika so podrobno opisane v osnutku okvirnega sporazuma, ki je sestavni del te razpisne dokumentacije. Ponudnik s podpisom Priloge 3/1 potrdi, da se strinja z osnutkom okvirnega sporazuma. Zaželeno je, da ponudnik okvirni sporazum (Priloga 6) izpolni, žigosa in podpiše ter priloži pod ostale priloge.</w:t>
      </w:r>
      <w:r w:rsidRPr="00716A89">
        <w:rPr>
          <w:rFonts w:cs="Tahoma"/>
          <w:sz w:val="20"/>
          <w:szCs w:val="20"/>
        </w:rPr>
        <w:t xml:space="preserve"> </w:t>
      </w:r>
    </w:p>
    <w:p w14:paraId="05A71B9A" w14:textId="45E2C6E3" w:rsidR="00FE4B38" w:rsidRDefault="00FE4B38">
      <w:pPr>
        <w:spacing w:after="200" w:line="276" w:lineRule="auto"/>
        <w:rPr>
          <w:rFonts w:cs="Tahoma"/>
          <w:sz w:val="20"/>
          <w:szCs w:val="20"/>
        </w:rPr>
      </w:pPr>
      <w:r>
        <w:rPr>
          <w:rFonts w:cs="Tahoma"/>
          <w:sz w:val="20"/>
          <w:szCs w:val="20"/>
        </w:rPr>
        <w:br w:type="page"/>
      </w:r>
    </w:p>
    <w:p w14:paraId="4D26CF16" w14:textId="77777777" w:rsidR="007F05A3" w:rsidRPr="00EE002B" w:rsidRDefault="007F05A3" w:rsidP="00FB2203">
      <w:pPr>
        <w:keepNext/>
        <w:keepLines/>
        <w:numPr>
          <w:ilvl w:val="1"/>
          <w:numId w:val="5"/>
        </w:numPr>
        <w:jc w:val="both"/>
        <w:rPr>
          <w:rFonts w:eastAsiaTheme="minorHAnsi" w:cs="Tahoma"/>
          <w:b/>
          <w:sz w:val="20"/>
          <w:szCs w:val="20"/>
          <w:lang w:eastAsia="en-US"/>
        </w:rPr>
      </w:pPr>
      <w:r w:rsidRPr="00EE002B">
        <w:rPr>
          <w:rFonts w:eastAsiaTheme="minorHAnsi" w:cs="Tahoma"/>
          <w:b/>
          <w:sz w:val="20"/>
          <w:szCs w:val="20"/>
          <w:lang w:eastAsia="en-US"/>
        </w:rPr>
        <w:lastRenderedPageBreak/>
        <w:t>Tehnična specifikacija</w:t>
      </w:r>
      <w:r w:rsidR="00380D1D" w:rsidRPr="00EE002B">
        <w:rPr>
          <w:rFonts w:eastAsiaTheme="minorHAnsi" w:cs="Tahoma"/>
          <w:b/>
          <w:sz w:val="20"/>
          <w:szCs w:val="20"/>
          <w:lang w:eastAsia="en-US"/>
        </w:rPr>
        <w:t xml:space="preserve"> in opis predmeta javnega naročila</w:t>
      </w:r>
    </w:p>
    <w:p w14:paraId="64E364BE" w14:textId="77777777" w:rsidR="007F05A3" w:rsidRPr="00EE002B" w:rsidRDefault="007F05A3" w:rsidP="00FB2203">
      <w:pPr>
        <w:keepNext/>
        <w:keepLines/>
        <w:jc w:val="both"/>
        <w:rPr>
          <w:rFonts w:eastAsiaTheme="minorHAnsi" w:cs="Tahoma"/>
          <w:b/>
          <w:sz w:val="20"/>
          <w:szCs w:val="20"/>
          <w:lang w:eastAsia="en-US"/>
        </w:rPr>
      </w:pPr>
    </w:p>
    <w:p w14:paraId="1349E429" w14:textId="77777777" w:rsidR="00A40E2F" w:rsidRPr="00A40E2F" w:rsidRDefault="00A40E2F" w:rsidP="00FB2203">
      <w:pPr>
        <w:keepNext/>
        <w:keepLines/>
        <w:numPr>
          <w:ilvl w:val="1"/>
          <w:numId w:val="31"/>
        </w:numPr>
        <w:jc w:val="both"/>
        <w:rPr>
          <w:rFonts w:cs="Tahoma"/>
          <w:b/>
          <w:sz w:val="20"/>
          <w:szCs w:val="20"/>
        </w:rPr>
      </w:pPr>
      <w:r w:rsidRPr="00A40E2F">
        <w:rPr>
          <w:rFonts w:cs="Tahoma"/>
          <w:b/>
          <w:sz w:val="20"/>
          <w:szCs w:val="20"/>
        </w:rPr>
        <w:t>Opis predmet javnega naročila</w:t>
      </w:r>
    </w:p>
    <w:p w14:paraId="14C2B6CA" w14:textId="77777777" w:rsidR="00A40E2F" w:rsidRPr="00A40E2F" w:rsidRDefault="00A40E2F" w:rsidP="00FB2203">
      <w:pPr>
        <w:keepNext/>
        <w:keepLines/>
        <w:jc w:val="both"/>
        <w:rPr>
          <w:rFonts w:cs="Tahoma"/>
          <w:b/>
          <w:sz w:val="20"/>
          <w:szCs w:val="20"/>
        </w:rPr>
      </w:pPr>
    </w:p>
    <w:p w14:paraId="4AC6A671" w14:textId="65389E1E" w:rsidR="003B47A0" w:rsidRDefault="003B47A0" w:rsidP="00FB2203">
      <w:pPr>
        <w:keepNext/>
        <w:keepLines/>
        <w:jc w:val="both"/>
        <w:rPr>
          <w:rFonts w:cs="Tahoma"/>
          <w:bCs/>
          <w:sz w:val="20"/>
          <w:szCs w:val="20"/>
        </w:rPr>
      </w:pPr>
      <w:r w:rsidRPr="003C60F2">
        <w:rPr>
          <w:rFonts w:cs="Tahoma"/>
          <w:bCs/>
          <w:sz w:val="20"/>
          <w:szCs w:val="20"/>
        </w:rPr>
        <w:t xml:space="preserve">Predmet javnega naročila je </w:t>
      </w:r>
      <w:r w:rsidRPr="003C60F2">
        <w:rPr>
          <w:rFonts w:cs="Tahoma"/>
          <w:sz w:val="20"/>
          <w:szCs w:val="20"/>
        </w:rPr>
        <w:t>izvedba storitev »Čiščenja oljnih lovilcev na parkiriščih«, ki zajemajo: praznjenje, pranje oljnih lovilcev, odvoz, obdelava ter uničenje odpadnega olja, za obdobje 48 mesecev od sklenitve okvirnega sporazuma</w:t>
      </w:r>
      <w:r w:rsidRPr="003C60F2">
        <w:rPr>
          <w:rFonts w:cs="Tahoma"/>
          <w:bCs/>
          <w:sz w:val="20"/>
          <w:szCs w:val="20"/>
        </w:rPr>
        <w:t>, na lokacijah (parkiriščih naročnika):</w:t>
      </w:r>
    </w:p>
    <w:p w14:paraId="4816DBCF" w14:textId="77777777" w:rsidR="003C60F2" w:rsidRPr="003C60F2" w:rsidRDefault="003C60F2" w:rsidP="00FB2203">
      <w:pPr>
        <w:keepNext/>
        <w:keepLines/>
        <w:jc w:val="both"/>
        <w:rPr>
          <w:rFonts w:cs="Tahoma"/>
          <w:bCs/>
          <w:sz w:val="20"/>
          <w:szCs w:val="20"/>
        </w:rPr>
      </w:pPr>
    </w:p>
    <w:p w14:paraId="41EC123F" w14:textId="77777777" w:rsidR="003B47A0" w:rsidRPr="003C60F2" w:rsidRDefault="003B47A0" w:rsidP="00FB2203">
      <w:pPr>
        <w:pStyle w:val="Odstavekseznama"/>
        <w:keepNext/>
        <w:keepLines/>
        <w:ind w:left="720"/>
        <w:rPr>
          <w:rFonts w:ascii="Tahoma" w:hAnsi="Tahoma" w:cs="Tahoma"/>
          <w:lang w:eastAsia="en-US"/>
        </w:rPr>
      </w:pPr>
      <w:r w:rsidRPr="003C60F2">
        <w:rPr>
          <w:rFonts w:ascii="Tahoma" w:hAnsi="Tahoma" w:cs="Tahoma"/>
          <w:lang w:eastAsia="en-US"/>
        </w:rPr>
        <w:t>-P+R  Dolgi most,</w:t>
      </w:r>
    </w:p>
    <w:p w14:paraId="1884C285" w14:textId="77777777"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-P+R Barje,</w:t>
      </w:r>
    </w:p>
    <w:p w14:paraId="382734AB" w14:textId="77777777"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-P+R Stanežiče,</w:t>
      </w:r>
    </w:p>
    <w:p w14:paraId="531C617B" w14:textId="77777777"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-P+R Ježica,</w:t>
      </w:r>
    </w:p>
    <w:p w14:paraId="02D491F7" w14:textId="77777777"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-ŠRC Stožice,</w:t>
      </w:r>
    </w:p>
    <w:p w14:paraId="2FF061E2" w14:textId="77777777"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-P+R Letališka</w:t>
      </w:r>
    </w:p>
    <w:p w14:paraId="33E7FAF0" w14:textId="57C22FEE" w:rsidR="003B47A0" w:rsidRPr="003C60F2" w:rsidRDefault="003B47A0" w:rsidP="00FB2203">
      <w:pPr>
        <w:keepNext/>
        <w:keepLines/>
        <w:ind w:left="720"/>
        <w:rPr>
          <w:rFonts w:cs="Tahoma"/>
          <w:sz w:val="20"/>
          <w:szCs w:val="20"/>
          <w:lang w:eastAsia="en-US"/>
        </w:rPr>
      </w:pPr>
      <w:r w:rsidRPr="003C60F2">
        <w:rPr>
          <w:rFonts w:cs="Tahoma"/>
          <w:sz w:val="20"/>
          <w:szCs w:val="20"/>
          <w:lang w:eastAsia="en-US"/>
        </w:rPr>
        <w:t>-Parkirišče Povšetova</w:t>
      </w:r>
      <w:r w:rsidR="00FD48B5">
        <w:rPr>
          <w:rFonts w:cs="Tahoma"/>
          <w:sz w:val="20"/>
          <w:szCs w:val="20"/>
          <w:lang w:eastAsia="en-US"/>
        </w:rPr>
        <w:t>,</w:t>
      </w:r>
    </w:p>
    <w:p w14:paraId="65929FE1" w14:textId="03AB3FF6" w:rsidR="003B47A0" w:rsidRDefault="003B47A0" w:rsidP="00FB2203">
      <w:pPr>
        <w:keepNext/>
        <w:keepLines/>
        <w:ind w:left="720"/>
        <w:rPr>
          <w:rFonts w:cs="Tahoma"/>
          <w:sz w:val="20"/>
          <w:szCs w:val="20"/>
          <w:lang w:eastAsia="en-US"/>
        </w:rPr>
      </w:pPr>
      <w:r w:rsidRPr="003C60F2">
        <w:rPr>
          <w:rFonts w:cs="Tahoma"/>
          <w:sz w:val="20"/>
          <w:szCs w:val="20"/>
          <w:lang w:eastAsia="en-US"/>
        </w:rPr>
        <w:t>-Parkirišče Kranjčeva</w:t>
      </w:r>
      <w:r w:rsidR="00FD48B5">
        <w:rPr>
          <w:rFonts w:cs="Tahoma"/>
          <w:sz w:val="20"/>
          <w:szCs w:val="20"/>
          <w:lang w:eastAsia="en-US"/>
        </w:rPr>
        <w:t>,</w:t>
      </w:r>
    </w:p>
    <w:p w14:paraId="5BC16934" w14:textId="39040F6F" w:rsidR="00FD48B5" w:rsidRPr="003C60F2" w:rsidRDefault="00FD48B5" w:rsidP="00FB2203">
      <w:pPr>
        <w:keepNext/>
        <w:keepLines/>
        <w:ind w:left="720"/>
        <w:rPr>
          <w:rFonts w:cs="Tahoma"/>
          <w:sz w:val="20"/>
          <w:szCs w:val="20"/>
          <w:lang w:eastAsia="en-US"/>
        </w:rPr>
      </w:pPr>
      <w:r>
        <w:rPr>
          <w:rFonts w:cs="Tahoma"/>
          <w:sz w:val="20"/>
          <w:szCs w:val="20"/>
          <w:lang w:eastAsia="en-US"/>
        </w:rPr>
        <w:t>-Parkirišče Tivoli 1.</w:t>
      </w:r>
    </w:p>
    <w:p w14:paraId="4815CD0D" w14:textId="77777777" w:rsidR="007D1B0D" w:rsidRPr="003C60F2" w:rsidRDefault="007D1B0D" w:rsidP="00FB2203">
      <w:pPr>
        <w:keepNext/>
        <w:keepLines/>
        <w:ind w:left="720"/>
        <w:rPr>
          <w:rFonts w:cs="Tahoma"/>
          <w:sz w:val="22"/>
          <w:szCs w:val="22"/>
          <w:lang w:eastAsia="en-US"/>
        </w:rPr>
      </w:pPr>
    </w:p>
    <w:p w14:paraId="50DEDE2E" w14:textId="58DE48B8" w:rsidR="00A40E2F" w:rsidRPr="003C60F2" w:rsidRDefault="007D1B0D" w:rsidP="00371D5E">
      <w:pPr>
        <w:keepNext/>
        <w:keepLines/>
        <w:rPr>
          <w:rFonts w:cs="Tahoma"/>
          <w:b/>
          <w:bCs/>
          <w:sz w:val="20"/>
          <w:szCs w:val="20"/>
          <w:lang w:eastAsia="en-US"/>
        </w:rPr>
      </w:pPr>
      <w:r w:rsidRPr="003C60F2">
        <w:rPr>
          <w:rFonts w:cs="Tahoma"/>
          <w:b/>
          <w:bCs/>
          <w:sz w:val="20"/>
          <w:szCs w:val="20"/>
          <w:lang w:eastAsia="en-US"/>
        </w:rPr>
        <w:t>Predmet javnega naročila je podrobneje opredeljen v Tehnični specifikaciji LPT-49/25, ki je kot priloga sestavni del razpisne dokumentacije LPT-49/25.</w:t>
      </w:r>
    </w:p>
    <w:p w14:paraId="62989A27" w14:textId="77777777" w:rsidR="00371D5E" w:rsidRPr="003C60F2" w:rsidRDefault="00371D5E" w:rsidP="00371D5E">
      <w:pPr>
        <w:keepNext/>
        <w:keepLines/>
        <w:rPr>
          <w:rFonts w:cs="Tahoma"/>
          <w:b/>
          <w:bCs/>
          <w:sz w:val="22"/>
          <w:szCs w:val="22"/>
          <w:lang w:eastAsia="en-US"/>
        </w:rPr>
      </w:pPr>
    </w:p>
    <w:p w14:paraId="5E3408F0" w14:textId="77777777" w:rsidR="00863D16" w:rsidRPr="003C60F2" w:rsidRDefault="00863D16" w:rsidP="00863D16">
      <w:pPr>
        <w:keepNext/>
        <w:keepLines/>
        <w:jc w:val="both"/>
        <w:rPr>
          <w:rFonts w:cs="Tahoma"/>
          <w:b/>
          <w:bCs/>
          <w:sz w:val="20"/>
          <w:szCs w:val="20"/>
        </w:rPr>
      </w:pPr>
      <w:r w:rsidRPr="003C60F2">
        <w:rPr>
          <w:rFonts w:cs="Tahoma"/>
          <w:b/>
          <w:bCs/>
          <w:sz w:val="20"/>
          <w:szCs w:val="20"/>
        </w:rPr>
        <w:t>Dokazilo:</w:t>
      </w:r>
    </w:p>
    <w:p w14:paraId="0D47CE4F" w14:textId="77777777" w:rsidR="00863D16" w:rsidRPr="003C60F2" w:rsidRDefault="00863D16" w:rsidP="00863D16">
      <w:pPr>
        <w:keepNext/>
        <w:keepLines/>
        <w:jc w:val="both"/>
        <w:rPr>
          <w:rFonts w:cs="Tahoma"/>
          <w:b/>
          <w:bCs/>
          <w:sz w:val="20"/>
          <w:szCs w:val="20"/>
        </w:rPr>
      </w:pPr>
      <w:r w:rsidRPr="003C60F2">
        <w:rPr>
          <w:rFonts w:cs="Tahoma"/>
          <w:b/>
          <w:bCs/>
          <w:sz w:val="20"/>
          <w:szCs w:val="20"/>
        </w:rPr>
        <w:t xml:space="preserve"> </w:t>
      </w:r>
    </w:p>
    <w:p w14:paraId="16C26E7D" w14:textId="1A5CA05B" w:rsidR="00863D16" w:rsidRPr="0081769C" w:rsidRDefault="00867B01" w:rsidP="005D4A85">
      <w:pPr>
        <w:keepNext/>
        <w:keepLines/>
        <w:numPr>
          <w:ilvl w:val="0"/>
          <w:numId w:val="28"/>
        </w:numPr>
        <w:rPr>
          <w:rFonts w:cs="Tahoma"/>
          <w:b/>
          <w:bCs/>
          <w:sz w:val="20"/>
          <w:szCs w:val="20"/>
        </w:rPr>
      </w:pPr>
      <w:r w:rsidRPr="0081769C">
        <w:rPr>
          <w:rFonts w:cs="Tahoma"/>
          <w:bCs/>
          <w:sz w:val="20"/>
          <w:szCs w:val="20"/>
        </w:rPr>
        <w:t>Izpolnjena in podpisana</w:t>
      </w:r>
      <w:r w:rsidR="00863D16" w:rsidRPr="0081769C">
        <w:rPr>
          <w:rFonts w:cs="Tahoma"/>
          <w:bCs/>
          <w:sz w:val="20"/>
          <w:szCs w:val="20"/>
        </w:rPr>
        <w:t xml:space="preserve"> </w:t>
      </w:r>
      <w:r w:rsidR="00CF03FC" w:rsidRPr="0081769C">
        <w:rPr>
          <w:rFonts w:cs="Tahoma"/>
          <w:bCs/>
          <w:sz w:val="20"/>
          <w:szCs w:val="20"/>
        </w:rPr>
        <w:t xml:space="preserve">priloga: 3/1 - izjava o izpolnjevanju sposobnosti ponudnika/partnerja, </w:t>
      </w:r>
      <w:r w:rsidR="0081769C" w:rsidRPr="0081769C">
        <w:rPr>
          <w:rFonts w:cs="Tahoma"/>
          <w:bCs/>
          <w:sz w:val="20"/>
          <w:szCs w:val="20"/>
        </w:rPr>
        <w:t>oz. tudi Priloga</w:t>
      </w:r>
      <w:r w:rsidR="0081769C">
        <w:rPr>
          <w:rFonts w:cs="Tahoma"/>
          <w:bCs/>
          <w:sz w:val="20"/>
          <w:szCs w:val="20"/>
        </w:rPr>
        <w:t xml:space="preserve"> </w:t>
      </w:r>
      <w:r w:rsidR="00CF03FC" w:rsidRPr="0081769C">
        <w:rPr>
          <w:rFonts w:cs="Tahoma"/>
          <w:bCs/>
          <w:sz w:val="20"/>
          <w:szCs w:val="20"/>
        </w:rPr>
        <w:t>3/2 - izjava o izpolnjevanju sposobnosti podizvajalca/drugega subjekta s strani vseh gospodarskih subjektov v ponudbi (priloženo ločeno, za vsak gospodarski subjekt, ki nastopa v ponudbi).</w:t>
      </w:r>
    </w:p>
    <w:p w14:paraId="28891993" w14:textId="2053141B" w:rsidR="00414FB0" w:rsidRPr="003C60F2" w:rsidRDefault="00414FB0" w:rsidP="00414FB0">
      <w:pPr>
        <w:keepNext/>
        <w:keepLines/>
        <w:ind w:left="360"/>
        <w:jc w:val="both"/>
        <w:rPr>
          <w:rFonts w:cs="Tahoma"/>
          <w:b/>
          <w:bCs/>
          <w:sz w:val="20"/>
          <w:szCs w:val="20"/>
        </w:rPr>
      </w:pPr>
    </w:p>
    <w:p w14:paraId="2E370E86" w14:textId="7C2EB1E6" w:rsidR="00414FB0" w:rsidRDefault="00414FB0" w:rsidP="00414FB0">
      <w:pPr>
        <w:keepNext/>
        <w:keepLines/>
        <w:jc w:val="both"/>
        <w:rPr>
          <w:rFonts w:cs="Tahoma"/>
          <w:bCs/>
          <w:sz w:val="20"/>
          <w:szCs w:val="20"/>
        </w:rPr>
      </w:pPr>
      <w:r w:rsidRPr="003C60F2">
        <w:rPr>
          <w:rFonts w:cs="Tahoma"/>
          <w:bCs/>
          <w:sz w:val="20"/>
          <w:szCs w:val="20"/>
        </w:rPr>
        <w:t>Naročnik si pridržuje pravico, da ponudnik na podlagi poziva naročnika v zahtevanem roku predloži dodatna dokazila oz. pojasnila o izpolnjevanju zahtevanih pogojev.</w:t>
      </w:r>
    </w:p>
    <w:p w14:paraId="1F16BC66" w14:textId="77777777" w:rsidR="00CF03FC" w:rsidRPr="003C60F2" w:rsidRDefault="00CF03FC" w:rsidP="00414FB0">
      <w:pPr>
        <w:keepNext/>
        <w:keepLines/>
        <w:jc w:val="both"/>
        <w:rPr>
          <w:rFonts w:cs="Tahoma"/>
          <w:bCs/>
          <w:sz w:val="20"/>
          <w:szCs w:val="20"/>
        </w:rPr>
      </w:pPr>
    </w:p>
    <w:p w14:paraId="17394564" w14:textId="77777777" w:rsidR="00884522" w:rsidRPr="00884522" w:rsidRDefault="00884522" w:rsidP="00884522">
      <w:pPr>
        <w:keepNext/>
        <w:keepLines/>
        <w:jc w:val="both"/>
        <w:rPr>
          <w:rFonts w:eastAsiaTheme="minorHAnsi" w:cs="Tahoma"/>
          <w:b/>
          <w:sz w:val="20"/>
          <w:szCs w:val="20"/>
          <w:lang w:eastAsia="en-US"/>
        </w:rPr>
      </w:pPr>
    </w:p>
    <w:p w14:paraId="5C51E1CA" w14:textId="77777777" w:rsidR="00201EFB" w:rsidRPr="00716A89" w:rsidRDefault="00201EFB" w:rsidP="00FB2203">
      <w:pPr>
        <w:keepNext/>
        <w:keepLines/>
        <w:numPr>
          <w:ilvl w:val="0"/>
          <w:numId w:val="3"/>
        </w:numPr>
        <w:jc w:val="both"/>
        <w:rPr>
          <w:rFonts w:cs="Tahoma"/>
          <w:b/>
        </w:rPr>
      </w:pPr>
      <w:r w:rsidRPr="00716A89">
        <w:rPr>
          <w:rFonts w:cs="Tahoma"/>
          <w:b/>
        </w:rPr>
        <w:t xml:space="preserve">UGOTAVLJANJE SPOSOBNOSTI </w:t>
      </w:r>
      <w:r w:rsidR="008F4BD5" w:rsidRPr="00716A89">
        <w:rPr>
          <w:rFonts w:cs="Tahoma"/>
          <w:b/>
        </w:rPr>
        <w:t>PONUDNIK</w:t>
      </w:r>
      <w:r w:rsidR="00E13EB5" w:rsidRPr="00716A89">
        <w:rPr>
          <w:rFonts w:cs="Tahoma"/>
          <w:b/>
        </w:rPr>
        <w:t>A</w:t>
      </w:r>
      <w:r w:rsidRPr="00716A89">
        <w:rPr>
          <w:rFonts w:cs="Tahoma"/>
          <w:b/>
        </w:rPr>
        <w:t xml:space="preserve"> </w:t>
      </w:r>
    </w:p>
    <w:p w14:paraId="4C4FDCE5" w14:textId="77777777" w:rsidR="00D65A72" w:rsidRPr="00716A89" w:rsidRDefault="00D65A72" w:rsidP="00FB2203">
      <w:pPr>
        <w:keepNext/>
        <w:keepLines/>
        <w:jc w:val="both"/>
        <w:rPr>
          <w:rFonts w:cs="Tahoma"/>
          <w:bCs/>
        </w:rPr>
      </w:pPr>
    </w:p>
    <w:p w14:paraId="2EDA2737" w14:textId="77777777" w:rsidR="00F66C0E" w:rsidRPr="00F66C0E" w:rsidRDefault="00F66C0E" w:rsidP="00FB2203">
      <w:pPr>
        <w:keepNext/>
        <w:keepLines/>
        <w:numPr>
          <w:ilvl w:val="0"/>
          <w:numId w:val="27"/>
        </w:numPr>
        <w:jc w:val="both"/>
        <w:rPr>
          <w:rFonts w:cs="Tahoma"/>
          <w:b/>
          <w:bCs/>
          <w:sz w:val="20"/>
          <w:szCs w:val="20"/>
        </w:rPr>
      </w:pPr>
      <w:r w:rsidRPr="00F66C0E">
        <w:rPr>
          <w:rFonts w:cs="Tahoma"/>
          <w:b/>
          <w:bCs/>
          <w:sz w:val="20"/>
          <w:szCs w:val="20"/>
        </w:rPr>
        <w:t xml:space="preserve">Splošno: </w:t>
      </w:r>
    </w:p>
    <w:p w14:paraId="021F43A6" w14:textId="77777777" w:rsidR="00F66C0E" w:rsidRPr="00F66C0E" w:rsidRDefault="00F66C0E" w:rsidP="00FB2203">
      <w:pPr>
        <w:keepNext/>
        <w:keepLines/>
        <w:jc w:val="both"/>
        <w:rPr>
          <w:rFonts w:cs="Tahoma"/>
          <w:bCs/>
          <w:sz w:val="20"/>
          <w:szCs w:val="20"/>
        </w:rPr>
      </w:pPr>
    </w:p>
    <w:p w14:paraId="0472E28B" w14:textId="77777777" w:rsidR="00F66C0E" w:rsidRPr="00F66C0E" w:rsidRDefault="00F66C0E" w:rsidP="00FB2203">
      <w:pPr>
        <w:keepNext/>
        <w:keepLines/>
        <w:jc w:val="both"/>
        <w:rPr>
          <w:rFonts w:cs="Tahoma"/>
          <w:bCs/>
          <w:sz w:val="20"/>
          <w:szCs w:val="20"/>
        </w:rPr>
      </w:pPr>
      <w:r w:rsidRPr="00F66C0E">
        <w:rPr>
          <w:rFonts w:cs="Tahoma"/>
          <w:bCs/>
          <w:sz w:val="20"/>
          <w:szCs w:val="20"/>
        </w:rPr>
        <w:t xml:space="preserve">Za ugotavljanje sposobnosti mora ponudnik izpolnjevati pogoje in zahteve skladno z določbami ZJN-3, ter pogoje in zahteve, ki so določene v tej razpisni dokumentaciji. </w:t>
      </w:r>
    </w:p>
    <w:p w14:paraId="46699A8E" w14:textId="77777777" w:rsidR="00F66C0E" w:rsidRPr="00F66C0E" w:rsidRDefault="00F66C0E" w:rsidP="00FB2203">
      <w:pPr>
        <w:keepNext/>
        <w:keepLines/>
        <w:jc w:val="both"/>
        <w:rPr>
          <w:rFonts w:cs="Tahoma"/>
          <w:bCs/>
          <w:sz w:val="20"/>
          <w:szCs w:val="20"/>
        </w:rPr>
      </w:pPr>
    </w:p>
    <w:p w14:paraId="5C5B22ED" w14:textId="77777777" w:rsidR="00F66C0E" w:rsidRPr="00F66C0E" w:rsidRDefault="00F66C0E" w:rsidP="00FB2203">
      <w:pPr>
        <w:keepNext/>
        <w:keepLines/>
        <w:jc w:val="both"/>
        <w:rPr>
          <w:rFonts w:cs="Tahoma"/>
          <w:bCs/>
          <w:sz w:val="20"/>
          <w:szCs w:val="20"/>
        </w:rPr>
      </w:pPr>
      <w:r w:rsidRPr="00F66C0E">
        <w:rPr>
          <w:rFonts w:cs="Tahoma"/>
          <w:bCs/>
          <w:sz w:val="20"/>
          <w:szCs w:val="20"/>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F57B77D" w14:textId="77777777" w:rsidR="00F66C0E" w:rsidRPr="00F66C0E" w:rsidRDefault="00F66C0E" w:rsidP="00FB2203">
      <w:pPr>
        <w:keepNext/>
        <w:keepLines/>
        <w:jc w:val="both"/>
        <w:rPr>
          <w:rFonts w:cs="Tahoma"/>
          <w:bCs/>
          <w:sz w:val="20"/>
          <w:szCs w:val="20"/>
        </w:rPr>
      </w:pPr>
    </w:p>
    <w:p w14:paraId="532704A2" w14:textId="77777777" w:rsidR="00F66C0E" w:rsidRPr="00F66C0E" w:rsidRDefault="00F66C0E" w:rsidP="00FB2203">
      <w:pPr>
        <w:keepNext/>
        <w:keepLines/>
        <w:jc w:val="both"/>
        <w:rPr>
          <w:rFonts w:cs="Tahoma"/>
          <w:bCs/>
          <w:i/>
          <w:sz w:val="20"/>
          <w:szCs w:val="20"/>
        </w:rPr>
      </w:pPr>
      <w:r w:rsidRPr="00F66C0E">
        <w:rPr>
          <w:rFonts w:cs="Tahoma"/>
          <w:bCs/>
          <w:i/>
          <w:sz w:val="20"/>
          <w:szCs w:val="20"/>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AE9ACF8" w14:textId="77777777" w:rsidR="00F66C0E" w:rsidRPr="00F66C0E" w:rsidRDefault="00F66C0E" w:rsidP="00FB2203">
      <w:pPr>
        <w:keepNext/>
        <w:keepLines/>
        <w:jc w:val="both"/>
        <w:rPr>
          <w:rFonts w:cs="Tahoma"/>
          <w:bCs/>
          <w:i/>
          <w:sz w:val="20"/>
          <w:szCs w:val="20"/>
        </w:rPr>
      </w:pPr>
    </w:p>
    <w:p w14:paraId="119D7213" w14:textId="77777777" w:rsidR="00F66C0E" w:rsidRPr="00F66C0E" w:rsidRDefault="00F66C0E" w:rsidP="00FB2203">
      <w:pPr>
        <w:keepNext/>
        <w:keepLines/>
        <w:jc w:val="both"/>
        <w:rPr>
          <w:rFonts w:cs="Tahoma"/>
          <w:b/>
          <w:bCs/>
          <w:sz w:val="20"/>
          <w:szCs w:val="20"/>
        </w:rPr>
      </w:pPr>
      <w:r w:rsidRPr="00F66C0E">
        <w:rPr>
          <w:rFonts w:cs="Tahoma"/>
          <w:b/>
          <w:bCs/>
          <w:sz w:val="20"/>
          <w:szCs w:val="20"/>
        </w:rPr>
        <w:t>Dokazilo:</w:t>
      </w:r>
    </w:p>
    <w:p w14:paraId="602DFD6B" w14:textId="77777777" w:rsidR="00F66C0E" w:rsidRPr="00F66C0E" w:rsidRDefault="00F66C0E" w:rsidP="00FB2203">
      <w:pPr>
        <w:keepNext/>
        <w:keepLines/>
        <w:jc w:val="both"/>
        <w:rPr>
          <w:rFonts w:cs="Tahoma"/>
          <w:b/>
          <w:bCs/>
          <w:sz w:val="20"/>
          <w:szCs w:val="20"/>
        </w:rPr>
      </w:pPr>
      <w:r w:rsidRPr="00F66C0E">
        <w:rPr>
          <w:rFonts w:cs="Tahoma"/>
          <w:b/>
          <w:bCs/>
          <w:sz w:val="20"/>
          <w:szCs w:val="20"/>
        </w:rPr>
        <w:t xml:space="preserve"> </w:t>
      </w:r>
    </w:p>
    <w:p w14:paraId="5F5FECC0" w14:textId="4D055D20" w:rsidR="00F66C0E" w:rsidRPr="00B50708" w:rsidRDefault="00F66C0E" w:rsidP="00FB2203">
      <w:pPr>
        <w:keepNext/>
        <w:keepLines/>
        <w:numPr>
          <w:ilvl w:val="0"/>
          <w:numId w:val="28"/>
        </w:numPr>
        <w:jc w:val="both"/>
        <w:rPr>
          <w:rFonts w:cs="Tahoma"/>
          <w:b/>
          <w:bCs/>
          <w:sz w:val="20"/>
          <w:szCs w:val="20"/>
        </w:rPr>
      </w:pPr>
      <w:r w:rsidRPr="00ED6477">
        <w:rPr>
          <w:rFonts w:cs="Tahoma"/>
          <w:bCs/>
          <w:sz w:val="20"/>
          <w:szCs w:val="20"/>
        </w:rPr>
        <w:t xml:space="preserve">Za ugotavljanje sposobnosti </w:t>
      </w:r>
      <w:r w:rsidRPr="00ED6477">
        <w:rPr>
          <w:rFonts w:cs="Tahoma"/>
          <w:b/>
          <w:bCs/>
          <w:sz w:val="20"/>
          <w:szCs w:val="20"/>
        </w:rPr>
        <w:t>mora</w:t>
      </w:r>
      <w:r w:rsidRPr="00ED6477">
        <w:rPr>
          <w:rFonts w:cs="Tahoma"/>
          <w:bCs/>
          <w:sz w:val="20"/>
          <w:szCs w:val="20"/>
        </w:rPr>
        <w:t xml:space="preserve"> ponudnik </w:t>
      </w:r>
      <w:r w:rsidRPr="00ED6477">
        <w:rPr>
          <w:rFonts w:cs="Tahoma"/>
          <w:bCs/>
          <w:sz w:val="20"/>
          <w:szCs w:val="20"/>
          <w:u w:val="single"/>
        </w:rPr>
        <w:t xml:space="preserve">izpolniti in priložiti </w:t>
      </w:r>
      <w:r w:rsidRPr="00ED6477">
        <w:rPr>
          <w:rFonts w:cs="Tahoma"/>
          <w:bCs/>
          <w:sz w:val="20"/>
          <w:szCs w:val="20"/>
        </w:rPr>
        <w:t>Izpolnjene in podpisane Priloge</w:t>
      </w:r>
      <w:r w:rsidR="00756D2A" w:rsidRPr="00ED6477">
        <w:rPr>
          <w:rFonts w:cs="Tahoma"/>
          <w:bCs/>
          <w:sz w:val="20"/>
          <w:szCs w:val="20"/>
        </w:rPr>
        <w:t>:</w:t>
      </w:r>
      <w:r w:rsidR="00B464FA" w:rsidRPr="00ED6477">
        <w:rPr>
          <w:rFonts w:cs="Tahoma"/>
          <w:bCs/>
          <w:sz w:val="20"/>
          <w:szCs w:val="20"/>
        </w:rPr>
        <w:t xml:space="preserve"> 3/1, 3/2 </w:t>
      </w:r>
      <w:r w:rsidR="002E1DA3">
        <w:rPr>
          <w:rFonts w:cs="Tahoma"/>
          <w:bCs/>
          <w:sz w:val="20"/>
          <w:szCs w:val="20"/>
        </w:rPr>
        <w:t xml:space="preserve">- </w:t>
      </w:r>
      <w:r w:rsidR="00B54644">
        <w:rPr>
          <w:rFonts w:cs="Tahoma"/>
          <w:bCs/>
          <w:sz w:val="20"/>
          <w:szCs w:val="20"/>
        </w:rPr>
        <w:t>IZPOLNJEVANJU SPOSOBNOSTI</w:t>
      </w:r>
      <w:r w:rsidR="00B54644" w:rsidRPr="00ED6477">
        <w:rPr>
          <w:rFonts w:cs="Tahoma"/>
          <w:bCs/>
          <w:sz w:val="20"/>
          <w:szCs w:val="20"/>
        </w:rPr>
        <w:t xml:space="preserve"> </w:t>
      </w:r>
      <w:r w:rsidRPr="00ED6477">
        <w:rPr>
          <w:rFonts w:cs="Tahoma"/>
          <w:bCs/>
          <w:sz w:val="20"/>
          <w:szCs w:val="20"/>
        </w:rPr>
        <w:t>s strani vseh gospodarskih subjektov v ponudbi (priloženo</w:t>
      </w:r>
      <w:r w:rsidRPr="00F66C0E">
        <w:rPr>
          <w:rFonts w:cs="Tahoma"/>
          <w:bCs/>
          <w:sz w:val="20"/>
          <w:szCs w:val="20"/>
        </w:rPr>
        <w:t xml:space="preserve"> ločeno, za vsak gospodarski subjekt, ki nastopa v ponudbi).</w:t>
      </w:r>
    </w:p>
    <w:p w14:paraId="61D27030" w14:textId="77777777" w:rsidR="00B50708" w:rsidRPr="00F66C0E" w:rsidRDefault="00B50708" w:rsidP="00B50708">
      <w:pPr>
        <w:keepNext/>
        <w:keepLines/>
        <w:ind w:left="720"/>
        <w:jc w:val="both"/>
        <w:rPr>
          <w:rFonts w:cs="Tahoma"/>
          <w:b/>
          <w:bCs/>
          <w:sz w:val="20"/>
          <w:szCs w:val="20"/>
        </w:rPr>
      </w:pPr>
    </w:p>
    <w:p w14:paraId="25B7A6CB" w14:textId="7D847D86" w:rsidR="00B50708" w:rsidRDefault="00B50708" w:rsidP="00FB2203">
      <w:pPr>
        <w:keepNext/>
        <w:keepLines/>
        <w:jc w:val="both"/>
        <w:rPr>
          <w:rFonts w:cs="Tahoma"/>
          <w:bCs/>
          <w:sz w:val="20"/>
          <w:szCs w:val="20"/>
        </w:rPr>
      </w:pPr>
    </w:p>
    <w:p w14:paraId="27AA8FBA" w14:textId="77777777" w:rsidR="00D65A72" w:rsidRPr="00716A89" w:rsidRDefault="00D65A72" w:rsidP="00FB2203">
      <w:pPr>
        <w:keepNext/>
        <w:keepLines/>
        <w:numPr>
          <w:ilvl w:val="1"/>
          <w:numId w:val="3"/>
        </w:numPr>
        <w:jc w:val="both"/>
        <w:rPr>
          <w:rFonts w:cs="Tahoma"/>
          <w:b/>
          <w:bCs/>
          <w:sz w:val="20"/>
          <w:szCs w:val="20"/>
        </w:rPr>
      </w:pPr>
      <w:r w:rsidRPr="00D34143">
        <w:rPr>
          <w:rFonts w:cs="Tahoma"/>
          <w:b/>
          <w:bCs/>
          <w:sz w:val="20"/>
          <w:szCs w:val="20"/>
        </w:rPr>
        <w:lastRenderedPageBreak/>
        <w:t>Razlogi za izključitev</w:t>
      </w:r>
      <w:r w:rsidRPr="00716A89">
        <w:rPr>
          <w:rFonts w:cs="Tahoma"/>
          <w:b/>
          <w:bCs/>
          <w:sz w:val="20"/>
          <w:szCs w:val="20"/>
        </w:rPr>
        <w:tab/>
      </w:r>
    </w:p>
    <w:p w14:paraId="555899D3" w14:textId="77777777" w:rsidR="00D65A72" w:rsidRPr="00716A89" w:rsidRDefault="00D65A72" w:rsidP="00FB2203">
      <w:pPr>
        <w:keepNext/>
        <w:keepLines/>
        <w:jc w:val="both"/>
        <w:rPr>
          <w:rFonts w:cs="Tahoma"/>
          <w:bCs/>
          <w:sz w:val="20"/>
          <w:szCs w:val="20"/>
        </w:rPr>
      </w:pPr>
    </w:p>
    <w:p w14:paraId="431229E4" w14:textId="54E93330" w:rsidR="005F1322" w:rsidRDefault="005F1322" w:rsidP="00FB2203">
      <w:pPr>
        <w:keepNext/>
        <w:keepLines/>
        <w:ind w:right="-2"/>
        <w:jc w:val="both"/>
        <w:rPr>
          <w:rFonts w:cs="Tahoma"/>
          <w:i/>
          <w:sz w:val="20"/>
          <w:szCs w:val="20"/>
        </w:rPr>
      </w:pPr>
      <w:r w:rsidRPr="005F1322">
        <w:rPr>
          <w:rFonts w:cs="Tahoma"/>
          <w:i/>
          <w:sz w:val="20"/>
          <w:szCs w:val="20"/>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Pogoji veljajo tudi za podizvajalce podizvajalcev glavnega izvajalca ali nadaljnje podizvajalce v podizvajalski verigi. </w:t>
      </w:r>
    </w:p>
    <w:p w14:paraId="2ADDDB6F" w14:textId="77777777" w:rsidR="005F1322" w:rsidRPr="005F1322" w:rsidRDefault="005F1322" w:rsidP="00FB2203">
      <w:pPr>
        <w:keepNext/>
        <w:keepLines/>
        <w:ind w:right="-2"/>
        <w:jc w:val="both"/>
        <w:rPr>
          <w:rFonts w:cs="Tahoma"/>
          <w:sz w:val="20"/>
          <w:szCs w:val="20"/>
        </w:rPr>
      </w:pPr>
    </w:p>
    <w:p w14:paraId="1C37EF5E" w14:textId="77777777" w:rsidR="005F1322" w:rsidRPr="005F1322" w:rsidRDefault="005F1322" w:rsidP="00FB2203">
      <w:pPr>
        <w:keepNext/>
        <w:keepLines/>
        <w:ind w:right="-2"/>
        <w:jc w:val="both"/>
        <w:rPr>
          <w:rFonts w:cs="Tahoma"/>
          <w:b/>
          <w:sz w:val="20"/>
          <w:szCs w:val="20"/>
        </w:rPr>
      </w:pPr>
      <w:r w:rsidRPr="005F1322">
        <w:rPr>
          <w:rFonts w:cs="Tahoma"/>
          <w:b/>
          <w:sz w:val="20"/>
          <w:szCs w:val="20"/>
        </w:rPr>
        <w:t>A: Razlogi, povezani s kazenskimi obsodbami (prvi odstavek 75. člena ZJN-3)</w:t>
      </w:r>
    </w:p>
    <w:p w14:paraId="28E6ABE9" w14:textId="77777777" w:rsidR="005F1322" w:rsidRPr="005F1322" w:rsidRDefault="005F1322" w:rsidP="00FB2203">
      <w:pPr>
        <w:keepNext/>
        <w:keepLines/>
        <w:ind w:right="-2"/>
        <w:jc w:val="both"/>
        <w:rPr>
          <w:rFonts w:cs="Tahoma"/>
          <w:sz w:val="20"/>
          <w:szCs w:val="20"/>
        </w:rPr>
      </w:pPr>
      <w:r w:rsidRPr="005F1322">
        <w:rPr>
          <w:rFonts w:cs="Tahoma"/>
          <w:sz w:val="20"/>
          <w:szCs w:val="20"/>
        </w:rPr>
        <w:t>Naročnik mora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iz Kazenskega zakonika (Ur. list RS, št. 50/12 - uradno prečiščeno besedilo, 6/16 - popr., 54/15, 38/16, 27/17, 23/20, 91/20, 95/21, 186/21 in 105/22 - ZZNŠPP; v nadaljnjem besedilu: KZ-1) ali za primerljiva kazniva dejanja, ki so jih izrekla tuja sodišča, ki so opredeljena v prvem odstavku 75. člena ZJN-3.</w:t>
      </w:r>
    </w:p>
    <w:p w14:paraId="10040833" w14:textId="77777777" w:rsidR="005F1322" w:rsidRPr="005F1322" w:rsidRDefault="005F1322" w:rsidP="00FB2203">
      <w:pPr>
        <w:keepNext/>
        <w:keepLines/>
        <w:ind w:right="-2"/>
        <w:jc w:val="both"/>
        <w:rPr>
          <w:rFonts w:cs="Tahoma"/>
          <w:b/>
          <w:smallCaps/>
          <w:sz w:val="20"/>
          <w:szCs w:val="20"/>
        </w:rPr>
      </w:pPr>
    </w:p>
    <w:p w14:paraId="05BB3418" w14:textId="77777777" w:rsidR="005F1322" w:rsidRPr="005F1322" w:rsidRDefault="005F1322" w:rsidP="00FB2203">
      <w:pPr>
        <w:keepNext/>
        <w:keepLines/>
        <w:ind w:right="-2"/>
        <w:jc w:val="both"/>
        <w:rPr>
          <w:rFonts w:cs="Tahoma"/>
          <w:b/>
          <w:smallCaps/>
          <w:sz w:val="20"/>
          <w:szCs w:val="20"/>
        </w:rPr>
      </w:pPr>
      <w:r w:rsidRPr="005F1322">
        <w:rPr>
          <w:rFonts w:cs="Tahoma"/>
          <w:b/>
          <w:smallCaps/>
          <w:sz w:val="20"/>
          <w:szCs w:val="20"/>
        </w:rPr>
        <w:t>Dokazilo:</w:t>
      </w:r>
    </w:p>
    <w:p w14:paraId="79CA2C98" w14:textId="77777777" w:rsidR="005F1322" w:rsidRPr="005F1322" w:rsidRDefault="005F1322" w:rsidP="00FB2203">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5C1DC60B" w14:textId="77777777" w:rsidR="005F1322" w:rsidRPr="005F1322" w:rsidRDefault="005F1322" w:rsidP="00FB2203">
      <w:pPr>
        <w:keepNext/>
        <w:keepLines/>
        <w:numPr>
          <w:ilvl w:val="0"/>
          <w:numId w:val="23"/>
        </w:numPr>
        <w:jc w:val="both"/>
        <w:rPr>
          <w:rFonts w:cs="Tahoma"/>
          <w:sz w:val="20"/>
          <w:szCs w:val="22"/>
        </w:rPr>
      </w:pPr>
      <w:r w:rsidRPr="005F1322">
        <w:rPr>
          <w:rFonts w:cs="Tahoma"/>
          <w:sz w:val="20"/>
          <w:szCs w:val="22"/>
        </w:rPr>
        <w:t>izp</w:t>
      </w:r>
      <w:r>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7D437387" w14:textId="77777777" w:rsidR="005F1322" w:rsidRPr="005F1322" w:rsidRDefault="005F1322" w:rsidP="00FB2203">
      <w:pPr>
        <w:keepNext/>
        <w:keepLines/>
        <w:numPr>
          <w:ilvl w:val="0"/>
          <w:numId w:val="23"/>
        </w:numPr>
        <w:jc w:val="both"/>
        <w:rPr>
          <w:rFonts w:cs="Tahoma"/>
          <w:iCs/>
          <w:sz w:val="20"/>
          <w:szCs w:val="20"/>
        </w:rPr>
      </w:pPr>
      <w:r w:rsidRPr="005F1322">
        <w:rPr>
          <w:rFonts w:cs="Tahoma"/>
          <w:sz w:val="20"/>
          <w:szCs w:val="22"/>
        </w:rPr>
        <w:t xml:space="preserve">izpolnjena in podpisana Priloga </w:t>
      </w:r>
      <w:r>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p>
    <w:p w14:paraId="1FB3F296" w14:textId="77777777" w:rsidR="005F1322" w:rsidRPr="005F1322" w:rsidRDefault="005F1322" w:rsidP="00FB2203">
      <w:pPr>
        <w:keepNext/>
        <w:keepLines/>
        <w:numPr>
          <w:ilvl w:val="0"/>
          <w:numId w:val="23"/>
        </w:numPr>
        <w:jc w:val="both"/>
        <w:rPr>
          <w:rFonts w:cs="Tahoma"/>
          <w:sz w:val="20"/>
          <w:szCs w:val="22"/>
        </w:rPr>
      </w:pPr>
      <w:r w:rsidRPr="005F1322">
        <w:rPr>
          <w:rFonts w:cs="Tahoma"/>
          <w:sz w:val="20"/>
          <w:szCs w:val="20"/>
        </w:rPr>
        <w:t xml:space="preserve">Priloga </w:t>
      </w:r>
      <w:r>
        <w:rPr>
          <w:rFonts w:cs="Tahoma"/>
          <w:sz w:val="20"/>
          <w:szCs w:val="20"/>
        </w:rPr>
        <w:t>3/3</w:t>
      </w:r>
      <w:r w:rsidRPr="005F1322">
        <w:rPr>
          <w:rFonts w:cs="Tahoma"/>
          <w:sz w:val="20"/>
          <w:szCs w:val="20"/>
        </w:rPr>
        <w:t xml:space="preserve"> IZJAVA FIZIČNE OSEBE.</w:t>
      </w:r>
    </w:p>
    <w:p w14:paraId="556E37BD" w14:textId="77777777" w:rsidR="005F1322" w:rsidRPr="005F1322" w:rsidRDefault="005F1322" w:rsidP="00FB2203">
      <w:pPr>
        <w:keepNext/>
        <w:keepLines/>
        <w:jc w:val="both"/>
        <w:rPr>
          <w:rFonts w:cs="Tahoma"/>
          <w:sz w:val="20"/>
          <w:szCs w:val="20"/>
        </w:rPr>
      </w:pPr>
    </w:p>
    <w:p w14:paraId="005D1FF0" w14:textId="59FCD61F" w:rsidR="005F1322" w:rsidRPr="005F1322" w:rsidRDefault="005F1322" w:rsidP="00FB2203">
      <w:pPr>
        <w:keepNext/>
        <w:keepLines/>
        <w:jc w:val="both"/>
        <w:rPr>
          <w:rFonts w:cs="Tahoma"/>
          <w:sz w:val="20"/>
          <w:szCs w:val="22"/>
        </w:rPr>
      </w:pPr>
      <w:r w:rsidRPr="005F1322">
        <w:rPr>
          <w:rFonts w:cs="Tahoma"/>
          <w:sz w:val="20"/>
          <w:szCs w:val="20"/>
        </w:rPr>
        <w:t>Izpolnjene i</w:t>
      </w:r>
      <w:r>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 Izp</w:t>
      </w:r>
      <w:r>
        <w:rPr>
          <w:rFonts w:cs="Tahoma"/>
          <w:sz w:val="20"/>
          <w:szCs w:val="20"/>
        </w:rPr>
        <w:t>olnjena in podpisana Priloga 3/3</w:t>
      </w:r>
      <w:r w:rsidRPr="005F1322">
        <w:rPr>
          <w:rFonts w:cs="Tahoma"/>
          <w:sz w:val="20"/>
          <w:szCs w:val="20"/>
        </w:rPr>
        <w:t xml:space="preserve"> mora biti priložena za vse osebe posameznega gospodarskega subjekta, ki sodeluje v ponudbi, in je članica upravnega, vodstvenega ali nadzornega organa tega gospodarskega subjekta ali ki ima pooblastila za njegovo zastopanje ali odločanje ali nadzor v njem</w:t>
      </w:r>
      <w:r w:rsidR="00B60E2D">
        <w:rPr>
          <w:rFonts w:cs="Tahoma"/>
          <w:sz w:val="20"/>
          <w:szCs w:val="20"/>
        </w:rPr>
        <w:t>.</w:t>
      </w:r>
      <w:r w:rsidRPr="005F1322">
        <w:rPr>
          <w:rFonts w:cs="Tahoma"/>
          <w:sz w:val="20"/>
          <w:szCs w:val="20"/>
        </w:rPr>
        <w:t xml:space="preserve"> </w:t>
      </w:r>
    </w:p>
    <w:p w14:paraId="0F9ED83D" w14:textId="77777777" w:rsidR="005F1322" w:rsidRPr="005F1322" w:rsidRDefault="005F1322" w:rsidP="00FB2203">
      <w:pPr>
        <w:keepNext/>
        <w:keepLines/>
        <w:jc w:val="both"/>
        <w:rPr>
          <w:rFonts w:cs="Tahoma"/>
          <w:sz w:val="20"/>
          <w:szCs w:val="22"/>
        </w:rPr>
      </w:pPr>
    </w:p>
    <w:p w14:paraId="5BDA496B" w14:textId="77777777" w:rsidR="005F1322" w:rsidRPr="005F1322" w:rsidRDefault="005F1322" w:rsidP="00FB2203">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603F6AFD" w14:textId="77777777" w:rsidR="005F1322" w:rsidRPr="005F1322" w:rsidRDefault="005F1322" w:rsidP="00FB2203">
      <w:pPr>
        <w:keepNext/>
        <w:keepLines/>
        <w:jc w:val="both"/>
        <w:rPr>
          <w:rFonts w:cs="Tahoma"/>
          <w:bCs/>
          <w:sz w:val="20"/>
          <w:szCs w:val="20"/>
        </w:rPr>
      </w:pPr>
    </w:p>
    <w:p w14:paraId="7BF84525" w14:textId="77777777" w:rsidR="005F1322" w:rsidRPr="005F1322" w:rsidRDefault="005F1322" w:rsidP="00FB2203">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4F4EC1A6" w14:textId="77777777" w:rsidR="005F1322" w:rsidRPr="005F1322" w:rsidRDefault="005F1322" w:rsidP="00FB2203">
      <w:pPr>
        <w:keepNext/>
        <w:keepLines/>
        <w:jc w:val="both"/>
        <w:rPr>
          <w:rFonts w:cs="Tahoma"/>
          <w:sz w:val="20"/>
          <w:szCs w:val="22"/>
        </w:rPr>
      </w:pPr>
    </w:p>
    <w:p w14:paraId="1B67D68C" w14:textId="77777777" w:rsidR="005F1322" w:rsidRPr="005F1322" w:rsidRDefault="005F1322" w:rsidP="00FB2203">
      <w:pPr>
        <w:keepNext/>
        <w:keepLines/>
        <w:jc w:val="both"/>
        <w:rPr>
          <w:rFonts w:cs="Tahoma"/>
          <w:b/>
          <w:sz w:val="20"/>
          <w:szCs w:val="20"/>
        </w:rPr>
      </w:pPr>
      <w:r w:rsidRPr="005F1322">
        <w:rPr>
          <w:rFonts w:cs="Tahoma"/>
          <w:b/>
          <w:sz w:val="20"/>
          <w:szCs w:val="20"/>
        </w:rPr>
        <w:t>B: Razlogi, povezani s plačilom davkov ali prispevkov za socialno varnost (drugi odstavek 75. člena ZJN-3)</w:t>
      </w:r>
    </w:p>
    <w:p w14:paraId="799E7925" w14:textId="45D4031D" w:rsidR="005F1322" w:rsidRDefault="005F1322" w:rsidP="00FB2203">
      <w:pPr>
        <w:keepNext/>
        <w:keepLines/>
        <w:jc w:val="both"/>
        <w:rPr>
          <w:rFonts w:cs="Tahoma"/>
          <w:b/>
          <w:sz w:val="20"/>
          <w:szCs w:val="20"/>
        </w:rPr>
      </w:pPr>
      <w:r w:rsidRPr="005F1322">
        <w:rPr>
          <w:rFonts w:cs="Tahoma"/>
          <w:sz w:val="20"/>
          <w:szCs w:val="20"/>
        </w:rPr>
        <w:t>Naročnik mora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F646D">
        <w:rPr>
          <w:rFonts w:cs="Tahoma"/>
          <w:bCs/>
          <w:sz w:val="20"/>
          <w:szCs w:val="20"/>
        </w:rPr>
        <w:t>.</w:t>
      </w:r>
    </w:p>
    <w:p w14:paraId="4F9A7ACC" w14:textId="6FC9F578" w:rsidR="005F1322" w:rsidRDefault="005F1322" w:rsidP="00FB2203">
      <w:pPr>
        <w:keepNext/>
        <w:keepLines/>
        <w:jc w:val="both"/>
        <w:rPr>
          <w:rFonts w:cs="Tahoma"/>
          <w:sz w:val="20"/>
          <w:szCs w:val="20"/>
        </w:rPr>
      </w:pPr>
    </w:p>
    <w:p w14:paraId="31DAEAAA" w14:textId="77777777" w:rsidR="001F646D" w:rsidRPr="005F1322" w:rsidRDefault="001F646D" w:rsidP="00FB2203">
      <w:pPr>
        <w:keepNext/>
        <w:keepLines/>
        <w:jc w:val="both"/>
        <w:rPr>
          <w:rFonts w:cs="Tahoma"/>
          <w:sz w:val="20"/>
          <w:szCs w:val="20"/>
        </w:rPr>
      </w:pPr>
    </w:p>
    <w:p w14:paraId="7465D5C6" w14:textId="77777777" w:rsidR="005F1322" w:rsidRPr="005F1322" w:rsidRDefault="005F1322" w:rsidP="00FB2203">
      <w:pPr>
        <w:keepNext/>
        <w:keepLines/>
        <w:ind w:right="-2"/>
        <w:jc w:val="both"/>
        <w:rPr>
          <w:rFonts w:cs="Tahoma"/>
          <w:b/>
          <w:smallCaps/>
          <w:sz w:val="20"/>
          <w:szCs w:val="20"/>
        </w:rPr>
      </w:pPr>
      <w:r w:rsidRPr="005F1322">
        <w:rPr>
          <w:rFonts w:cs="Tahoma"/>
          <w:b/>
          <w:smallCaps/>
          <w:sz w:val="20"/>
          <w:szCs w:val="20"/>
        </w:rPr>
        <w:t>Dokazilo:</w:t>
      </w:r>
    </w:p>
    <w:p w14:paraId="01C6FBD4" w14:textId="77777777" w:rsidR="005F1322" w:rsidRPr="005F1322" w:rsidRDefault="005F1322" w:rsidP="00FB2203">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49B7A0E6" w14:textId="77777777" w:rsidR="005F1322" w:rsidRPr="005F1322" w:rsidRDefault="005F1322" w:rsidP="00FB2203">
      <w:pPr>
        <w:keepNext/>
        <w:keepLines/>
        <w:numPr>
          <w:ilvl w:val="0"/>
          <w:numId w:val="23"/>
        </w:numPr>
        <w:jc w:val="both"/>
        <w:rPr>
          <w:rFonts w:cs="Tahoma"/>
          <w:sz w:val="20"/>
          <w:szCs w:val="22"/>
        </w:rPr>
      </w:pPr>
      <w:r w:rsidRPr="005F1322">
        <w:rPr>
          <w:rFonts w:cs="Tahoma"/>
          <w:sz w:val="20"/>
          <w:szCs w:val="22"/>
        </w:rPr>
        <w:lastRenderedPageBreak/>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24A469D5" w14:textId="77777777" w:rsidR="005F1322" w:rsidRPr="005F1322" w:rsidRDefault="005F1322" w:rsidP="00FB2203">
      <w:pPr>
        <w:keepNext/>
        <w:keepLines/>
        <w:numPr>
          <w:ilvl w:val="0"/>
          <w:numId w:val="23"/>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527CC56D" w14:textId="77777777" w:rsidR="005F1322" w:rsidRPr="005F1322" w:rsidRDefault="005F1322" w:rsidP="00FB2203">
      <w:pPr>
        <w:keepNext/>
        <w:keepLines/>
        <w:jc w:val="both"/>
        <w:rPr>
          <w:rFonts w:cs="Tahoma"/>
          <w:sz w:val="20"/>
          <w:szCs w:val="20"/>
        </w:rPr>
      </w:pPr>
    </w:p>
    <w:p w14:paraId="17AED784" w14:textId="77777777" w:rsidR="005F1322" w:rsidRPr="005F1322" w:rsidRDefault="005F1322" w:rsidP="00FB2203">
      <w:pPr>
        <w:keepNext/>
        <w:keepLines/>
        <w:jc w:val="both"/>
        <w:rPr>
          <w:rFonts w:cs="Tahoma"/>
          <w:sz w:val="20"/>
          <w:szCs w:val="22"/>
        </w:rPr>
      </w:pPr>
      <w:r w:rsidRPr="005F1322">
        <w:rPr>
          <w:rFonts w:cs="Tahoma"/>
          <w:sz w:val="20"/>
          <w:szCs w:val="20"/>
        </w:rPr>
        <w:t>Izpolnjene i</w:t>
      </w:r>
      <w:r w:rsidR="00A26E50">
        <w:rPr>
          <w:rFonts w:cs="Tahoma"/>
          <w:sz w:val="20"/>
          <w:szCs w:val="20"/>
        </w:rPr>
        <w:t xml:space="preserve">n podpisane priloge (Priloga 3/1 oziroma Priloga </w:t>
      </w:r>
      <w:r w:rsidRPr="005F1322">
        <w:rPr>
          <w:rFonts w:cs="Tahoma"/>
          <w:sz w:val="20"/>
          <w:szCs w:val="20"/>
        </w:rPr>
        <w:t>3</w:t>
      </w:r>
      <w:r w:rsidR="00A26E50">
        <w:rPr>
          <w:rFonts w:cs="Tahoma"/>
          <w:sz w:val="20"/>
          <w:szCs w:val="20"/>
        </w:rPr>
        <w:t>/2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298EB287" w14:textId="77777777" w:rsidR="005F1322" w:rsidRPr="005F1322" w:rsidRDefault="005F1322" w:rsidP="00FB2203">
      <w:pPr>
        <w:keepNext/>
        <w:keepLines/>
        <w:jc w:val="both"/>
        <w:rPr>
          <w:rFonts w:cs="Tahoma"/>
          <w:sz w:val="20"/>
          <w:szCs w:val="22"/>
        </w:rPr>
      </w:pPr>
    </w:p>
    <w:p w14:paraId="6263BB22" w14:textId="77777777" w:rsidR="005F1322" w:rsidRPr="005F1322" w:rsidRDefault="005F1322" w:rsidP="00FB2203">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270EFC3E" w14:textId="77777777" w:rsidR="005F1322" w:rsidRPr="005F1322" w:rsidRDefault="005F1322" w:rsidP="00FB2203">
      <w:pPr>
        <w:keepNext/>
        <w:keepLines/>
        <w:jc w:val="both"/>
        <w:rPr>
          <w:rFonts w:cs="Tahoma"/>
          <w:bCs/>
          <w:sz w:val="20"/>
          <w:szCs w:val="20"/>
        </w:rPr>
      </w:pPr>
    </w:p>
    <w:p w14:paraId="04EF97CA" w14:textId="77777777" w:rsidR="005F1322" w:rsidRPr="005F1322" w:rsidRDefault="005F1322" w:rsidP="00FB2203">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769EDBDF" w14:textId="77777777" w:rsidR="005F1322" w:rsidRPr="005F1322" w:rsidRDefault="005F1322" w:rsidP="00FB2203">
      <w:pPr>
        <w:keepNext/>
        <w:keepLines/>
        <w:jc w:val="both"/>
        <w:rPr>
          <w:rFonts w:cs="Tahoma"/>
          <w:sz w:val="20"/>
          <w:szCs w:val="22"/>
        </w:rPr>
      </w:pPr>
    </w:p>
    <w:p w14:paraId="476602C1" w14:textId="77777777" w:rsidR="005F1322" w:rsidRPr="005F1322" w:rsidRDefault="005F1322" w:rsidP="00FB2203">
      <w:pPr>
        <w:keepNext/>
        <w:keepLines/>
        <w:ind w:right="-2"/>
        <w:jc w:val="both"/>
        <w:rPr>
          <w:rFonts w:cs="Tahoma"/>
          <w:b/>
          <w:sz w:val="20"/>
          <w:szCs w:val="20"/>
        </w:rPr>
      </w:pPr>
      <w:r w:rsidRPr="005F1322">
        <w:rPr>
          <w:rFonts w:cs="Tahoma"/>
          <w:b/>
          <w:sz w:val="20"/>
          <w:szCs w:val="20"/>
        </w:rPr>
        <w:t>D: Nacionalni razlogi za izključitev (četrti odstavek 75. člena ZJN-3)</w:t>
      </w:r>
    </w:p>
    <w:p w14:paraId="2F8492FC" w14:textId="77777777" w:rsidR="005F1322" w:rsidRPr="005F1322" w:rsidRDefault="005F1322" w:rsidP="00FB2203">
      <w:pPr>
        <w:keepNext/>
        <w:keepLines/>
        <w:ind w:right="-2"/>
        <w:jc w:val="both"/>
        <w:rPr>
          <w:rFonts w:cs="Tahoma"/>
          <w:sz w:val="20"/>
          <w:szCs w:val="20"/>
        </w:rPr>
      </w:pPr>
      <w:r w:rsidRPr="005F1322">
        <w:rPr>
          <w:rFonts w:cs="Tahoma"/>
          <w:sz w:val="20"/>
          <w:szCs w:val="20"/>
        </w:rPr>
        <w:t>Naročnik mora iz posameznega postopka javnega naročanja izključil gospodarski subjekt:</w:t>
      </w:r>
    </w:p>
    <w:p w14:paraId="0C07A478" w14:textId="77777777" w:rsidR="005F1322" w:rsidRPr="005F1322" w:rsidRDefault="005F1322" w:rsidP="00FB2203">
      <w:pPr>
        <w:keepNext/>
        <w:keepLines/>
        <w:numPr>
          <w:ilvl w:val="0"/>
          <w:numId w:val="18"/>
        </w:numPr>
        <w:ind w:right="-2"/>
        <w:jc w:val="both"/>
        <w:rPr>
          <w:rFonts w:cs="Tahoma"/>
          <w:sz w:val="20"/>
          <w:szCs w:val="20"/>
        </w:rPr>
      </w:pPr>
      <w:r w:rsidRPr="005F1322">
        <w:rPr>
          <w:rFonts w:cs="Tahoma"/>
          <w:sz w:val="20"/>
          <w:szCs w:val="20"/>
        </w:rPr>
        <w:t xml:space="preserve">če je ta na dan, ko poteče rok za oddajo ponudb, izločen iz postopkov oddaje javnih naročil zaradi uvrstitve v evidenco gospodarskih subjektov </w:t>
      </w:r>
      <w:r w:rsidRPr="005F1322">
        <w:rPr>
          <w:rFonts w:cs="Tahoma"/>
          <w:sz w:val="20"/>
          <w:szCs w:val="18"/>
        </w:rPr>
        <w:t>z izrečenimi stranskimi sankcijami izločitve iz postopkov javnega naročanja</w:t>
      </w:r>
      <w:r w:rsidRPr="005F1322">
        <w:rPr>
          <w:rFonts w:cs="Tahoma"/>
          <w:sz w:val="20"/>
          <w:szCs w:val="20"/>
        </w:rPr>
        <w:t>;</w:t>
      </w:r>
    </w:p>
    <w:p w14:paraId="1C3D37AF" w14:textId="77777777" w:rsidR="005F1322" w:rsidRDefault="005F1322" w:rsidP="00FB2203">
      <w:pPr>
        <w:keepNext/>
        <w:keepLines/>
        <w:numPr>
          <w:ilvl w:val="0"/>
          <w:numId w:val="18"/>
        </w:numPr>
        <w:jc w:val="both"/>
        <w:rPr>
          <w:rFonts w:cs="Tahoma"/>
          <w:bCs/>
          <w:sz w:val="20"/>
          <w:szCs w:val="20"/>
        </w:rPr>
      </w:pPr>
      <w:r w:rsidRPr="005F1322">
        <w:rPr>
          <w:rFonts w:cs="Tahoma"/>
          <w:bCs/>
          <w:sz w:val="20"/>
          <w:szCs w:val="20"/>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11A0A1" w14:textId="77777777" w:rsidR="005F1322" w:rsidRPr="005F1322" w:rsidRDefault="005F1322" w:rsidP="00FB2203">
      <w:pPr>
        <w:keepNext/>
        <w:keepLines/>
        <w:ind w:right="-2"/>
        <w:jc w:val="both"/>
        <w:rPr>
          <w:rFonts w:cs="Tahoma"/>
          <w:sz w:val="20"/>
          <w:szCs w:val="20"/>
        </w:rPr>
      </w:pPr>
    </w:p>
    <w:p w14:paraId="6A4BFC34" w14:textId="77777777" w:rsidR="005F1322" w:rsidRPr="005F1322" w:rsidRDefault="005F1322" w:rsidP="00FB2203">
      <w:pPr>
        <w:keepNext/>
        <w:keepLines/>
        <w:ind w:right="-2"/>
        <w:jc w:val="both"/>
        <w:rPr>
          <w:rFonts w:cs="Tahoma"/>
          <w:b/>
          <w:smallCaps/>
          <w:sz w:val="20"/>
          <w:szCs w:val="20"/>
        </w:rPr>
      </w:pPr>
      <w:r w:rsidRPr="005F1322">
        <w:rPr>
          <w:rFonts w:cs="Tahoma"/>
          <w:b/>
          <w:smallCaps/>
          <w:sz w:val="20"/>
          <w:szCs w:val="20"/>
        </w:rPr>
        <w:t>Dokazilo:</w:t>
      </w:r>
    </w:p>
    <w:p w14:paraId="00174E2E" w14:textId="77777777" w:rsidR="005F1322" w:rsidRPr="005F1322" w:rsidRDefault="005F1322" w:rsidP="00FB2203">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191EF4C8" w14:textId="77777777" w:rsidR="005F1322" w:rsidRPr="005F1322" w:rsidRDefault="005F1322" w:rsidP="00FB2203">
      <w:pPr>
        <w:keepNext/>
        <w:keepLines/>
        <w:numPr>
          <w:ilvl w:val="0"/>
          <w:numId w:val="23"/>
        </w:numPr>
        <w:jc w:val="both"/>
        <w:rPr>
          <w:rFonts w:cs="Tahoma"/>
          <w:sz w:val="20"/>
          <w:szCs w:val="22"/>
        </w:rPr>
      </w:pPr>
      <w:r w:rsidRPr="005F1322">
        <w:rPr>
          <w:rFonts w:cs="Tahoma"/>
          <w:sz w:val="20"/>
          <w:szCs w:val="22"/>
        </w:rPr>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53A16DBB" w14:textId="77777777" w:rsidR="005F1322" w:rsidRPr="005F1322" w:rsidRDefault="005F1322" w:rsidP="00FB2203">
      <w:pPr>
        <w:keepNext/>
        <w:keepLines/>
        <w:numPr>
          <w:ilvl w:val="0"/>
          <w:numId w:val="23"/>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72FB7498" w14:textId="77777777" w:rsidR="005F1322" w:rsidRPr="005F1322" w:rsidRDefault="005F1322" w:rsidP="00FB2203">
      <w:pPr>
        <w:keepNext/>
        <w:keepLines/>
        <w:jc w:val="both"/>
        <w:rPr>
          <w:rFonts w:cs="Tahoma"/>
          <w:sz w:val="20"/>
          <w:szCs w:val="20"/>
        </w:rPr>
      </w:pPr>
    </w:p>
    <w:p w14:paraId="33B4D4CB" w14:textId="77777777" w:rsidR="005F1322" w:rsidRPr="005F1322" w:rsidRDefault="005F1322" w:rsidP="00FB2203">
      <w:pPr>
        <w:keepNext/>
        <w:keepLines/>
        <w:jc w:val="both"/>
        <w:rPr>
          <w:rFonts w:cs="Tahoma"/>
          <w:sz w:val="20"/>
          <w:szCs w:val="22"/>
        </w:rPr>
      </w:pPr>
      <w:r w:rsidRPr="005F1322">
        <w:rPr>
          <w:rFonts w:cs="Tahoma"/>
          <w:sz w:val="20"/>
          <w:szCs w:val="20"/>
        </w:rPr>
        <w:t>Izpolnjene i</w:t>
      </w:r>
      <w:r w:rsidR="00A26E50">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3B54470A" w14:textId="77777777" w:rsidR="005F1322" w:rsidRPr="005F1322" w:rsidRDefault="005F1322" w:rsidP="00FB2203">
      <w:pPr>
        <w:keepNext/>
        <w:keepLines/>
        <w:jc w:val="both"/>
        <w:rPr>
          <w:rFonts w:cs="Tahoma"/>
          <w:sz w:val="20"/>
          <w:szCs w:val="22"/>
        </w:rPr>
      </w:pPr>
    </w:p>
    <w:p w14:paraId="2B361590" w14:textId="77777777" w:rsidR="005F1322" w:rsidRPr="005F1322" w:rsidRDefault="005F1322" w:rsidP="00FB2203">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54E6015D" w14:textId="77777777" w:rsidR="005F1322" w:rsidRPr="005F1322" w:rsidRDefault="005F1322" w:rsidP="00FB2203">
      <w:pPr>
        <w:keepNext/>
        <w:keepLines/>
        <w:jc w:val="both"/>
        <w:rPr>
          <w:rFonts w:cs="Tahoma"/>
          <w:bCs/>
          <w:sz w:val="20"/>
          <w:szCs w:val="20"/>
        </w:rPr>
      </w:pPr>
    </w:p>
    <w:p w14:paraId="16CF34A3" w14:textId="77777777" w:rsidR="005F1322" w:rsidRPr="005F1322" w:rsidRDefault="005F1322" w:rsidP="00FB2203">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2623219D" w14:textId="77777777" w:rsidR="005F1322" w:rsidRPr="005F1322" w:rsidRDefault="005F1322" w:rsidP="00FB2203">
      <w:pPr>
        <w:keepNext/>
        <w:keepLines/>
        <w:jc w:val="both"/>
        <w:rPr>
          <w:rFonts w:cs="Tahoma"/>
          <w:sz w:val="20"/>
          <w:szCs w:val="20"/>
        </w:rPr>
      </w:pPr>
    </w:p>
    <w:p w14:paraId="2CCD5A0E" w14:textId="77777777" w:rsidR="005F1322" w:rsidRPr="005F1322" w:rsidRDefault="005F1322" w:rsidP="00FB2203">
      <w:pPr>
        <w:keepNext/>
        <w:keepLines/>
        <w:jc w:val="both"/>
        <w:rPr>
          <w:rFonts w:cs="Tahoma"/>
          <w:b/>
          <w:sz w:val="20"/>
          <w:szCs w:val="20"/>
        </w:rPr>
      </w:pPr>
      <w:r w:rsidRPr="005F1322">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D0492A4" w14:textId="77777777" w:rsidR="005F1322" w:rsidRPr="005F1322" w:rsidRDefault="005F1322" w:rsidP="00FB2203">
      <w:pPr>
        <w:keepNext/>
        <w:keepLines/>
        <w:jc w:val="both"/>
        <w:rPr>
          <w:rFonts w:cs="Tahoma"/>
          <w:b/>
          <w:bCs/>
          <w:sz w:val="20"/>
          <w:szCs w:val="20"/>
        </w:rPr>
      </w:pPr>
    </w:p>
    <w:p w14:paraId="137A8954" w14:textId="77777777" w:rsidR="005F1322" w:rsidRPr="005F1322" w:rsidRDefault="005F1322" w:rsidP="00FB2203">
      <w:pPr>
        <w:keepNext/>
        <w:keepLines/>
        <w:jc w:val="both"/>
        <w:rPr>
          <w:rFonts w:cs="Tahoma"/>
          <w:b/>
          <w:bCs/>
          <w:sz w:val="20"/>
          <w:szCs w:val="20"/>
        </w:rPr>
      </w:pPr>
      <w:r w:rsidRPr="005F1322">
        <w:rPr>
          <w:rFonts w:cs="Tahoma"/>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EF316A2" w14:textId="690CA4CA" w:rsidR="005F1322" w:rsidRPr="005F1322" w:rsidRDefault="005F1322" w:rsidP="00FB2203">
      <w:pPr>
        <w:keepNext/>
        <w:keepLines/>
        <w:numPr>
          <w:ilvl w:val="0"/>
          <w:numId w:val="18"/>
        </w:numPr>
        <w:ind w:left="284" w:hanging="284"/>
        <w:jc w:val="both"/>
        <w:rPr>
          <w:rFonts w:cs="Tahoma"/>
          <w:bCs/>
          <w:sz w:val="20"/>
          <w:szCs w:val="20"/>
        </w:rPr>
      </w:pPr>
      <w:r w:rsidRPr="005F1322">
        <w:rPr>
          <w:rFonts w:cs="Tahoma"/>
          <w:bCs/>
          <w:sz w:val="20"/>
          <w:szCs w:val="20"/>
        </w:rPr>
        <w:t xml:space="preserve">ruski državljan ali fizična ali pravna oseba, subjekt ali organ s sedežem v </w:t>
      </w:r>
      <w:r w:rsidR="00FD48B5">
        <w:rPr>
          <w:rFonts w:cs="Tahoma"/>
          <w:bCs/>
          <w:sz w:val="20"/>
          <w:szCs w:val="20"/>
        </w:rPr>
        <w:t>Rusiji</w:t>
      </w:r>
      <w:r w:rsidRPr="005F1322">
        <w:rPr>
          <w:rFonts w:cs="Tahoma"/>
          <w:bCs/>
          <w:sz w:val="20"/>
          <w:szCs w:val="20"/>
        </w:rPr>
        <w:t>,</w:t>
      </w:r>
    </w:p>
    <w:p w14:paraId="2EB82AC1" w14:textId="77777777" w:rsidR="005F1322" w:rsidRPr="005F1322" w:rsidRDefault="005F1322" w:rsidP="00FB2203">
      <w:pPr>
        <w:keepNext/>
        <w:keepLines/>
        <w:numPr>
          <w:ilvl w:val="0"/>
          <w:numId w:val="18"/>
        </w:numPr>
        <w:ind w:left="284" w:hanging="284"/>
        <w:jc w:val="both"/>
        <w:rPr>
          <w:rFonts w:cs="Tahoma"/>
          <w:bCs/>
          <w:sz w:val="20"/>
          <w:szCs w:val="20"/>
        </w:rPr>
      </w:pPr>
      <w:r w:rsidRPr="005F1322">
        <w:rPr>
          <w:rFonts w:cs="Tahoma"/>
          <w:bCs/>
          <w:sz w:val="20"/>
          <w:szCs w:val="20"/>
        </w:rPr>
        <w:t xml:space="preserve">pravna oseba, subjekt ali organ, katerih več kot 50-odstotni delež je v neposredni ali posredni lasti subjekta iz prejšnje alineje, ali </w:t>
      </w:r>
    </w:p>
    <w:p w14:paraId="6A4D0926" w14:textId="77777777" w:rsidR="005F1322" w:rsidRPr="005F1322" w:rsidRDefault="005F1322" w:rsidP="00FB2203">
      <w:pPr>
        <w:keepNext/>
        <w:keepLines/>
        <w:numPr>
          <w:ilvl w:val="0"/>
          <w:numId w:val="18"/>
        </w:numPr>
        <w:ind w:left="284" w:hanging="284"/>
        <w:jc w:val="both"/>
        <w:rPr>
          <w:rFonts w:cs="Tahoma"/>
          <w:bCs/>
          <w:sz w:val="20"/>
          <w:szCs w:val="20"/>
        </w:rPr>
      </w:pPr>
      <w:r w:rsidRPr="005F1322">
        <w:rPr>
          <w:rFonts w:cs="Tahoma"/>
          <w:bCs/>
          <w:sz w:val="20"/>
          <w:szCs w:val="20"/>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864EB3F" w14:textId="77777777" w:rsidR="005F1322" w:rsidRPr="005F1322" w:rsidRDefault="005F1322" w:rsidP="00FB2203">
      <w:pPr>
        <w:keepNext/>
        <w:keepLines/>
        <w:jc w:val="both"/>
        <w:rPr>
          <w:rFonts w:cs="Tahoma"/>
          <w:sz w:val="20"/>
          <w:szCs w:val="20"/>
        </w:rPr>
      </w:pPr>
    </w:p>
    <w:p w14:paraId="42A18DB4" w14:textId="77777777" w:rsidR="005F1322" w:rsidRPr="005F1322" w:rsidRDefault="005F1322" w:rsidP="00FB2203">
      <w:pPr>
        <w:keepNext/>
        <w:keepLines/>
        <w:jc w:val="both"/>
        <w:rPr>
          <w:rFonts w:cs="Tahoma"/>
          <w:b/>
          <w:smallCaps/>
          <w:color w:val="000000" w:themeColor="text1"/>
          <w:sz w:val="20"/>
          <w:szCs w:val="20"/>
        </w:rPr>
      </w:pPr>
      <w:r w:rsidRPr="005F1322">
        <w:rPr>
          <w:rFonts w:cs="Tahoma"/>
          <w:b/>
          <w:smallCaps/>
          <w:color w:val="000000" w:themeColor="text1"/>
          <w:sz w:val="20"/>
          <w:szCs w:val="20"/>
        </w:rPr>
        <w:t>Dokazila:</w:t>
      </w:r>
    </w:p>
    <w:p w14:paraId="4AC6069C" w14:textId="77777777" w:rsidR="005F1322" w:rsidRPr="005F1322" w:rsidRDefault="005F1322" w:rsidP="00FB2203">
      <w:pPr>
        <w:keepNext/>
        <w:keepLines/>
        <w:jc w:val="both"/>
        <w:rPr>
          <w:rFonts w:cs="Tahoma"/>
          <w:sz w:val="20"/>
          <w:szCs w:val="20"/>
        </w:rPr>
      </w:pPr>
    </w:p>
    <w:p w14:paraId="29F86ECE" w14:textId="77777777" w:rsidR="005F1322" w:rsidRPr="005F1322" w:rsidRDefault="005F1322" w:rsidP="00FB2203">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3ABFB066" w14:textId="77777777" w:rsidR="005F1322" w:rsidRPr="005F1322" w:rsidRDefault="005F1322" w:rsidP="00FB2203">
      <w:pPr>
        <w:keepNext/>
        <w:keepLines/>
        <w:numPr>
          <w:ilvl w:val="0"/>
          <w:numId w:val="23"/>
        </w:numPr>
        <w:jc w:val="both"/>
        <w:rPr>
          <w:rFonts w:cs="Tahoma"/>
          <w:sz w:val="20"/>
          <w:szCs w:val="22"/>
        </w:rPr>
      </w:pPr>
      <w:r w:rsidRPr="005F1322">
        <w:rPr>
          <w:rFonts w:cs="Tahoma"/>
          <w:sz w:val="20"/>
          <w:szCs w:val="22"/>
        </w:rPr>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66DF118B" w14:textId="77777777" w:rsidR="005F1322" w:rsidRPr="005F1322" w:rsidRDefault="005F1322" w:rsidP="00FB2203">
      <w:pPr>
        <w:keepNext/>
        <w:keepLines/>
        <w:numPr>
          <w:ilvl w:val="0"/>
          <w:numId w:val="23"/>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16B0EF32" w14:textId="77777777" w:rsidR="005F1322" w:rsidRPr="005F1322" w:rsidRDefault="005F1322" w:rsidP="00FB2203">
      <w:pPr>
        <w:keepNext/>
        <w:keepLines/>
        <w:jc w:val="both"/>
        <w:rPr>
          <w:rFonts w:cs="Tahoma"/>
          <w:sz w:val="20"/>
          <w:szCs w:val="20"/>
        </w:rPr>
      </w:pPr>
    </w:p>
    <w:p w14:paraId="1CD501A5" w14:textId="77777777" w:rsidR="005F1322" w:rsidRPr="005F1322" w:rsidRDefault="005F1322" w:rsidP="00FB2203">
      <w:pPr>
        <w:keepNext/>
        <w:keepLines/>
        <w:jc w:val="both"/>
        <w:rPr>
          <w:rFonts w:cs="Tahoma"/>
          <w:sz w:val="20"/>
          <w:szCs w:val="22"/>
        </w:rPr>
      </w:pPr>
      <w:r w:rsidRPr="005F1322">
        <w:rPr>
          <w:rFonts w:cs="Tahoma"/>
          <w:sz w:val="20"/>
          <w:szCs w:val="20"/>
        </w:rPr>
        <w:t>Izpolnjene i</w:t>
      </w:r>
      <w:r w:rsidR="00A26E50">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32ACDE6D" w14:textId="77777777" w:rsidR="005F1322" w:rsidRPr="005F1322" w:rsidRDefault="005F1322" w:rsidP="00FB2203">
      <w:pPr>
        <w:keepNext/>
        <w:keepLines/>
        <w:jc w:val="both"/>
        <w:rPr>
          <w:rFonts w:cs="Tahoma"/>
          <w:sz w:val="20"/>
          <w:szCs w:val="22"/>
        </w:rPr>
      </w:pPr>
    </w:p>
    <w:p w14:paraId="2CDDBA04" w14:textId="77777777" w:rsidR="005F1322" w:rsidRPr="005F1322" w:rsidRDefault="005F1322" w:rsidP="00FB2203">
      <w:pPr>
        <w:keepNext/>
        <w:keepLines/>
        <w:rPr>
          <w:rFonts w:cs="Tahoma"/>
          <w:b/>
          <w:sz w:val="20"/>
          <w:szCs w:val="22"/>
        </w:rPr>
      </w:pPr>
      <w:r w:rsidRPr="005F1322">
        <w:rPr>
          <w:rFonts w:cs="Tahoma"/>
          <w:b/>
          <w:sz w:val="20"/>
          <w:szCs w:val="22"/>
        </w:rPr>
        <w:t>OPOMBA:</w:t>
      </w:r>
    </w:p>
    <w:p w14:paraId="5135EAB1" w14:textId="77777777" w:rsidR="005F1322" w:rsidRPr="005F1322" w:rsidRDefault="005F1322" w:rsidP="00FB2203">
      <w:pPr>
        <w:keepNext/>
        <w:keepLines/>
        <w:ind w:left="708"/>
        <w:rPr>
          <w:rFonts w:cs="Tahoma"/>
          <w:b/>
          <w:sz w:val="20"/>
          <w:szCs w:val="22"/>
        </w:rPr>
      </w:pPr>
    </w:p>
    <w:p w14:paraId="1C796DD5" w14:textId="6938F29E" w:rsidR="005F1322" w:rsidRPr="005F1322" w:rsidRDefault="005F1322" w:rsidP="00FB2203">
      <w:pPr>
        <w:keepNext/>
        <w:keepLines/>
        <w:jc w:val="both"/>
        <w:rPr>
          <w:rFonts w:cs="Tahoma"/>
          <w:bCs/>
          <w:i/>
          <w:sz w:val="20"/>
          <w:szCs w:val="22"/>
        </w:rPr>
      </w:pPr>
      <w:r w:rsidRPr="005F1322">
        <w:rPr>
          <w:rFonts w:cs="Tahoma"/>
          <w:bCs/>
          <w:i/>
          <w:sz w:val="20"/>
          <w:szCs w:val="22"/>
        </w:rPr>
        <w:t xml:space="preserve">Na podlagi devetega odstavka 75. člena ZJN-3 lahko gospodarski subjekt, ki je v enem od položajev iz prvega ali b) točke četrtega odstavka 75. člena ZJN-3, najkasneje do roka za oddajo ponudb naročniku predloži dokaze, da je sprejel zadostne ukrepe, s katerimi lahko dokaže svojo zanesljivost kljub obstoju razlogov za izključitev. </w:t>
      </w:r>
    </w:p>
    <w:p w14:paraId="79773C92" w14:textId="77777777" w:rsidR="005F1322" w:rsidRPr="005F1322" w:rsidRDefault="005F1322" w:rsidP="00FB2203">
      <w:pPr>
        <w:keepNext/>
        <w:keepLines/>
        <w:ind w:left="708"/>
        <w:rPr>
          <w:rFonts w:cs="Tahoma"/>
          <w:b/>
          <w:bCs/>
          <w:sz w:val="20"/>
          <w:szCs w:val="22"/>
        </w:rPr>
      </w:pPr>
    </w:p>
    <w:p w14:paraId="6E5BB615" w14:textId="12AE5BC4" w:rsidR="005F1322" w:rsidRPr="005F1322" w:rsidRDefault="005F1322" w:rsidP="00FB2203">
      <w:pPr>
        <w:keepNext/>
        <w:keepLines/>
        <w:jc w:val="both"/>
        <w:rPr>
          <w:rFonts w:cs="Tahoma"/>
          <w:i/>
          <w:sz w:val="20"/>
          <w:szCs w:val="22"/>
        </w:rPr>
      </w:pPr>
      <w:r w:rsidRPr="005F1322">
        <w:rPr>
          <w:rFonts w:cs="Tahoma"/>
          <w:i/>
          <w:sz w:val="20"/>
          <w:szCs w:val="22"/>
        </w:rPr>
        <w:t>V kolikor je</w:t>
      </w:r>
      <w:r w:rsidR="00DA17E5">
        <w:rPr>
          <w:rFonts w:cs="Tahoma"/>
          <w:i/>
          <w:sz w:val="20"/>
          <w:szCs w:val="22"/>
        </w:rPr>
        <w:t xml:space="preserve"> v</w:t>
      </w:r>
      <w:r w:rsidRPr="005F1322">
        <w:rPr>
          <w:rFonts w:cs="Tahoma"/>
          <w:i/>
          <w:sz w:val="20"/>
          <w:szCs w:val="22"/>
        </w:rPr>
        <w:t xml:space="preserve"> tem primeru pri izpolnjevanju izjave o izpolnjevanju sposobnosti (Priloga </w:t>
      </w:r>
      <w:r w:rsidR="00BE2E71">
        <w:rPr>
          <w:rFonts w:cs="Tahoma"/>
          <w:i/>
          <w:sz w:val="20"/>
          <w:szCs w:val="22"/>
        </w:rPr>
        <w:t xml:space="preserve">3/1 </w:t>
      </w:r>
      <w:r w:rsidRPr="005F1322">
        <w:rPr>
          <w:rFonts w:cs="Tahoma"/>
          <w:i/>
          <w:sz w:val="20"/>
          <w:szCs w:val="22"/>
        </w:rPr>
        <w:t xml:space="preserve">in </w:t>
      </w:r>
      <w:r w:rsidR="00BE2E71">
        <w:rPr>
          <w:rFonts w:cs="Tahoma"/>
          <w:i/>
          <w:sz w:val="20"/>
          <w:szCs w:val="22"/>
        </w:rPr>
        <w:t>3/2</w:t>
      </w:r>
      <w:r w:rsidRPr="005F1322">
        <w:rPr>
          <w:rFonts w:cs="Tahoma"/>
          <w:i/>
          <w:sz w:val="20"/>
          <w:szCs w:val="22"/>
        </w:rPr>
        <w:t xml:space="preserve">) odgovor, da gospodarski subjekt posameznega zgoraj navedenega pogoja ne izpolnjuje in v skladu s prejšnjim odstavkom uveljavlja popravni mehanizem, besedilo v tem delu Izjave o izpolnjevanju sposobnosti prečrta in k Prilogi </w:t>
      </w:r>
      <w:r w:rsidR="00DA17E5">
        <w:rPr>
          <w:rFonts w:cs="Tahoma"/>
          <w:i/>
          <w:sz w:val="20"/>
          <w:szCs w:val="22"/>
        </w:rPr>
        <w:t>3/1 ali 3/2</w:t>
      </w:r>
      <w:r w:rsidRPr="005F1322">
        <w:rPr>
          <w:rFonts w:cs="Tahoma"/>
          <w:i/>
          <w:sz w:val="20"/>
          <w:szCs w:val="22"/>
        </w:rPr>
        <w:t xml:space="preserve"> predloži opis kršitev in sprejetih ukrepov ter dokazila, s katerimi lahko dokaže svojo zanesljivost kljub obstoju razlogov za izključitev.</w:t>
      </w:r>
    </w:p>
    <w:p w14:paraId="76700798" w14:textId="77777777" w:rsidR="008C02AD" w:rsidRPr="00716A89" w:rsidRDefault="008C02AD" w:rsidP="00FB2203">
      <w:pPr>
        <w:keepNext/>
        <w:keepLines/>
        <w:jc w:val="both"/>
        <w:rPr>
          <w:rFonts w:cs="Tahoma"/>
          <w:b/>
          <w:sz w:val="20"/>
          <w:szCs w:val="20"/>
        </w:rPr>
      </w:pPr>
    </w:p>
    <w:p w14:paraId="42E04F80" w14:textId="77777777" w:rsidR="00D65A72" w:rsidRPr="00716A89" w:rsidRDefault="00221222" w:rsidP="00FB2203">
      <w:pPr>
        <w:keepNext/>
        <w:keepLines/>
        <w:numPr>
          <w:ilvl w:val="1"/>
          <w:numId w:val="3"/>
        </w:numPr>
        <w:jc w:val="both"/>
        <w:rPr>
          <w:rFonts w:cs="Tahoma"/>
          <w:b/>
          <w:bCs/>
          <w:sz w:val="20"/>
          <w:szCs w:val="20"/>
        </w:rPr>
      </w:pPr>
      <w:r w:rsidRPr="00716A89">
        <w:rPr>
          <w:rFonts w:cs="Tahoma"/>
          <w:b/>
          <w:bCs/>
          <w:sz w:val="20"/>
          <w:szCs w:val="20"/>
        </w:rPr>
        <w:t xml:space="preserve">Pogoji za sodelovanje  </w:t>
      </w:r>
    </w:p>
    <w:p w14:paraId="3256AFF3" w14:textId="77777777" w:rsidR="00221222" w:rsidRPr="00716A89" w:rsidRDefault="00221222" w:rsidP="00FB2203">
      <w:pPr>
        <w:keepNext/>
        <w:keepLines/>
        <w:jc w:val="both"/>
        <w:rPr>
          <w:rFonts w:cs="Tahoma"/>
          <w:b/>
          <w:bCs/>
          <w:sz w:val="20"/>
          <w:szCs w:val="20"/>
        </w:rPr>
      </w:pPr>
    </w:p>
    <w:p w14:paraId="42A8DDEF" w14:textId="77777777" w:rsidR="00B61BE5" w:rsidRPr="00716A89" w:rsidRDefault="00B61BE5" w:rsidP="00FB2203">
      <w:pPr>
        <w:keepNext/>
        <w:keepLines/>
        <w:jc w:val="both"/>
        <w:rPr>
          <w:rFonts w:cs="Tahoma"/>
          <w:b/>
          <w:bCs/>
          <w:sz w:val="20"/>
          <w:szCs w:val="20"/>
        </w:rPr>
      </w:pPr>
      <w:r w:rsidRPr="00716A89">
        <w:rPr>
          <w:rFonts w:cs="Tahoma"/>
          <w:b/>
          <w:bCs/>
          <w:sz w:val="20"/>
          <w:szCs w:val="20"/>
        </w:rPr>
        <w:t>Gospodarski subjekt lahko pogoje za sodelovanje izpolni samostojno, kot skupina ponudnikov, s podizvajalci ali z uporabo zmogljivosti drugih subjektov, vendar bo moral subjekt s katerim ponudnik izpolnjuje pogoje za sodelovanje, v okviru izpolnjevanja spodaj navedenih pogojev, te storitve tudi izvajati.</w:t>
      </w:r>
    </w:p>
    <w:p w14:paraId="6356FFCD" w14:textId="77777777" w:rsidR="002E4AB7" w:rsidRPr="00716A89" w:rsidRDefault="002E4AB7" w:rsidP="00FB2203">
      <w:pPr>
        <w:keepNext/>
        <w:keepLines/>
        <w:jc w:val="both"/>
        <w:rPr>
          <w:rFonts w:cs="Tahoma"/>
          <w:b/>
          <w:bCs/>
          <w:sz w:val="20"/>
          <w:szCs w:val="20"/>
        </w:rPr>
      </w:pPr>
    </w:p>
    <w:p w14:paraId="1BA03D7B" w14:textId="77777777" w:rsidR="00221222" w:rsidRPr="00716A89" w:rsidRDefault="00221222" w:rsidP="00FB2203">
      <w:pPr>
        <w:keepNext/>
        <w:keepLines/>
        <w:jc w:val="both"/>
        <w:rPr>
          <w:rFonts w:cs="Tahoma"/>
          <w:b/>
          <w:bCs/>
          <w:sz w:val="20"/>
          <w:szCs w:val="20"/>
        </w:rPr>
      </w:pPr>
      <w:r w:rsidRPr="00716A89">
        <w:rPr>
          <w:rFonts w:cs="Tahoma"/>
          <w:b/>
          <w:bCs/>
          <w:sz w:val="20"/>
          <w:szCs w:val="20"/>
        </w:rPr>
        <w:t>A: Ustreznost za opravljanje poklicne dejavnosti</w:t>
      </w:r>
    </w:p>
    <w:p w14:paraId="6D6361A3" w14:textId="77777777" w:rsidR="00221222" w:rsidRPr="00716A89" w:rsidRDefault="00221222" w:rsidP="00FB2203">
      <w:pPr>
        <w:keepNext/>
        <w:keepLines/>
        <w:jc w:val="both"/>
        <w:rPr>
          <w:rFonts w:cs="Tahoma"/>
          <w:b/>
          <w:bCs/>
          <w:sz w:val="20"/>
          <w:szCs w:val="20"/>
        </w:rPr>
      </w:pPr>
    </w:p>
    <w:p w14:paraId="18A58EC5" w14:textId="77777777" w:rsidR="00B61BE5" w:rsidRPr="00716A89" w:rsidRDefault="00B61BE5" w:rsidP="00FB2203">
      <w:pPr>
        <w:keepNext/>
        <w:keepLines/>
        <w:jc w:val="both"/>
        <w:rPr>
          <w:rFonts w:cs="Tahoma"/>
          <w:bCs/>
          <w:sz w:val="20"/>
          <w:szCs w:val="20"/>
        </w:rPr>
      </w:pPr>
      <w:r w:rsidRPr="00716A89">
        <w:rPr>
          <w:rFonts w:cs="Tahoma"/>
          <w:bCs/>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262EC6B" w14:textId="77777777" w:rsidR="00221222" w:rsidRPr="00716A89" w:rsidRDefault="00F1571F" w:rsidP="00FB2203">
      <w:pPr>
        <w:keepNext/>
        <w:keepLines/>
        <w:tabs>
          <w:tab w:val="left" w:pos="6901"/>
        </w:tabs>
        <w:jc w:val="both"/>
        <w:rPr>
          <w:rFonts w:cs="Tahoma"/>
          <w:b/>
          <w:bCs/>
          <w:sz w:val="20"/>
          <w:szCs w:val="20"/>
        </w:rPr>
      </w:pPr>
      <w:r w:rsidRPr="00716A89">
        <w:rPr>
          <w:rFonts w:cs="Tahoma"/>
          <w:b/>
          <w:bCs/>
          <w:sz w:val="20"/>
          <w:szCs w:val="20"/>
        </w:rPr>
        <w:tab/>
      </w:r>
    </w:p>
    <w:p w14:paraId="481477F9" w14:textId="77777777" w:rsidR="00B61BE5" w:rsidRPr="00716A89" w:rsidRDefault="00B61BE5" w:rsidP="00FB2203">
      <w:pPr>
        <w:keepNext/>
        <w:keepLines/>
        <w:jc w:val="both"/>
        <w:rPr>
          <w:rFonts w:cs="Tahoma"/>
          <w:bCs/>
          <w:sz w:val="20"/>
          <w:szCs w:val="20"/>
        </w:rPr>
      </w:pPr>
      <w:r w:rsidRPr="00716A89">
        <w:rPr>
          <w:rFonts w:cs="Tahoma"/>
          <w:bCs/>
          <w:sz w:val="20"/>
          <w:szCs w:val="20"/>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544B60A6" w14:textId="77777777" w:rsidR="00FD10E5" w:rsidRPr="00716A89" w:rsidRDefault="00FD10E5" w:rsidP="00FB2203">
      <w:pPr>
        <w:keepNext/>
        <w:keepLines/>
        <w:jc w:val="both"/>
        <w:rPr>
          <w:rFonts w:cs="Tahoma"/>
          <w:bCs/>
          <w:sz w:val="20"/>
          <w:szCs w:val="20"/>
        </w:rPr>
      </w:pPr>
    </w:p>
    <w:p w14:paraId="6AC7AE4C" w14:textId="77777777" w:rsidR="00042945" w:rsidRPr="00716A89" w:rsidRDefault="00042945" w:rsidP="00FB2203">
      <w:pPr>
        <w:keepNext/>
        <w:keepLines/>
        <w:jc w:val="both"/>
        <w:rPr>
          <w:rFonts w:cs="Tahoma"/>
          <w:b/>
          <w:sz w:val="20"/>
          <w:szCs w:val="20"/>
          <w:u w:val="single"/>
        </w:rPr>
      </w:pPr>
      <w:r w:rsidRPr="00716A89">
        <w:rPr>
          <w:rFonts w:cs="Tahoma"/>
          <w:b/>
          <w:sz w:val="20"/>
          <w:szCs w:val="20"/>
        </w:rPr>
        <w:t xml:space="preserve">Zgoraj navedeni pogoji veljajo tudi za posamezne člane skupine ponudnikov v okviru skupne ponudbe, za vse v ponudbi navedene podizvajalce in za vse druge subjekte, katerih </w:t>
      </w:r>
      <w:r w:rsidRPr="00716A89">
        <w:rPr>
          <w:rFonts w:cs="Tahoma"/>
          <w:b/>
          <w:bCs/>
          <w:sz w:val="20"/>
          <w:szCs w:val="20"/>
        </w:rPr>
        <w:t>zmogljivosti uporablja gospodarski subjekt (ponudnik ali skupina ponudnikov).</w:t>
      </w:r>
    </w:p>
    <w:p w14:paraId="09768C54" w14:textId="77777777" w:rsidR="00042945" w:rsidRPr="00716A89" w:rsidRDefault="00042945" w:rsidP="00FB2203">
      <w:pPr>
        <w:keepNext/>
        <w:keepLines/>
        <w:jc w:val="both"/>
        <w:rPr>
          <w:rFonts w:cs="Tahoma"/>
          <w:b/>
          <w:sz w:val="20"/>
          <w:szCs w:val="20"/>
        </w:rPr>
      </w:pPr>
    </w:p>
    <w:p w14:paraId="23F22997" w14:textId="77777777" w:rsidR="00EF4B43" w:rsidRPr="00716A89" w:rsidRDefault="00EF4B43" w:rsidP="00FB2203">
      <w:pPr>
        <w:keepNext/>
        <w:keepLines/>
        <w:jc w:val="both"/>
        <w:rPr>
          <w:rFonts w:cs="Tahoma"/>
          <w:b/>
          <w:sz w:val="20"/>
          <w:szCs w:val="20"/>
        </w:rPr>
      </w:pPr>
      <w:r w:rsidRPr="00716A89">
        <w:rPr>
          <w:rFonts w:cs="Tahoma"/>
          <w:b/>
          <w:sz w:val="20"/>
          <w:szCs w:val="20"/>
        </w:rPr>
        <w:t>DOKAZILO:</w:t>
      </w:r>
    </w:p>
    <w:p w14:paraId="1C324CBD" w14:textId="77777777" w:rsidR="00B61BE5" w:rsidRPr="00716A89" w:rsidRDefault="00B61BE5" w:rsidP="00FB2203">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50B6C20E" w14:textId="77777777" w:rsidR="00B61BE5" w:rsidRPr="00716A89" w:rsidRDefault="00B61BE5" w:rsidP="00FB2203">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0E3F734C" w14:textId="77777777" w:rsidR="00B61BE5" w:rsidRPr="00716A89" w:rsidRDefault="00B61BE5" w:rsidP="00FB2203">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 podizvajalca/drugega subjekta«,</w:t>
      </w:r>
    </w:p>
    <w:p w14:paraId="3336E6C7" w14:textId="77777777" w:rsidR="00D31EBF" w:rsidRPr="00716A89" w:rsidRDefault="00B61BE5" w:rsidP="00FB2203">
      <w:pPr>
        <w:keepNext/>
        <w:keepLines/>
        <w:numPr>
          <w:ilvl w:val="0"/>
          <w:numId w:val="8"/>
        </w:numPr>
        <w:ind w:left="714" w:hanging="357"/>
        <w:jc w:val="both"/>
        <w:rPr>
          <w:rFonts w:cs="Tahoma"/>
          <w:sz w:val="20"/>
          <w:szCs w:val="20"/>
        </w:rPr>
      </w:pPr>
      <w:r w:rsidRPr="00716A89">
        <w:rPr>
          <w:rFonts w:cs="Tahoma"/>
          <w:sz w:val="20"/>
          <w:szCs w:val="20"/>
        </w:rPr>
        <w:t>ustrezna</w:t>
      </w:r>
      <w:r w:rsidR="00BF03EE" w:rsidRPr="00716A89">
        <w:rPr>
          <w:rFonts w:cs="Tahoma"/>
          <w:sz w:val="20"/>
          <w:szCs w:val="20"/>
        </w:rPr>
        <w:t xml:space="preserve"> dokazila, ki izkazuje izpolnjevanje zahteve iz drugega odstavka te točk</w:t>
      </w:r>
      <w:r w:rsidR="00A67AAD" w:rsidRPr="00716A89">
        <w:rPr>
          <w:rFonts w:cs="Tahoma"/>
          <w:sz w:val="20"/>
          <w:szCs w:val="20"/>
        </w:rPr>
        <w:t>e, v kolikor je</w:t>
      </w:r>
      <w:r w:rsidRPr="00716A89">
        <w:rPr>
          <w:rFonts w:cs="Tahoma"/>
          <w:sz w:val="20"/>
          <w:szCs w:val="20"/>
        </w:rPr>
        <w:t xml:space="preserve"> tak</w:t>
      </w:r>
      <w:r w:rsidR="00114B6E" w:rsidRPr="00716A89">
        <w:rPr>
          <w:rFonts w:cs="Tahoma"/>
          <w:sz w:val="20"/>
          <w:szCs w:val="20"/>
        </w:rPr>
        <w:t>o dovoljenje ali članstvo potreb</w:t>
      </w:r>
      <w:r w:rsidRPr="00716A89">
        <w:rPr>
          <w:rFonts w:cs="Tahoma"/>
          <w:sz w:val="20"/>
          <w:szCs w:val="20"/>
        </w:rPr>
        <w:t>no.</w:t>
      </w:r>
      <w:r w:rsidR="00A67AAD" w:rsidRPr="00716A89">
        <w:rPr>
          <w:rFonts w:cs="Tahoma"/>
          <w:sz w:val="20"/>
          <w:szCs w:val="20"/>
        </w:rPr>
        <w:t xml:space="preserve"> </w:t>
      </w:r>
    </w:p>
    <w:p w14:paraId="5C4034A9" w14:textId="77777777" w:rsidR="00F97CBD" w:rsidRPr="00716A89" w:rsidRDefault="00F97CBD" w:rsidP="00FB2203">
      <w:pPr>
        <w:keepNext/>
        <w:keepLines/>
        <w:ind w:left="714"/>
        <w:jc w:val="both"/>
        <w:rPr>
          <w:rFonts w:cs="Tahoma"/>
          <w:sz w:val="20"/>
          <w:szCs w:val="20"/>
        </w:rPr>
      </w:pPr>
    </w:p>
    <w:p w14:paraId="26312577" w14:textId="77777777" w:rsidR="00221222" w:rsidRPr="00716A89" w:rsidRDefault="00EF4B43" w:rsidP="00FB2203">
      <w:pPr>
        <w:keepNext/>
        <w:keepLines/>
        <w:jc w:val="both"/>
        <w:rPr>
          <w:rFonts w:cs="Tahoma"/>
          <w:b/>
          <w:bCs/>
          <w:sz w:val="20"/>
          <w:szCs w:val="20"/>
        </w:rPr>
      </w:pPr>
      <w:r w:rsidRPr="00716A89">
        <w:rPr>
          <w:rFonts w:cs="Tahoma"/>
          <w:b/>
          <w:bCs/>
          <w:sz w:val="20"/>
          <w:szCs w:val="20"/>
        </w:rPr>
        <w:t>B: Ekonomski in finančni položaj</w:t>
      </w:r>
    </w:p>
    <w:p w14:paraId="4677198D" w14:textId="77777777" w:rsidR="00B61BE5" w:rsidRPr="00716A89" w:rsidRDefault="00B61BE5" w:rsidP="00FB2203">
      <w:pPr>
        <w:keepNext/>
        <w:keepLines/>
        <w:jc w:val="both"/>
        <w:rPr>
          <w:rFonts w:cs="Tahoma"/>
          <w:sz w:val="20"/>
          <w:szCs w:val="20"/>
        </w:rPr>
      </w:pPr>
      <w:r w:rsidRPr="00716A89">
        <w:rPr>
          <w:rFonts w:cs="Tahoma"/>
          <w:sz w:val="20"/>
          <w:szCs w:val="20"/>
        </w:rPr>
        <w:t>Gospodarski subjekt mora biti ekonomsko in finančno sposoben izvesti predmet javnega naročila.</w:t>
      </w:r>
    </w:p>
    <w:p w14:paraId="621C0F76" w14:textId="77777777" w:rsidR="00B61BE5" w:rsidRPr="00716A89" w:rsidRDefault="00B61BE5" w:rsidP="00FB2203">
      <w:pPr>
        <w:keepNext/>
        <w:keepLines/>
        <w:jc w:val="both"/>
        <w:rPr>
          <w:rFonts w:cs="Tahoma"/>
          <w:sz w:val="20"/>
          <w:szCs w:val="20"/>
        </w:rPr>
      </w:pPr>
    </w:p>
    <w:p w14:paraId="698A0884" w14:textId="77777777" w:rsidR="00042945" w:rsidRPr="00716A89" w:rsidRDefault="00042945" w:rsidP="00FB2203">
      <w:pPr>
        <w:keepNext/>
        <w:keepLines/>
        <w:jc w:val="both"/>
        <w:rPr>
          <w:rFonts w:cs="Tahoma"/>
          <w:b/>
          <w:sz w:val="20"/>
          <w:szCs w:val="20"/>
          <w:u w:val="single"/>
        </w:rPr>
      </w:pPr>
      <w:r w:rsidRPr="00716A89">
        <w:rPr>
          <w:rFonts w:cs="Tahoma"/>
          <w:b/>
          <w:sz w:val="20"/>
          <w:szCs w:val="20"/>
        </w:rPr>
        <w:t xml:space="preserve">Zgoraj navedeni pogoji veljajo tudi za posamezne člane skupine ponudnikov v okviru skupne ponudbe, za vse v ponudbi navedene podizvajalce in za vse druge subjekte, katerih </w:t>
      </w:r>
      <w:r w:rsidRPr="00716A89">
        <w:rPr>
          <w:rFonts w:cs="Tahoma"/>
          <w:b/>
          <w:bCs/>
          <w:sz w:val="20"/>
          <w:szCs w:val="20"/>
        </w:rPr>
        <w:t>zmogljivosti uporablja gospodarski subjekt (ponudnik ali skupina ponudnikov).</w:t>
      </w:r>
    </w:p>
    <w:p w14:paraId="10138A4B" w14:textId="77777777" w:rsidR="005B3A4A" w:rsidRPr="00716A89" w:rsidRDefault="005B3A4A" w:rsidP="00FB2203">
      <w:pPr>
        <w:keepNext/>
        <w:keepLines/>
        <w:jc w:val="both"/>
        <w:rPr>
          <w:rFonts w:cs="Tahoma"/>
          <w:b/>
          <w:sz w:val="20"/>
          <w:szCs w:val="20"/>
        </w:rPr>
      </w:pPr>
      <w:r w:rsidRPr="00716A89">
        <w:rPr>
          <w:rFonts w:cs="Tahoma"/>
          <w:b/>
          <w:sz w:val="20"/>
          <w:szCs w:val="20"/>
        </w:rPr>
        <w:t>DOKAZILO:</w:t>
      </w:r>
    </w:p>
    <w:p w14:paraId="58AD20CF" w14:textId="77777777" w:rsidR="00B61BE5" w:rsidRPr="00716A89" w:rsidRDefault="00B61BE5" w:rsidP="00FB2203">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04D07C92" w14:textId="77777777" w:rsidR="00B61BE5" w:rsidRPr="00716A89" w:rsidRDefault="00B61BE5" w:rsidP="00FB2203">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4D479892" w14:textId="77777777" w:rsidR="00B61BE5" w:rsidRPr="00716A89" w:rsidRDefault="00B61BE5" w:rsidP="00FB2203">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w:t>
      </w:r>
      <w:r w:rsidR="000A4D00" w:rsidRPr="00716A89">
        <w:rPr>
          <w:rFonts w:cs="Tahoma"/>
          <w:sz w:val="20"/>
          <w:szCs w:val="20"/>
        </w:rPr>
        <w:t xml:space="preserve"> podizvajalca/drugega subjekta«.</w:t>
      </w:r>
    </w:p>
    <w:p w14:paraId="4EB50755" w14:textId="77777777" w:rsidR="006265EC" w:rsidRPr="00716A89" w:rsidRDefault="006265EC" w:rsidP="00FB2203">
      <w:pPr>
        <w:keepNext/>
        <w:keepLines/>
        <w:jc w:val="both"/>
        <w:rPr>
          <w:rFonts w:cs="Tahoma"/>
          <w:sz w:val="20"/>
          <w:szCs w:val="20"/>
        </w:rPr>
      </w:pPr>
    </w:p>
    <w:p w14:paraId="11E7301B" w14:textId="77777777" w:rsidR="00221222" w:rsidRPr="00716A89" w:rsidRDefault="005B3A4A" w:rsidP="00FB2203">
      <w:pPr>
        <w:keepNext/>
        <w:keepLines/>
        <w:jc w:val="both"/>
        <w:rPr>
          <w:rFonts w:cs="Tahoma"/>
          <w:b/>
          <w:bCs/>
          <w:sz w:val="20"/>
          <w:szCs w:val="20"/>
        </w:rPr>
      </w:pPr>
      <w:r w:rsidRPr="00716A89">
        <w:rPr>
          <w:rFonts w:cs="Tahoma"/>
          <w:b/>
          <w:bCs/>
          <w:sz w:val="20"/>
          <w:szCs w:val="20"/>
        </w:rPr>
        <w:t>C: Tehnična in strokovna sposobnost</w:t>
      </w:r>
    </w:p>
    <w:p w14:paraId="6D2D48AF" w14:textId="77777777" w:rsidR="00EF4B43" w:rsidRPr="00716A89" w:rsidRDefault="00EF4B43" w:rsidP="00FB2203">
      <w:pPr>
        <w:keepNext/>
        <w:keepLines/>
        <w:jc w:val="both"/>
        <w:rPr>
          <w:rFonts w:cs="Tahoma"/>
          <w:b/>
          <w:bCs/>
          <w:sz w:val="20"/>
          <w:szCs w:val="20"/>
        </w:rPr>
      </w:pPr>
    </w:p>
    <w:p w14:paraId="7D4A4959" w14:textId="77777777" w:rsidR="00114B6E" w:rsidRPr="00716A89" w:rsidRDefault="00114B6E" w:rsidP="00FB2203">
      <w:pPr>
        <w:keepNext/>
        <w:keepLines/>
        <w:jc w:val="both"/>
        <w:rPr>
          <w:rFonts w:cs="Tahoma"/>
          <w:sz w:val="20"/>
          <w:szCs w:val="20"/>
        </w:rPr>
      </w:pPr>
      <w:r w:rsidRPr="00716A89">
        <w:rPr>
          <w:rFonts w:cs="Tahoma"/>
          <w:sz w:val="20"/>
          <w:szCs w:val="20"/>
        </w:rPr>
        <w:t>Predmet ponudbe gospodarskega subjekta mora ustrezati vsem zahtevam naročnika, ki so navedene v razpisni dokumentaciji in tehnični specifikaciji predmeta javnega naročila.</w:t>
      </w:r>
    </w:p>
    <w:p w14:paraId="25ECCB34" w14:textId="77777777" w:rsidR="00114B6E" w:rsidRPr="00716A89" w:rsidRDefault="00114B6E" w:rsidP="00FB2203">
      <w:pPr>
        <w:keepNext/>
        <w:keepLines/>
        <w:jc w:val="both"/>
        <w:rPr>
          <w:rFonts w:cs="Tahoma"/>
          <w:sz w:val="20"/>
          <w:szCs w:val="20"/>
        </w:rPr>
      </w:pPr>
    </w:p>
    <w:p w14:paraId="083C44B7" w14:textId="77777777" w:rsidR="00B61BE5" w:rsidRPr="00716A89" w:rsidRDefault="00B61BE5" w:rsidP="00FB2203">
      <w:pPr>
        <w:keepNext/>
        <w:keepLines/>
        <w:jc w:val="both"/>
        <w:rPr>
          <w:rFonts w:cs="Tahoma"/>
          <w:sz w:val="20"/>
          <w:szCs w:val="20"/>
        </w:rPr>
      </w:pPr>
      <w:r w:rsidRPr="00716A89">
        <w:rPr>
          <w:rFonts w:cs="Tahoma"/>
          <w:sz w:val="20"/>
          <w:szCs w:val="20"/>
        </w:rPr>
        <w:t>Gospodarski subjekt mora razpolagati z ustreznimi kadri, ki so izkušeni, strokovno usposobljeni in sposobni izvesti predmet javnega naročila.</w:t>
      </w:r>
    </w:p>
    <w:p w14:paraId="0B24C426" w14:textId="77777777" w:rsidR="00DE0FD2" w:rsidRPr="00716A89" w:rsidRDefault="00DE0FD2" w:rsidP="00FB2203">
      <w:pPr>
        <w:keepNext/>
        <w:keepLines/>
        <w:jc w:val="both"/>
        <w:rPr>
          <w:rFonts w:cs="Tahoma"/>
          <w:sz w:val="20"/>
          <w:szCs w:val="20"/>
        </w:rPr>
      </w:pPr>
    </w:p>
    <w:p w14:paraId="1C85AAF7" w14:textId="77777777" w:rsidR="00042945" w:rsidRPr="00716A89" w:rsidRDefault="00DE0FD2" w:rsidP="00FB2203">
      <w:pPr>
        <w:keepNext/>
        <w:keepLines/>
        <w:jc w:val="both"/>
        <w:rPr>
          <w:rFonts w:cs="Tahoma"/>
          <w:sz w:val="20"/>
          <w:szCs w:val="20"/>
        </w:rPr>
      </w:pPr>
      <w:r w:rsidRPr="00716A89">
        <w:rPr>
          <w:rFonts w:cs="Tahoma"/>
          <w:sz w:val="20"/>
          <w:szCs w:val="20"/>
        </w:rPr>
        <w:t>Predmet ponudbe mora izpolnjevati vse standarde, pogoje in zahteve naročnika, navedene v razpisni dokumentaciji.</w:t>
      </w:r>
      <w:r w:rsidR="00042945" w:rsidRPr="00716A89">
        <w:rPr>
          <w:rFonts w:cs="Tahoma"/>
          <w:sz w:val="20"/>
          <w:szCs w:val="20"/>
        </w:rPr>
        <w:t xml:space="preserve"> Ponudnik se mora strinjati z vsemi pogoji, navedenimi v tehnični specifikaciji predmeta javnega naročila.</w:t>
      </w:r>
    </w:p>
    <w:p w14:paraId="4EFC924E" w14:textId="77777777" w:rsidR="00DE0FD2" w:rsidRPr="00716A89" w:rsidRDefault="00DE0FD2" w:rsidP="00FB2203">
      <w:pPr>
        <w:keepNext/>
        <w:keepLines/>
        <w:jc w:val="both"/>
        <w:rPr>
          <w:rFonts w:cs="Tahoma"/>
          <w:sz w:val="20"/>
          <w:szCs w:val="20"/>
        </w:rPr>
      </w:pPr>
    </w:p>
    <w:p w14:paraId="4A85AC9A" w14:textId="77777777" w:rsidR="00DC0022" w:rsidRPr="00716A89" w:rsidRDefault="00DC0022" w:rsidP="00FB2203">
      <w:pPr>
        <w:keepNext/>
        <w:keepLines/>
        <w:jc w:val="both"/>
        <w:rPr>
          <w:rFonts w:cs="Tahoma"/>
          <w:b/>
          <w:sz w:val="20"/>
          <w:szCs w:val="20"/>
        </w:rPr>
      </w:pPr>
      <w:r w:rsidRPr="00716A89">
        <w:rPr>
          <w:rFonts w:cs="Tahoma"/>
          <w:b/>
          <w:sz w:val="20"/>
          <w:szCs w:val="20"/>
        </w:rPr>
        <w:t>DOKAZILO:</w:t>
      </w:r>
    </w:p>
    <w:p w14:paraId="053B69DD" w14:textId="77CE9892" w:rsidR="00DC0022" w:rsidRPr="00716A89" w:rsidRDefault="00DC0022" w:rsidP="00FB2203">
      <w:pPr>
        <w:keepNext/>
        <w:keepLines/>
        <w:spacing w:after="120"/>
        <w:jc w:val="both"/>
        <w:rPr>
          <w:rFonts w:cs="Tahoma"/>
          <w:sz w:val="20"/>
          <w:szCs w:val="20"/>
        </w:rPr>
      </w:pPr>
      <w:r w:rsidRPr="00716A89">
        <w:rPr>
          <w:rFonts w:cs="Tahoma"/>
          <w:sz w:val="20"/>
          <w:szCs w:val="20"/>
        </w:rPr>
        <w:t>Gospodarski subjekt izkaže izpolnjevanje teh pogojev s podpisom in s predložitvijo</w:t>
      </w:r>
      <w:r w:rsidR="00EE423E">
        <w:rPr>
          <w:rFonts w:cs="Tahoma"/>
          <w:sz w:val="20"/>
          <w:szCs w:val="20"/>
        </w:rPr>
        <w:t xml:space="preserve"> izpolnjene, podpisane in žigosane</w:t>
      </w:r>
      <w:r w:rsidRPr="00716A89">
        <w:rPr>
          <w:rFonts w:cs="Tahoma"/>
          <w:sz w:val="20"/>
          <w:szCs w:val="20"/>
        </w:rPr>
        <w:t>:</w:t>
      </w:r>
    </w:p>
    <w:p w14:paraId="5358F590" w14:textId="23953146" w:rsidR="00DC0022" w:rsidRPr="00716A89" w:rsidRDefault="00DC0022" w:rsidP="00FB2203">
      <w:pPr>
        <w:keepNext/>
        <w:keepLines/>
        <w:numPr>
          <w:ilvl w:val="0"/>
          <w:numId w:val="8"/>
        </w:numPr>
        <w:ind w:left="714" w:hanging="357"/>
        <w:jc w:val="both"/>
        <w:rPr>
          <w:rFonts w:cs="Tahoma"/>
          <w:sz w:val="20"/>
          <w:szCs w:val="20"/>
        </w:rPr>
      </w:pPr>
      <w:r w:rsidRPr="00716A89">
        <w:rPr>
          <w:rFonts w:cs="Tahoma"/>
          <w:sz w:val="20"/>
          <w:szCs w:val="20"/>
        </w:rPr>
        <w:t>Prilog</w:t>
      </w:r>
      <w:r w:rsidR="00EE423E">
        <w:rPr>
          <w:rFonts w:cs="Tahoma"/>
          <w:sz w:val="20"/>
          <w:szCs w:val="20"/>
        </w:rPr>
        <w:t>e</w:t>
      </w:r>
      <w:r w:rsidRPr="00716A89">
        <w:rPr>
          <w:rFonts w:cs="Tahoma"/>
          <w:sz w:val="20"/>
          <w:szCs w:val="20"/>
        </w:rPr>
        <w:t xml:space="preserve"> 3/1: »Izjava o izpolnjevanju sposobnosti ponudnika/partnerja«, </w:t>
      </w:r>
    </w:p>
    <w:p w14:paraId="388B13C1" w14:textId="0C9FBCAB" w:rsidR="00381540" w:rsidRDefault="00DC0022" w:rsidP="00381540">
      <w:pPr>
        <w:keepNext/>
        <w:keepLines/>
        <w:numPr>
          <w:ilvl w:val="0"/>
          <w:numId w:val="8"/>
        </w:numPr>
        <w:ind w:left="714" w:hanging="357"/>
        <w:jc w:val="both"/>
        <w:rPr>
          <w:rFonts w:cs="Tahoma"/>
          <w:sz w:val="20"/>
          <w:szCs w:val="20"/>
        </w:rPr>
      </w:pPr>
      <w:r w:rsidRPr="00716A89">
        <w:rPr>
          <w:rFonts w:cs="Tahoma"/>
          <w:sz w:val="20"/>
          <w:szCs w:val="20"/>
        </w:rPr>
        <w:t>Prilog</w:t>
      </w:r>
      <w:r w:rsidR="00EE423E">
        <w:rPr>
          <w:rFonts w:cs="Tahoma"/>
          <w:sz w:val="20"/>
          <w:szCs w:val="20"/>
        </w:rPr>
        <w:t>e</w:t>
      </w:r>
      <w:r w:rsidRPr="00716A89">
        <w:rPr>
          <w:rFonts w:cs="Tahoma"/>
          <w:sz w:val="20"/>
          <w:szCs w:val="20"/>
        </w:rPr>
        <w:t xml:space="preserve"> 3/2: »Izjava o izpolnjevanju sposobnosti</w:t>
      </w:r>
      <w:r w:rsidR="00412B67" w:rsidRPr="00716A89">
        <w:rPr>
          <w:rFonts w:cs="Tahoma"/>
          <w:sz w:val="20"/>
          <w:szCs w:val="20"/>
        </w:rPr>
        <w:t xml:space="preserve"> podizvajalca/drugega subjekta«</w:t>
      </w:r>
      <w:r w:rsidR="00EE423E">
        <w:rPr>
          <w:rFonts w:cs="Tahoma"/>
          <w:sz w:val="20"/>
          <w:szCs w:val="20"/>
        </w:rPr>
        <w:t>,</w:t>
      </w:r>
    </w:p>
    <w:p w14:paraId="62E4546C" w14:textId="7B54BFEB" w:rsidR="00381540" w:rsidRPr="00381540" w:rsidRDefault="00EE423E" w:rsidP="00381540">
      <w:pPr>
        <w:keepNext/>
        <w:keepLines/>
        <w:numPr>
          <w:ilvl w:val="0"/>
          <w:numId w:val="8"/>
        </w:numPr>
        <w:ind w:left="714" w:hanging="357"/>
        <w:jc w:val="both"/>
        <w:rPr>
          <w:rFonts w:cs="Tahoma"/>
          <w:sz w:val="16"/>
          <w:szCs w:val="16"/>
        </w:rPr>
      </w:pPr>
      <w:r>
        <w:rPr>
          <w:rFonts w:cs="Tahoma"/>
          <w:sz w:val="20"/>
          <w:szCs w:val="20"/>
        </w:rPr>
        <w:t>Priloge 8:</w:t>
      </w:r>
      <w:r w:rsidR="00381540" w:rsidRPr="00381540">
        <w:rPr>
          <w:rFonts w:cs="Tahoma"/>
          <w:sz w:val="20"/>
          <w:szCs w:val="20"/>
        </w:rPr>
        <w:t xml:space="preserve"> </w:t>
      </w:r>
      <w:r>
        <w:rPr>
          <w:rFonts w:cs="Tahoma"/>
          <w:sz w:val="20"/>
          <w:szCs w:val="20"/>
        </w:rPr>
        <w:t>»</w:t>
      </w:r>
      <w:r w:rsidR="00381540" w:rsidRPr="00381540">
        <w:rPr>
          <w:rFonts w:cs="Tahoma"/>
          <w:sz w:val="20"/>
          <w:szCs w:val="20"/>
        </w:rPr>
        <w:t>POSTOPEK RAVNANJA Z ODPADKOM</w:t>
      </w:r>
      <w:r>
        <w:rPr>
          <w:rFonts w:cs="Tahoma"/>
          <w:sz w:val="20"/>
          <w:szCs w:val="20"/>
        </w:rPr>
        <w:t>«.</w:t>
      </w:r>
    </w:p>
    <w:p w14:paraId="7F05CB19" w14:textId="77777777" w:rsidR="00381540" w:rsidRDefault="00381540" w:rsidP="00381540">
      <w:pPr>
        <w:keepNext/>
        <w:keepLines/>
        <w:ind w:left="714"/>
        <w:jc w:val="both"/>
        <w:rPr>
          <w:rFonts w:cs="Tahoma"/>
          <w:sz w:val="20"/>
          <w:szCs w:val="20"/>
        </w:rPr>
      </w:pPr>
    </w:p>
    <w:p w14:paraId="7BDEF42D" w14:textId="1563C216" w:rsidR="008F7564" w:rsidRPr="008F7564" w:rsidRDefault="008F7564" w:rsidP="008F7564">
      <w:pPr>
        <w:pStyle w:val="Odstavekseznama"/>
        <w:keepNext/>
        <w:keepLines/>
        <w:numPr>
          <w:ilvl w:val="2"/>
          <w:numId w:val="46"/>
        </w:numPr>
        <w:jc w:val="both"/>
        <w:rPr>
          <w:rFonts w:ascii="Tahoma" w:hAnsi="Tahoma" w:cs="Tahoma"/>
          <w:b/>
        </w:rPr>
      </w:pPr>
      <w:r w:rsidRPr="008F7564">
        <w:rPr>
          <w:rFonts w:ascii="Tahoma" w:hAnsi="Tahoma" w:cs="Tahoma"/>
          <w:b/>
        </w:rPr>
        <w:t>Registracija, dovoljenja za prevzem (in), zbiranje ter predelavo odpadka ter prevoz</w:t>
      </w:r>
    </w:p>
    <w:p w14:paraId="334A6D57" w14:textId="77777777" w:rsidR="008F7564" w:rsidRPr="008F7564" w:rsidRDefault="008F7564" w:rsidP="008F7564">
      <w:pPr>
        <w:keepNext/>
        <w:keepLines/>
        <w:jc w:val="both"/>
        <w:rPr>
          <w:rFonts w:cs="Tahoma"/>
          <w:sz w:val="20"/>
          <w:szCs w:val="20"/>
        </w:rPr>
      </w:pPr>
    </w:p>
    <w:p w14:paraId="49517A59" w14:textId="77777777" w:rsidR="008F7564" w:rsidRPr="008F7564" w:rsidRDefault="008F7564" w:rsidP="008F7564">
      <w:pPr>
        <w:keepNext/>
        <w:keepLines/>
        <w:jc w:val="both"/>
        <w:rPr>
          <w:rFonts w:cs="Tahoma"/>
          <w:sz w:val="20"/>
          <w:szCs w:val="20"/>
        </w:rPr>
      </w:pPr>
      <w:r w:rsidRPr="008F7564">
        <w:rPr>
          <w:rFonts w:cs="Tahoma"/>
          <w:sz w:val="20"/>
          <w:szCs w:val="20"/>
        </w:rPr>
        <w:t xml:space="preserve">Gospodarski subjekt oz. ponudnik mora biti (ob oddaji ponudbe in ves čas trajanja okvirnega sporazuma) ustrezno usposobljen in imeti vsa potrebna veljavna dovoljenja za ravnanje s predmetom javnega naročila, zato naročnik zahteva sledeče:  </w:t>
      </w:r>
    </w:p>
    <w:p w14:paraId="55CF76B5" w14:textId="77777777" w:rsidR="008F7564" w:rsidRPr="008F7564" w:rsidRDefault="008F7564" w:rsidP="008F7564">
      <w:pPr>
        <w:keepNext/>
        <w:keepLines/>
        <w:jc w:val="both"/>
        <w:rPr>
          <w:rFonts w:cs="Tahoma"/>
          <w:sz w:val="20"/>
          <w:szCs w:val="20"/>
        </w:rPr>
      </w:pPr>
    </w:p>
    <w:p w14:paraId="1309D772" w14:textId="77777777" w:rsidR="008F7564" w:rsidRPr="008F7564" w:rsidRDefault="008F7564" w:rsidP="008F7564">
      <w:pPr>
        <w:keepNext/>
        <w:keepLines/>
        <w:numPr>
          <w:ilvl w:val="0"/>
          <w:numId w:val="45"/>
        </w:numPr>
        <w:jc w:val="both"/>
        <w:rPr>
          <w:rFonts w:cs="Tahoma"/>
          <w:sz w:val="20"/>
          <w:szCs w:val="20"/>
        </w:rPr>
      </w:pPr>
      <w:r w:rsidRPr="008F7564">
        <w:rPr>
          <w:rFonts w:cs="Tahoma"/>
          <w:sz w:val="20"/>
          <w:szCs w:val="20"/>
        </w:rPr>
        <w:t>Ponudnik mora biti (ob oddaji ponudbe in ves čas trajanja okvirnega sporazuma) registriran za opravljanje dejavnosti ravnanje z odpadki. Gospodarski subjekt mora biti vpisan v ustrezno evidenco Agencije RS za okolje (ARSO) za opravljanje dejavnosti, ki je predmet javnega naročila.</w:t>
      </w:r>
    </w:p>
    <w:p w14:paraId="7B9AF425" w14:textId="77777777" w:rsidR="008F7564" w:rsidRPr="008F7564" w:rsidRDefault="008F7564" w:rsidP="008F7564">
      <w:pPr>
        <w:keepNext/>
        <w:keepLines/>
        <w:jc w:val="both"/>
        <w:rPr>
          <w:rFonts w:cs="Tahoma"/>
          <w:sz w:val="20"/>
          <w:szCs w:val="20"/>
        </w:rPr>
      </w:pPr>
    </w:p>
    <w:p w14:paraId="02953771" w14:textId="77777777" w:rsidR="008F7564" w:rsidRPr="008F7564" w:rsidRDefault="008F7564" w:rsidP="008F7564">
      <w:pPr>
        <w:keepNext/>
        <w:keepLines/>
        <w:numPr>
          <w:ilvl w:val="0"/>
          <w:numId w:val="45"/>
        </w:numPr>
        <w:jc w:val="both"/>
        <w:rPr>
          <w:rFonts w:cs="Tahoma"/>
          <w:sz w:val="20"/>
          <w:szCs w:val="20"/>
        </w:rPr>
      </w:pPr>
      <w:r w:rsidRPr="008F7564">
        <w:rPr>
          <w:rFonts w:cs="Tahoma"/>
          <w:sz w:val="20"/>
          <w:szCs w:val="20"/>
        </w:rPr>
        <w:t xml:space="preserve">Ponudnik mora v ponudbi priložiti </w:t>
      </w:r>
      <w:r w:rsidRPr="008F7564">
        <w:rPr>
          <w:rFonts w:cs="Tahoma"/>
          <w:sz w:val="20"/>
          <w:szCs w:val="20"/>
          <w:u w:val="single"/>
        </w:rPr>
        <w:t xml:space="preserve">fotokopijo </w:t>
      </w:r>
      <w:r w:rsidRPr="008F7564">
        <w:rPr>
          <w:rFonts w:cs="Tahoma"/>
          <w:b/>
          <w:sz w:val="20"/>
          <w:szCs w:val="20"/>
          <w:u w:val="single"/>
        </w:rPr>
        <w:t>okoljevarstvenega dovoljenja za obratovanje naprave</w:t>
      </w:r>
      <w:r w:rsidRPr="008F7564">
        <w:rPr>
          <w:rFonts w:cs="Tahoma"/>
          <w:sz w:val="20"/>
          <w:szCs w:val="20"/>
          <w:u w:val="single"/>
        </w:rPr>
        <w:t xml:space="preserve"> za predelavo odpadkov za odpadke</w:t>
      </w:r>
      <w:r w:rsidRPr="008F7564">
        <w:rPr>
          <w:rFonts w:cs="Tahoma"/>
          <w:sz w:val="20"/>
          <w:szCs w:val="20"/>
        </w:rPr>
        <w:t xml:space="preserve">, ki so predmet javnega naročila </w:t>
      </w:r>
      <w:r w:rsidRPr="008F7564">
        <w:rPr>
          <w:rFonts w:cs="Tahoma"/>
          <w:b/>
          <w:sz w:val="20"/>
          <w:szCs w:val="20"/>
        </w:rPr>
        <w:t>in</w:t>
      </w:r>
      <w:r w:rsidRPr="008F7564">
        <w:rPr>
          <w:rFonts w:cs="Tahoma"/>
          <w:sz w:val="20"/>
          <w:szCs w:val="20"/>
        </w:rPr>
        <w:t xml:space="preserve"> </w:t>
      </w:r>
      <w:r w:rsidRPr="008F7564">
        <w:rPr>
          <w:rFonts w:cs="Tahoma"/>
          <w:sz w:val="20"/>
          <w:szCs w:val="20"/>
          <w:u w:val="single"/>
        </w:rPr>
        <w:t>se mora nanašati na lokacijo, kjer bo potekala obdelava odpadka</w:t>
      </w:r>
      <w:r w:rsidRPr="008F7564">
        <w:rPr>
          <w:rFonts w:cs="Tahoma"/>
          <w:sz w:val="20"/>
          <w:szCs w:val="20"/>
        </w:rPr>
        <w:t xml:space="preserve">. </w:t>
      </w:r>
      <w:r w:rsidRPr="008F7564">
        <w:rPr>
          <w:rFonts w:cs="Tahoma"/>
          <w:sz w:val="20"/>
          <w:szCs w:val="20"/>
          <w:u w:val="single"/>
        </w:rPr>
        <w:t xml:space="preserve">V primeru, ko je pogodbeni partner </w:t>
      </w:r>
      <w:r w:rsidRPr="008F7564">
        <w:rPr>
          <w:rFonts w:cs="Tahoma"/>
          <w:b/>
          <w:sz w:val="20"/>
          <w:szCs w:val="20"/>
          <w:u w:val="single"/>
        </w:rPr>
        <w:t>iz druge države</w:t>
      </w:r>
      <w:r w:rsidRPr="008F7564">
        <w:rPr>
          <w:rFonts w:cs="Tahoma"/>
          <w:sz w:val="20"/>
          <w:szCs w:val="20"/>
        </w:rPr>
        <w:t>, velja ustrezno veljavno dovoljenje (zahteva se overjeni prevod) iz države pogodbenega partnerja. Dovoljenje mora biti veljavno ob oddaji ponudbe in ves čas trajanja okvirnega sporazuma.</w:t>
      </w:r>
    </w:p>
    <w:p w14:paraId="369627CE" w14:textId="77777777" w:rsidR="008F7564" w:rsidRPr="008F7564" w:rsidRDefault="008F7564" w:rsidP="008F7564">
      <w:pPr>
        <w:keepNext/>
        <w:keepLines/>
        <w:jc w:val="both"/>
        <w:rPr>
          <w:rFonts w:cs="Tahoma"/>
          <w:sz w:val="20"/>
          <w:szCs w:val="20"/>
        </w:rPr>
      </w:pPr>
    </w:p>
    <w:p w14:paraId="3981DE48" w14:textId="1379CFAF" w:rsidR="008F7564" w:rsidRPr="008F7564" w:rsidRDefault="008F7564" w:rsidP="008F7564">
      <w:pPr>
        <w:keepNext/>
        <w:keepLines/>
        <w:numPr>
          <w:ilvl w:val="0"/>
          <w:numId w:val="45"/>
        </w:numPr>
        <w:jc w:val="both"/>
        <w:rPr>
          <w:rFonts w:cs="Tahoma"/>
          <w:sz w:val="20"/>
          <w:szCs w:val="20"/>
        </w:rPr>
      </w:pPr>
      <w:r w:rsidRPr="008F7564">
        <w:rPr>
          <w:rFonts w:cs="Tahoma"/>
          <w:sz w:val="20"/>
          <w:szCs w:val="20"/>
        </w:rPr>
        <w:t>Ponudnik svojo usposobljenost za ravnanje s predmetom javnega naročila (odpad</w:t>
      </w:r>
      <w:r w:rsidR="008A4FC2">
        <w:rPr>
          <w:rFonts w:cs="Tahoma"/>
          <w:sz w:val="20"/>
          <w:szCs w:val="20"/>
        </w:rPr>
        <w:t>ki</w:t>
      </w:r>
      <w:r w:rsidRPr="008F7564">
        <w:rPr>
          <w:rFonts w:cs="Tahoma"/>
          <w:sz w:val="20"/>
          <w:szCs w:val="20"/>
        </w:rPr>
        <w:t xml:space="preserve"> </w:t>
      </w:r>
      <w:r w:rsidR="008A4FC2" w:rsidRPr="00DF26BA">
        <w:rPr>
          <w:rFonts w:cs="Tahoma"/>
          <w:sz w:val="20"/>
          <w:szCs w:val="20"/>
        </w:rPr>
        <w:t>13 05 02, 13 05 07 in 19 08 02</w:t>
      </w:r>
      <w:r w:rsidR="008A4FC2">
        <w:rPr>
          <w:rFonts w:cs="Tahoma"/>
          <w:sz w:val="20"/>
          <w:szCs w:val="20"/>
        </w:rPr>
        <w:t xml:space="preserve"> </w:t>
      </w:r>
      <w:r w:rsidRPr="008F7564">
        <w:rPr>
          <w:rFonts w:cs="Tahoma"/>
          <w:sz w:val="20"/>
          <w:szCs w:val="20"/>
        </w:rPr>
        <w:t xml:space="preserve">iz klasifikacijskega seznama odpadkov), dokazuje tudi s potrdilom oz. vpisom v seznam prevoznikov odpadkov </w:t>
      </w:r>
      <w:r w:rsidR="008A4FC2" w:rsidRPr="00DF26BA">
        <w:rPr>
          <w:rFonts w:cs="Tahoma"/>
          <w:sz w:val="20"/>
          <w:szCs w:val="20"/>
        </w:rPr>
        <w:t>13 05 02, 13 05 07 in 19 08 02</w:t>
      </w:r>
      <w:r w:rsidR="008A4FC2" w:rsidRPr="008F7564">
        <w:rPr>
          <w:rFonts w:cs="Tahoma"/>
          <w:sz w:val="20"/>
          <w:szCs w:val="20"/>
        </w:rPr>
        <w:t xml:space="preserve"> </w:t>
      </w:r>
      <w:r w:rsidRPr="008F7564">
        <w:rPr>
          <w:rFonts w:cs="Tahoma"/>
          <w:sz w:val="20"/>
          <w:szCs w:val="20"/>
        </w:rPr>
        <w:t>(ob oddaji ponudbe in ves čas trajanja okvirnega sporazuma). Seznam vodi Agencija Republike Slovenije za okolje (ARSO) pri Ministrstvu za okolje in prostor (MOP).</w:t>
      </w:r>
    </w:p>
    <w:p w14:paraId="46393ED5" w14:textId="77777777" w:rsidR="008F7564" w:rsidRPr="008F7564" w:rsidRDefault="008F7564" w:rsidP="008F7564">
      <w:pPr>
        <w:keepNext/>
        <w:keepLines/>
        <w:jc w:val="both"/>
        <w:rPr>
          <w:rFonts w:cs="Tahoma"/>
          <w:sz w:val="20"/>
          <w:szCs w:val="20"/>
        </w:rPr>
      </w:pPr>
    </w:p>
    <w:p w14:paraId="1D2C4095" w14:textId="77777777" w:rsidR="008F7564" w:rsidRPr="008F7564" w:rsidRDefault="008F7564" w:rsidP="008F7564">
      <w:pPr>
        <w:keepNext/>
        <w:keepLines/>
        <w:jc w:val="both"/>
        <w:rPr>
          <w:rFonts w:cs="Tahoma"/>
          <w:sz w:val="20"/>
          <w:szCs w:val="20"/>
        </w:rPr>
      </w:pPr>
      <w:r w:rsidRPr="008F7564">
        <w:rPr>
          <w:rFonts w:cs="Tahoma"/>
          <w:sz w:val="20"/>
          <w:szCs w:val="20"/>
        </w:rPr>
        <w:t>Dovoljenje(a) in potrdilo(a)/dokazilo(a) mora(jo) biti veljavna ob oddaji ponudbe in ves čas trajanja javnega naročila oz. okvirnega sporazuma.</w:t>
      </w:r>
    </w:p>
    <w:p w14:paraId="7CDD375D" w14:textId="41A8DAD3" w:rsidR="008F7564" w:rsidRDefault="008F7564" w:rsidP="008F7564">
      <w:pPr>
        <w:keepNext/>
        <w:keepLines/>
        <w:jc w:val="both"/>
        <w:rPr>
          <w:rFonts w:cs="Tahoma"/>
          <w:sz w:val="20"/>
          <w:szCs w:val="20"/>
        </w:rPr>
      </w:pPr>
      <w:r w:rsidRPr="008F7564">
        <w:rPr>
          <w:rFonts w:cs="Tahoma"/>
          <w:sz w:val="20"/>
          <w:szCs w:val="20"/>
        </w:rPr>
        <w:lastRenderedPageBreak/>
        <w:t>Ponudnik mora imeti zgoraj zahtevana dovoljenja/dokazila na dan, ko poteče rok za oddajo ponudb, sicer se ponudbo izloči iz nadaljnjega ocenjevanja.</w:t>
      </w:r>
    </w:p>
    <w:p w14:paraId="2569B826" w14:textId="0D990CCA" w:rsidR="00342B68" w:rsidRDefault="00342B68" w:rsidP="008F7564">
      <w:pPr>
        <w:keepNext/>
        <w:keepLines/>
        <w:jc w:val="both"/>
        <w:rPr>
          <w:rFonts w:cs="Tahoma"/>
          <w:sz w:val="20"/>
          <w:szCs w:val="20"/>
        </w:rPr>
      </w:pPr>
    </w:p>
    <w:p w14:paraId="61B577CC" w14:textId="77777777" w:rsidR="00342B68" w:rsidRPr="00342B68" w:rsidRDefault="00342B68" w:rsidP="00342B68">
      <w:pPr>
        <w:keepNext/>
        <w:keepLines/>
        <w:jc w:val="both"/>
        <w:rPr>
          <w:rFonts w:cs="Tahoma"/>
          <w:sz w:val="20"/>
          <w:szCs w:val="20"/>
        </w:rPr>
      </w:pPr>
      <w:r w:rsidRPr="00342B68">
        <w:rPr>
          <w:rFonts w:cs="Tahoma"/>
          <w:sz w:val="20"/>
          <w:szCs w:val="20"/>
        </w:rPr>
        <w:t>Ponudnik mora v ponudbi opisati/navesti predviden postopek ravnanja z odpadkom - Načrt zbiranja odpadka, če gre za zbiralca, in Načrt ravnanja z odpadkom, če ima za ta namen pridobljeno okoljevarstveno dovoljenje kot obdelovalec (predelava/odstranjevanje), ter predložiti ustrezna dokazila postopka dokazovanja ravnanja z odpadkom z zahtevami zakonodaje.</w:t>
      </w:r>
    </w:p>
    <w:p w14:paraId="4DA1F6E7" w14:textId="77777777" w:rsidR="008F7564" w:rsidRPr="008F7564" w:rsidRDefault="008F7564" w:rsidP="008F7564">
      <w:pPr>
        <w:keepNext/>
        <w:keepLines/>
        <w:jc w:val="both"/>
        <w:rPr>
          <w:rFonts w:cs="Tahoma"/>
          <w:b/>
          <w:sz w:val="20"/>
          <w:szCs w:val="20"/>
        </w:rPr>
      </w:pPr>
    </w:p>
    <w:p w14:paraId="04C0AEEE" w14:textId="6F038639" w:rsidR="00713FC8" w:rsidRPr="008F7564" w:rsidRDefault="008F7564" w:rsidP="008F7564">
      <w:pPr>
        <w:keepNext/>
        <w:keepLines/>
        <w:jc w:val="both"/>
        <w:rPr>
          <w:rFonts w:cs="Tahoma"/>
          <w:b/>
          <w:sz w:val="20"/>
          <w:szCs w:val="20"/>
        </w:rPr>
      </w:pPr>
      <w:r w:rsidRPr="008F7564">
        <w:rPr>
          <w:rFonts w:cs="Tahoma"/>
          <w:b/>
          <w:sz w:val="20"/>
          <w:szCs w:val="20"/>
        </w:rPr>
        <w:t>Dokazila:</w:t>
      </w:r>
    </w:p>
    <w:p w14:paraId="188C42F9" w14:textId="77777777" w:rsidR="00302A5E" w:rsidRPr="00716A89" w:rsidRDefault="00302A5E" w:rsidP="00302A5E">
      <w:pPr>
        <w:keepNext/>
        <w:keepLines/>
        <w:numPr>
          <w:ilvl w:val="0"/>
          <w:numId w:val="43"/>
        </w:numPr>
        <w:jc w:val="both"/>
        <w:rPr>
          <w:rFonts w:cs="Tahoma"/>
          <w:sz w:val="20"/>
          <w:szCs w:val="20"/>
        </w:rPr>
      </w:pPr>
      <w:r w:rsidRPr="00716A89">
        <w:rPr>
          <w:rFonts w:cs="Tahoma"/>
          <w:sz w:val="20"/>
          <w:szCs w:val="20"/>
        </w:rPr>
        <w:t xml:space="preserve">Priloga 3/1: »Izjava o izpolnjevanju sposobnosti ponudnika/partnerja«, </w:t>
      </w:r>
    </w:p>
    <w:p w14:paraId="57F20B92" w14:textId="75412786" w:rsidR="00302A5E" w:rsidRDefault="00302A5E" w:rsidP="00302A5E">
      <w:pPr>
        <w:keepNext/>
        <w:keepLines/>
        <w:numPr>
          <w:ilvl w:val="0"/>
          <w:numId w:val="43"/>
        </w:numPr>
        <w:jc w:val="both"/>
        <w:rPr>
          <w:rFonts w:cs="Tahoma"/>
          <w:sz w:val="20"/>
          <w:szCs w:val="20"/>
        </w:rPr>
      </w:pPr>
      <w:r w:rsidRPr="00716A89">
        <w:rPr>
          <w:rFonts w:cs="Tahoma"/>
          <w:sz w:val="20"/>
          <w:szCs w:val="20"/>
        </w:rPr>
        <w:t>Priloga 3/2: »Izjava o izpolnjevanju sposobnosti podizvajalca/drugega subjekta«.</w:t>
      </w:r>
    </w:p>
    <w:p w14:paraId="5F963265" w14:textId="05DFA6E6" w:rsidR="00713FC8" w:rsidRPr="00713FC8" w:rsidRDefault="00713FC8" w:rsidP="00713FC8">
      <w:pPr>
        <w:keepNext/>
        <w:keepLines/>
        <w:numPr>
          <w:ilvl w:val="0"/>
          <w:numId w:val="43"/>
        </w:numPr>
        <w:jc w:val="both"/>
        <w:rPr>
          <w:rFonts w:cs="Tahoma"/>
          <w:sz w:val="20"/>
          <w:szCs w:val="20"/>
        </w:rPr>
      </w:pPr>
      <w:r w:rsidRPr="008F7564">
        <w:rPr>
          <w:rFonts w:cs="Tahoma"/>
          <w:sz w:val="20"/>
          <w:szCs w:val="20"/>
        </w:rPr>
        <w:t xml:space="preserve">Ponudnik izpolni </w:t>
      </w:r>
      <w:r w:rsidRPr="008F7564">
        <w:rPr>
          <w:rFonts w:cs="Tahoma"/>
          <w:b/>
          <w:sz w:val="20"/>
          <w:szCs w:val="20"/>
        </w:rPr>
        <w:t xml:space="preserve">Prilogo </w:t>
      </w:r>
      <w:r>
        <w:rPr>
          <w:rFonts w:cs="Tahoma"/>
          <w:b/>
          <w:sz w:val="20"/>
          <w:szCs w:val="20"/>
        </w:rPr>
        <w:t>6</w:t>
      </w:r>
      <w:r w:rsidR="00F74DF3">
        <w:rPr>
          <w:rFonts w:cs="Tahoma"/>
          <w:b/>
          <w:sz w:val="20"/>
          <w:szCs w:val="20"/>
        </w:rPr>
        <w:t xml:space="preserve"> </w:t>
      </w:r>
      <w:r w:rsidR="00F74DF3" w:rsidRPr="00574FA6">
        <w:rPr>
          <w:rFonts w:cs="Tahoma"/>
          <w:bCs/>
          <w:sz w:val="20"/>
          <w:szCs w:val="20"/>
        </w:rPr>
        <w:t>(</w:t>
      </w:r>
      <w:r w:rsidR="00F74DF3" w:rsidRPr="00574FA6">
        <w:rPr>
          <w:rFonts w:cs="Tahoma"/>
          <w:bCs/>
          <w:sz w:val="20"/>
          <w:szCs w:val="20"/>
          <w:u w:val="single"/>
        </w:rPr>
        <w:t xml:space="preserve">Fotokopije dovoljenj/potrdil/odločb </w:t>
      </w:r>
      <w:r w:rsidR="00F74DF3" w:rsidRPr="00574FA6">
        <w:rPr>
          <w:rFonts w:cs="Tahoma"/>
          <w:bCs/>
          <w:sz w:val="20"/>
          <w:szCs w:val="20"/>
        </w:rPr>
        <w:t>se priloži k Prilogi 6. Vsa dokazila morajo biti veljavna in ustrezna oz. v skladu z zgornjimi zahtevami in veljavnimi predpisi),</w:t>
      </w:r>
    </w:p>
    <w:p w14:paraId="4D661E90" w14:textId="77777777" w:rsidR="008F7564" w:rsidRPr="008F7564" w:rsidRDefault="008F7564" w:rsidP="008F7564">
      <w:pPr>
        <w:keepNext/>
        <w:keepLines/>
        <w:numPr>
          <w:ilvl w:val="0"/>
          <w:numId w:val="43"/>
        </w:numPr>
        <w:jc w:val="both"/>
        <w:rPr>
          <w:rFonts w:cs="Tahoma"/>
          <w:sz w:val="20"/>
          <w:szCs w:val="20"/>
        </w:rPr>
      </w:pPr>
      <w:r w:rsidRPr="008F7564">
        <w:rPr>
          <w:rFonts w:cs="Tahoma"/>
          <w:sz w:val="20"/>
          <w:szCs w:val="20"/>
        </w:rPr>
        <w:t>Fotokopija okoljevarstvenega dovoljenja;</w:t>
      </w:r>
    </w:p>
    <w:p w14:paraId="1E8F8A17" w14:textId="252FBAC0" w:rsidR="008F7564" w:rsidRDefault="008F7564" w:rsidP="008F7564">
      <w:pPr>
        <w:keepNext/>
        <w:keepLines/>
        <w:numPr>
          <w:ilvl w:val="0"/>
          <w:numId w:val="43"/>
        </w:numPr>
        <w:jc w:val="both"/>
        <w:rPr>
          <w:rFonts w:cs="Tahoma"/>
          <w:sz w:val="20"/>
          <w:szCs w:val="20"/>
        </w:rPr>
      </w:pPr>
      <w:r w:rsidRPr="008F7564">
        <w:rPr>
          <w:rFonts w:cs="Tahoma"/>
          <w:sz w:val="20"/>
          <w:szCs w:val="20"/>
        </w:rPr>
        <w:t>Fotokopija potrdila o vpisu v evidenco prevoznikov odpadkov – se priloži v primeru, da ponudnik ni vpisan v seznam, ki je javno dostopen.</w:t>
      </w:r>
    </w:p>
    <w:p w14:paraId="331C1F9B" w14:textId="1D77556B" w:rsidR="00F74DF3" w:rsidRDefault="00F74DF3" w:rsidP="008F7564">
      <w:pPr>
        <w:keepNext/>
        <w:keepLines/>
        <w:numPr>
          <w:ilvl w:val="0"/>
          <w:numId w:val="43"/>
        </w:numPr>
        <w:jc w:val="both"/>
        <w:rPr>
          <w:rFonts w:cs="Tahoma"/>
          <w:sz w:val="20"/>
          <w:szCs w:val="20"/>
        </w:rPr>
      </w:pPr>
      <w:r>
        <w:rPr>
          <w:rFonts w:cs="Tahoma"/>
          <w:sz w:val="20"/>
          <w:szCs w:val="20"/>
        </w:rPr>
        <w:t>Priloga 8: »P</w:t>
      </w:r>
      <w:r w:rsidRPr="00F74DF3">
        <w:rPr>
          <w:rFonts w:cs="Tahoma"/>
          <w:sz w:val="20"/>
          <w:szCs w:val="20"/>
        </w:rPr>
        <w:t>ostopek ravnanja z odpadkom</w:t>
      </w:r>
      <w:r>
        <w:rPr>
          <w:rFonts w:cs="Tahoma"/>
          <w:sz w:val="20"/>
          <w:szCs w:val="20"/>
        </w:rPr>
        <w:t xml:space="preserve">«, </w:t>
      </w:r>
      <w:r w:rsidRPr="00F74DF3">
        <w:rPr>
          <w:rFonts w:cs="Tahoma"/>
          <w:sz w:val="20"/>
          <w:szCs w:val="20"/>
        </w:rPr>
        <w:t>Ponudnik mora obrazec izjave izpolniti (opisati postopek ravnanja z odpadkom – odvoz, obdelava in uničenje) podpisati in žigosati ter priložiti v ponudbi.</w:t>
      </w:r>
    </w:p>
    <w:p w14:paraId="48226E3E" w14:textId="77777777" w:rsidR="008F7564" w:rsidRPr="008F7564" w:rsidRDefault="008F7564" w:rsidP="008F7564">
      <w:pPr>
        <w:keepNext/>
        <w:keepLines/>
        <w:jc w:val="both"/>
        <w:rPr>
          <w:rFonts w:cs="Tahoma"/>
          <w:sz w:val="20"/>
          <w:szCs w:val="20"/>
        </w:rPr>
      </w:pPr>
    </w:p>
    <w:p w14:paraId="6BEC193C" w14:textId="77777777" w:rsidR="008F7564" w:rsidRPr="008F7564" w:rsidRDefault="008F7564" w:rsidP="008F7564">
      <w:pPr>
        <w:keepNext/>
        <w:keepLines/>
        <w:jc w:val="both"/>
        <w:rPr>
          <w:rFonts w:cs="Tahoma"/>
          <w:sz w:val="20"/>
          <w:szCs w:val="20"/>
        </w:rPr>
      </w:pPr>
      <w:r w:rsidRPr="008F7564">
        <w:rPr>
          <w:rFonts w:cs="Tahoma"/>
          <w:sz w:val="20"/>
          <w:szCs w:val="20"/>
        </w:rPr>
        <w:t>Dokazila/potrdila, ki so javno dostopna, bo naročnik preveril sam.</w:t>
      </w:r>
    </w:p>
    <w:p w14:paraId="5B911565" w14:textId="77777777" w:rsidR="008F7564" w:rsidRPr="008F7564" w:rsidRDefault="008F7564" w:rsidP="008F7564">
      <w:pPr>
        <w:keepNext/>
        <w:keepLines/>
        <w:jc w:val="both"/>
        <w:rPr>
          <w:rFonts w:cs="Tahoma"/>
          <w:i/>
          <w:sz w:val="20"/>
          <w:szCs w:val="20"/>
        </w:rPr>
      </w:pPr>
    </w:p>
    <w:p w14:paraId="67EEB49B" w14:textId="77777777" w:rsidR="008F7564" w:rsidRPr="008F7564" w:rsidRDefault="008F7564" w:rsidP="008F7564">
      <w:pPr>
        <w:keepNext/>
        <w:keepLines/>
        <w:jc w:val="both"/>
        <w:rPr>
          <w:rFonts w:cs="Tahoma"/>
          <w:i/>
          <w:sz w:val="20"/>
          <w:szCs w:val="20"/>
        </w:rPr>
      </w:pPr>
      <w:r w:rsidRPr="008F7564">
        <w:rPr>
          <w:rFonts w:cs="Tahoma"/>
          <w:i/>
          <w:sz w:val="20"/>
          <w:szCs w:val="20"/>
        </w:rPr>
        <w:t>Naročnik si pridržuje pravico, da ponudnik na podlagi poziva naročnika v zahtevanem roku predloži dodatna dokazila oz. pojasnila o izpolnjevanju zahtevanih pogojev.</w:t>
      </w:r>
    </w:p>
    <w:p w14:paraId="293A9786" w14:textId="47D3CA31" w:rsidR="00713FC8" w:rsidRDefault="00713FC8" w:rsidP="008F7564">
      <w:pPr>
        <w:keepNext/>
        <w:keepLines/>
        <w:jc w:val="both"/>
        <w:rPr>
          <w:rFonts w:cs="Tahoma"/>
          <w:sz w:val="20"/>
          <w:szCs w:val="20"/>
        </w:rPr>
      </w:pPr>
    </w:p>
    <w:p w14:paraId="77D10DB5" w14:textId="185CD0EC" w:rsidR="008F7564" w:rsidRPr="008F7564" w:rsidRDefault="008F7564" w:rsidP="008F7564">
      <w:pPr>
        <w:pStyle w:val="Odstavekseznama"/>
        <w:keepNext/>
        <w:keepLines/>
        <w:numPr>
          <w:ilvl w:val="2"/>
          <w:numId w:val="47"/>
        </w:numPr>
        <w:jc w:val="both"/>
        <w:rPr>
          <w:rFonts w:ascii="Tahoma" w:hAnsi="Tahoma" w:cs="Tahoma"/>
          <w:b/>
        </w:rPr>
      </w:pPr>
      <w:r w:rsidRPr="008F7564">
        <w:rPr>
          <w:rFonts w:ascii="Tahoma" w:hAnsi="Tahoma" w:cs="Tahoma"/>
          <w:b/>
        </w:rPr>
        <w:t>Elektronski evidenčni list</w:t>
      </w:r>
    </w:p>
    <w:p w14:paraId="2A07C062" w14:textId="77777777" w:rsidR="008F7564" w:rsidRPr="008F7564" w:rsidRDefault="008F7564" w:rsidP="008F7564">
      <w:pPr>
        <w:keepNext/>
        <w:keepLines/>
        <w:jc w:val="both"/>
        <w:rPr>
          <w:rFonts w:cs="Tahoma"/>
          <w:sz w:val="20"/>
          <w:szCs w:val="20"/>
        </w:rPr>
      </w:pPr>
    </w:p>
    <w:p w14:paraId="066C2B2C" w14:textId="77777777" w:rsidR="008F7564" w:rsidRPr="008F7564" w:rsidRDefault="008F7564" w:rsidP="008F7564">
      <w:pPr>
        <w:keepNext/>
        <w:keepLines/>
        <w:jc w:val="both"/>
        <w:rPr>
          <w:rFonts w:cs="Tahoma"/>
          <w:sz w:val="20"/>
          <w:szCs w:val="20"/>
        </w:rPr>
      </w:pPr>
      <w:r w:rsidRPr="008F7564">
        <w:rPr>
          <w:rFonts w:cs="Tahoma"/>
          <w:sz w:val="20"/>
          <w:szCs w:val="20"/>
        </w:rPr>
        <w:t>Ponudnik mora biti registriran uporabnik sistema IS odpadki, ki mu je omogočeno potrjevanje elektronskih evidenčnih listov za lokacijo, kjer bo izvajal obdelavo odpadkov, ki so predmet tega javnega naročila.</w:t>
      </w:r>
    </w:p>
    <w:p w14:paraId="7EC0F9F7" w14:textId="77777777" w:rsidR="008F7564" w:rsidRPr="008F7564" w:rsidRDefault="008F7564" w:rsidP="008F7564">
      <w:pPr>
        <w:keepNext/>
        <w:keepLines/>
        <w:jc w:val="both"/>
        <w:rPr>
          <w:rFonts w:cs="Tahoma"/>
          <w:sz w:val="20"/>
          <w:szCs w:val="20"/>
        </w:rPr>
      </w:pPr>
    </w:p>
    <w:p w14:paraId="4C4287C5" w14:textId="77777777" w:rsidR="008F7564" w:rsidRPr="008F7564" w:rsidRDefault="008F7564" w:rsidP="008F7564">
      <w:pPr>
        <w:keepNext/>
        <w:keepLines/>
        <w:jc w:val="both"/>
        <w:rPr>
          <w:rFonts w:cs="Tahoma"/>
          <w:b/>
          <w:sz w:val="20"/>
          <w:szCs w:val="20"/>
        </w:rPr>
      </w:pPr>
      <w:r w:rsidRPr="008F7564">
        <w:rPr>
          <w:rFonts w:cs="Tahoma"/>
          <w:b/>
          <w:sz w:val="20"/>
          <w:szCs w:val="20"/>
        </w:rPr>
        <w:t>Dokazila:</w:t>
      </w:r>
    </w:p>
    <w:p w14:paraId="2D4B8A48" w14:textId="77777777" w:rsidR="00302A5E" w:rsidRPr="00716A89" w:rsidRDefault="00302A5E" w:rsidP="00302A5E">
      <w:pPr>
        <w:keepNext/>
        <w:keepLines/>
        <w:numPr>
          <w:ilvl w:val="0"/>
          <w:numId w:val="43"/>
        </w:numPr>
        <w:jc w:val="both"/>
        <w:rPr>
          <w:rFonts w:cs="Tahoma"/>
          <w:sz w:val="20"/>
          <w:szCs w:val="20"/>
        </w:rPr>
      </w:pPr>
      <w:r w:rsidRPr="00716A89">
        <w:rPr>
          <w:rFonts w:cs="Tahoma"/>
          <w:sz w:val="20"/>
          <w:szCs w:val="20"/>
        </w:rPr>
        <w:t xml:space="preserve">Priloga 3/1: »Izjava o izpolnjevanju sposobnosti ponudnika/partnerja«, </w:t>
      </w:r>
    </w:p>
    <w:p w14:paraId="4604B0A4" w14:textId="77777777" w:rsidR="00302A5E" w:rsidRDefault="00302A5E" w:rsidP="00302A5E">
      <w:pPr>
        <w:keepNext/>
        <w:keepLines/>
        <w:numPr>
          <w:ilvl w:val="0"/>
          <w:numId w:val="43"/>
        </w:numPr>
        <w:jc w:val="both"/>
        <w:rPr>
          <w:rFonts w:cs="Tahoma"/>
          <w:sz w:val="20"/>
          <w:szCs w:val="20"/>
        </w:rPr>
      </w:pPr>
      <w:r w:rsidRPr="00716A89">
        <w:rPr>
          <w:rFonts w:cs="Tahoma"/>
          <w:sz w:val="20"/>
          <w:szCs w:val="20"/>
        </w:rPr>
        <w:t>Priloga 3/2: »Izjava o izpolnjevanju sposobnosti podizvajalca/drugega subjekta«.</w:t>
      </w:r>
    </w:p>
    <w:p w14:paraId="7917B9BF" w14:textId="7CE95227" w:rsidR="008F7564" w:rsidRPr="008F7564" w:rsidRDefault="008F7564" w:rsidP="008F7564">
      <w:pPr>
        <w:keepNext/>
        <w:keepLines/>
        <w:numPr>
          <w:ilvl w:val="0"/>
          <w:numId w:val="43"/>
        </w:numPr>
        <w:jc w:val="both"/>
        <w:rPr>
          <w:rFonts w:cs="Tahoma"/>
          <w:sz w:val="20"/>
          <w:szCs w:val="20"/>
        </w:rPr>
      </w:pPr>
      <w:r w:rsidRPr="008F7564">
        <w:rPr>
          <w:rFonts w:cs="Tahoma"/>
          <w:sz w:val="20"/>
          <w:szCs w:val="20"/>
        </w:rPr>
        <w:t xml:space="preserve">Ponudnik izpolni </w:t>
      </w:r>
      <w:r w:rsidRPr="008F7564">
        <w:rPr>
          <w:rFonts w:cs="Tahoma"/>
          <w:b/>
          <w:sz w:val="20"/>
          <w:szCs w:val="20"/>
        </w:rPr>
        <w:t xml:space="preserve">Prilogo </w:t>
      </w:r>
      <w:r w:rsidR="00011438">
        <w:rPr>
          <w:rFonts w:cs="Tahoma"/>
          <w:b/>
          <w:sz w:val="20"/>
          <w:szCs w:val="20"/>
        </w:rPr>
        <w:t>7</w:t>
      </w:r>
      <w:r w:rsidRPr="008F7564">
        <w:rPr>
          <w:rFonts w:cs="Tahoma"/>
          <w:b/>
          <w:sz w:val="20"/>
          <w:szCs w:val="20"/>
        </w:rPr>
        <w:t>.</w:t>
      </w:r>
    </w:p>
    <w:p w14:paraId="1E3DC24F" w14:textId="77777777" w:rsidR="008F7564" w:rsidRPr="008F7564" w:rsidRDefault="008F7564" w:rsidP="008F7564">
      <w:pPr>
        <w:keepNext/>
        <w:keepLines/>
        <w:jc w:val="both"/>
        <w:rPr>
          <w:rFonts w:cs="Tahoma"/>
          <w:bCs/>
          <w:sz w:val="20"/>
          <w:szCs w:val="20"/>
        </w:rPr>
      </w:pPr>
    </w:p>
    <w:p w14:paraId="42541628" w14:textId="77777777" w:rsidR="008F7564" w:rsidRPr="008F7564" w:rsidRDefault="008F7564" w:rsidP="008F7564">
      <w:pPr>
        <w:keepNext/>
        <w:keepLines/>
        <w:numPr>
          <w:ilvl w:val="2"/>
          <w:numId w:val="47"/>
        </w:numPr>
        <w:tabs>
          <w:tab w:val="num" w:pos="1080"/>
        </w:tabs>
        <w:jc w:val="both"/>
        <w:rPr>
          <w:rFonts w:cs="Tahoma"/>
          <w:b/>
          <w:sz w:val="20"/>
          <w:szCs w:val="20"/>
        </w:rPr>
      </w:pPr>
      <w:r w:rsidRPr="008F7564">
        <w:rPr>
          <w:rFonts w:cs="Tahoma"/>
          <w:b/>
          <w:sz w:val="20"/>
          <w:szCs w:val="20"/>
        </w:rPr>
        <w:t>Reference</w:t>
      </w:r>
    </w:p>
    <w:p w14:paraId="2EE2E4FC" w14:textId="77777777" w:rsidR="008F7564" w:rsidRPr="008F7564" w:rsidRDefault="008F7564" w:rsidP="008F7564">
      <w:pPr>
        <w:keepNext/>
        <w:keepLines/>
        <w:jc w:val="both"/>
        <w:rPr>
          <w:rFonts w:cs="Tahoma"/>
          <w:bCs/>
          <w:sz w:val="20"/>
          <w:szCs w:val="20"/>
        </w:rPr>
      </w:pPr>
    </w:p>
    <w:p w14:paraId="517752F7" w14:textId="77777777" w:rsidR="008F7564" w:rsidRPr="008F7564" w:rsidRDefault="008F7564" w:rsidP="008F7564">
      <w:pPr>
        <w:keepNext/>
        <w:keepLines/>
        <w:jc w:val="both"/>
        <w:rPr>
          <w:rFonts w:cs="Tahoma"/>
          <w:sz w:val="20"/>
          <w:szCs w:val="20"/>
        </w:rPr>
      </w:pPr>
      <w:r w:rsidRPr="008F7564">
        <w:rPr>
          <w:rFonts w:cs="Tahoma"/>
          <w:sz w:val="20"/>
          <w:szCs w:val="20"/>
        </w:rPr>
        <w:t xml:space="preserve">Ponudnik mora: </w:t>
      </w:r>
    </w:p>
    <w:p w14:paraId="69B6A924" w14:textId="77777777" w:rsidR="008F7564" w:rsidRPr="008F7564" w:rsidRDefault="008F7564" w:rsidP="008F7564">
      <w:pPr>
        <w:keepNext/>
        <w:keepLines/>
        <w:jc w:val="both"/>
        <w:rPr>
          <w:rFonts w:cs="Tahoma"/>
          <w:sz w:val="20"/>
          <w:szCs w:val="20"/>
        </w:rPr>
      </w:pPr>
    </w:p>
    <w:p w14:paraId="1F83BAFF" w14:textId="3AB773E4" w:rsidR="008F7564" w:rsidRPr="008F7564" w:rsidRDefault="008F7564" w:rsidP="008F7564">
      <w:pPr>
        <w:keepNext/>
        <w:keepLines/>
        <w:numPr>
          <w:ilvl w:val="0"/>
          <w:numId w:val="44"/>
        </w:numPr>
        <w:jc w:val="both"/>
        <w:rPr>
          <w:rFonts w:cs="Tahoma"/>
          <w:sz w:val="20"/>
          <w:szCs w:val="20"/>
          <w:u w:val="single"/>
        </w:rPr>
      </w:pPr>
      <w:bookmarkStart w:id="9" w:name="_Hlk200352846"/>
      <w:r w:rsidRPr="008F7564">
        <w:rPr>
          <w:rFonts w:cs="Tahoma"/>
          <w:sz w:val="20"/>
          <w:szCs w:val="20"/>
        </w:rPr>
        <w:t xml:space="preserve">predložiti </w:t>
      </w:r>
      <w:r w:rsidRPr="008F7564">
        <w:rPr>
          <w:rFonts w:cs="Tahoma"/>
          <w:sz w:val="20"/>
          <w:szCs w:val="20"/>
          <w:u w:val="single"/>
        </w:rPr>
        <w:t>vsaj</w:t>
      </w:r>
      <w:r w:rsidRPr="008F7564">
        <w:rPr>
          <w:rFonts w:cs="Tahoma"/>
          <w:sz w:val="20"/>
          <w:szCs w:val="20"/>
        </w:rPr>
        <w:t xml:space="preserve"> 1 (eno) referenco, s katero izkazuje, da je </w:t>
      </w:r>
      <w:r w:rsidRPr="008F7564">
        <w:rPr>
          <w:rFonts w:cs="Tahoma"/>
          <w:sz w:val="20"/>
          <w:szCs w:val="20"/>
          <w:u w:val="single"/>
        </w:rPr>
        <w:t xml:space="preserve">v obdobju zadnjih </w:t>
      </w:r>
      <w:r w:rsidR="00713FC8">
        <w:rPr>
          <w:rFonts w:cs="Tahoma"/>
          <w:sz w:val="20"/>
          <w:szCs w:val="20"/>
          <w:u w:val="single"/>
        </w:rPr>
        <w:t>4</w:t>
      </w:r>
      <w:r w:rsidRPr="008F7564">
        <w:rPr>
          <w:rFonts w:cs="Tahoma"/>
          <w:sz w:val="20"/>
          <w:szCs w:val="20"/>
          <w:u w:val="single"/>
        </w:rPr>
        <w:t xml:space="preserve"> (</w:t>
      </w:r>
      <w:r w:rsidR="00713FC8">
        <w:rPr>
          <w:rFonts w:cs="Tahoma"/>
          <w:sz w:val="20"/>
          <w:szCs w:val="20"/>
          <w:u w:val="single"/>
        </w:rPr>
        <w:t>štirih</w:t>
      </w:r>
      <w:r w:rsidRPr="008F7564">
        <w:rPr>
          <w:rFonts w:cs="Tahoma"/>
          <w:sz w:val="20"/>
          <w:szCs w:val="20"/>
          <w:u w:val="single"/>
        </w:rPr>
        <w:t>) let, šteto do datuma, določenega za oddajo ponudb</w:t>
      </w:r>
      <w:r w:rsidRPr="008F7564">
        <w:rPr>
          <w:rFonts w:cs="Tahoma"/>
          <w:sz w:val="20"/>
          <w:szCs w:val="20"/>
        </w:rPr>
        <w:t xml:space="preserve">, kvalitetno, strokovno in v skladu s pogodbenimi določili, </w:t>
      </w:r>
      <w:r w:rsidR="009A65C3" w:rsidRPr="009A65C3">
        <w:rPr>
          <w:rFonts w:cs="Tahoma"/>
          <w:sz w:val="20"/>
          <w:szCs w:val="20"/>
        </w:rPr>
        <w:t xml:space="preserve"> </w:t>
      </w:r>
      <w:r w:rsidR="009A65C3">
        <w:rPr>
          <w:rFonts w:cs="Tahoma"/>
          <w:sz w:val="20"/>
          <w:szCs w:val="20"/>
        </w:rPr>
        <w:t>prevzel, zbiral in odpeljal na uničenje</w:t>
      </w:r>
      <w:r w:rsidR="009A65C3" w:rsidRPr="008F7564">
        <w:rPr>
          <w:rFonts w:cs="Tahoma"/>
          <w:sz w:val="20"/>
          <w:szCs w:val="20"/>
        </w:rPr>
        <w:t xml:space="preserve"> </w:t>
      </w:r>
      <w:r w:rsidR="009A65C3">
        <w:rPr>
          <w:rFonts w:cs="Tahoma"/>
          <w:sz w:val="20"/>
          <w:szCs w:val="20"/>
        </w:rPr>
        <w:t>odpadek</w:t>
      </w:r>
      <w:r w:rsidRPr="008F7564">
        <w:rPr>
          <w:rFonts w:cs="Tahoma"/>
          <w:sz w:val="20"/>
          <w:szCs w:val="20"/>
        </w:rPr>
        <w:t xml:space="preserve"> </w:t>
      </w:r>
      <w:r w:rsidR="008A4FC2">
        <w:rPr>
          <w:rFonts w:cs="Tahoma"/>
          <w:sz w:val="20"/>
          <w:szCs w:val="20"/>
        </w:rPr>
        <w:t>z</w:t>
      </w:r>
      <w:r w:rsidRPr="008F7564">
        <w:rPr>
          <w:rFonts w:cs="Tahoma"/>
          <w:sz w:val="20"/>
          <w:szCs w:val="20"/>
        </w:rPr>
        <w:t xml:space="preserve"> EWC oznako </w:t>
      </w:r>
      <w:r w:rsidR="008A4FC2" w:rsidRPr="00DF26BA">
        <w:rPr>
          <w:rFonts w:cs="Tahoma"/>
          <w:sz w:val="20"/>
          <w:szCs w:val="20"/>
        </w:rPr>
        <w:t>13 05 02, 13 05 07 in 19 08 02</w:t>
      </w:r>
      <w:r w:rsidRPr="008F7564">
        <w:rPr>
          <w:rFonts w:cs="Tahoma"/>
          <w:bCs/>
          <w:sz w:val="20"/>
          <w:szCs w:val="20"/>
        </w:rPr>
        <w:t xml:space="preserve">, </w:t>
      </w:r>
      <w:r w:rsidRPr="008F7564">
        <w:rPr>
          <w:rFonts w:cs="Tahoma"/>
          <w:bCs/>
          <w:sz w:val="20"/>
          <w:szCs w:val="20"/>
          <w:u w:val="single"/>
        </w:rPr>
        <w:t>iz česar bo razvidno</w:t>
      </w:r>
      <w:r w:rsidRPr="008F7564">
        <w:rPr>
          <w:rFonts w:cs="Tahoma"/>
          <w:bCs/>
          <w:sz w:val="20"/>
          <w:szCs w:val="20"/>
        </w:rPr>
        <w:t xml:space="preserve">, da je ponudnik </w:t>
      </w:r>
      <w:r w:rsidRPr="008F7564">
        <w:rPr>
          <w:rFonts w:cs="Tahoma"/>
          <w:b/>
          <w:bCs/>
          <w:sz w:val="20"/>
          <w:szCs w:val="20"/>
        </w:rPr>
        <w:t xml:space="preserve">prevzel </w:t>
      </w:r>
      <w:r w:rsidRPr="008F7564">
        <w:rPr>
          <w:rFonts w:cs="Tahoma"/>
          <w:b/>
          <w:bCs/>
          <w:sz w:val="20"/>
          <w:szCs w:val="20"/>
          <w:u w:val="single"/>
        </w:rPr>
        <w:t>letno</w:t>
      </w:r>
      <w:r w:rsidRPr="008F7564">
        <w:rPr>
          <w:rFonts w:cs="Tahoma"/>
          <w:b/>
          <w:bCs/>
          <w:sz w:val="20"/>
          <w:szCs w:val="20"/>
        </w:rPr>
        <w:t xml:space="preserve"> najmanj </w:t>
      </w:r>
      <w:r w:rsidR="00904C68">
        <w:rPr>
          <w:rFonts w:cs="Tahoma"/>
          <w:b/>
          <w:bCs/>
          <w:sz w:val="20"/>
          <w:szCs w:val="20"/>
        </w:rPr>
        <w:t xml:space="preserve">75 </w:t>
      </w:r>
      <w:r w:rsidRPr="008F7564">
        <w:rPr>
          <w:rFonts w:cs="Tahoma"/>
          <w:b/>
          <w:bCs/>
          <w:sz w:val="20"/>
          <w:szCs w:val="20"/>
        </w:rPr>
        <w:t>ton odpadka</w:t>
      </w:r>
      <w:r w:rsidR="00904C68">
        <w:rPr>
          <w:rFonts w:cs="Tahoma"/>
          <w:b/>
          <w:bCs/>
          <w:sz w:val="20"/>
          <w:szCs w:val="20"/>
        </w:rPr>
        <w:t>.</w:t>
      </w:r>
    </w:p>
    <w:bookmarkEnd w:id="9"/>
    <w:p w14:paraId="1BA99837" w14:textId="213A2468" w:rsidR="008F7564" w:rsidRPr="008F7564" w:rsidRDefault="008F7564" w:rsidP="008F7564">
      <w:pPr>
        <w:keepNext/>
        <w:keepLines/>
        <w:jc w:val="both"/>
        <w:rPr>
          <w:rFonts w:cs="Tahoma"/>
          <w:sz w:val="20"/>
          <w:szCs w:val="20"/>
        </w:rPr>
      </w:pPr>
    </w:p>
    <w:p w14:paraId="544125B5" w14:textId="77777777" w:rsidR="008F7564" w:rsidRPr="008F7564" w:rsidRDefault="008F7564" w:rsidP="008F7564">
      <w:pPr>
        <w:keepNext/>
        <w:keepLines/>
        <w:jc w:val="both"/>
        <w:rPr>
          <w:rFonts w:cs="Tahoma"/>
          <w:b/>
          <w:i/>
          <w:sz w:val="20"/>
          <w:szCs w:val="20"/>
          <w:u w:val="single"/>
        </w:rPr>
      </w:pPr>
      <w:r w:rsidRPr="008F7564">
        <w:rPr>
          <w:rFonts w:cs="Tahoma"/>
          <w:b/>
          <w:i/>
          <w:sz w:val="20"/>
          <w:szCs w:val="20"/>
          <w:u w:val="single"/>
        </w:rPr>
        <w:t>Dodatna obrazložitev:</w:t>
      </w:r>
    </w:p>
    <w:p w14:paraId="625085A4" w14:textId="77777777" w:rsidR="008F7564" w:rsidRPr="008F7564" w:rsidRDefault="008F7564" w:rsidP="008F7564">
      <w:pPr>
        <w:keepNext/>
        <w:keepLines/>
        <w:jc w:val="both"/>
        <w:rPr>
          <w:rFonts w:cs="Tahoma"/>
          <w:sz w:val="20"/>
          <w:szCs w:val="20"/>
        </w:rPr>
      </w:pPr>
    </w:p>
    <w:p w14:paraId="57DCEAE3" w14:textId="5AD002BB" w:rsidR="00721D04" w:rsidRPr="008F7564" w:rsidRDefault="00721D04" w:rsidP="008F7564">
      <w:pPr>
        <w:keepNext/>
        <w:keepLines/>
        <w:jc w:val="both"/>
        <w:rPr>
          <w:rFonts w:cs="Tahoma"/>
          <w:i/>
          <w:sz w:val="20"/>
          <w:szCs w:val="20"/>
        </w:rPr>
      </w:pPr>
      <w:r w:rsidRPr="00721D04">
        <w:rPr>
          <w:rFonts w:cs="Tahoma"/>
          <w:i/>
          <w:sz w:val="20"/>
          <w:szCs w:val="20"/>
        </w:rPr>
        <w:t>Ponudnik mora predložiti vsaj 1 (eno) referenco, s katero izkazuje, da je v obdobju zadnjih štirih</w:t>
      </w:r>
      <w:r>
        <w:rPr>
          <w:rFonts w:cs="Tahoma"/>
          <w:i/>
          <w:sz w:val="20"/>
          <w:szCs w:val="20"/>
        </w:rPr>
        <w:t xml:space="preserve"> (4</w:t>
      </w:r>
      <w:r w:rsidRPr="00721D04">
        <w:rPr>
          <w:rFonts w:cs="Tahoma"/>
          <w:i/>
          <w:sz w:val="20"/>
          <w:szCs w:val="20"/>
        </w:rPr>
        <w:t xml:space="preserve">) let, šteto do datuma, določenega za oddajo ponudb, v največ dvanajst (12) mesečnem obdobju, kvalitetno, strokovno in v skladu s pogodbenimi določili, </w:t>
      </w:r>
      <w:r w:rsidR="00136CF8">
        <w:rPr>
          <w:rFonts w:cs="Tahoma"/>
          <w:i/>
          <w:sz w:val="20"/>
          <w:szCs w:val="20"/>
        </w:rPr>
        <w:t>prevzel, zbiral in odpeljal na uničenje</w:t>
      </w:r>
      <w:r w:rsidRPr="00721D04">
        <w:rPr>
          <w:rFonts w:cs="Tahoma"/>
          <w:i/>
          <w:sz w:val="20"/>
          <w:szCs w:val="20"/>
        </w:rPr>
        <w:t xml:space="preserve"> odpad</w:t>
      </w:r>
      <w:r w:rsidR="00136CF8">
        <w:rPr>
          <w:rFonts w:cs="Tahoma"/>
          <w:i/>
          <w:sz w:val="20"/>
          <w:szCs w:val="20"/>
        </w:rPr>
        <w:t>ek</w:t>
      </w:r>
      <w:r w:rsidRPr="00721D04">
        <w:rPr>
          <w:rFonts w:cs="Tahoma"/>
          <w:i/>
          <w:sz w:val="20"/>
          <w:szCs w:val="20"/>
        </w:rPr>
        <w:t xml:space="preserve"> z EWC oznako 13 05 02, 13 05 07 in 19 08 02, v</w:t>
      </w:r>
      <w:r w:rsidR="00136CF8">
        <w:rPr>
          <w:rFonts w:cs="Tahoma"/>
          <w:i/>
          <w:sz w:val="20"/>
          <w:szCs w:val="20"/>
        </w:rPr>
        <w:t xml:space="preserve"> zgornji</w:t>
      </w:r>
      <w:r w:rsidRPr="00721D04">
        <w:rPr>
          <w:rFonts w:cs="Tahoma"/>
          <w:i/>
          <w:sz w:val="20"/>
          <w:szCs w:val="20"/>
        </w:rPr>
        <w:t xml:space="preserve"> količini</w:t>
      </w:r>
      <w:r w:rsidR="00136CF8">
        <w:rPr>
          <w:rFonts w:cs="Tahoma"/>
          <w:i/>
          <w:sz w:val="20"/>
          <w:szCs w:val="20"/>
        </w:rPr>
        <w:t>.</w:t>
      </w:r>
      <w:r w:rsidRPr="00721D04">
        <w:rPr>
          <w:rFonts w:cs="Tahoma"/>
          <w:i/>
          <w:sz w:val="20"/>
          <w:szCs w:val="20"/>
        </w:rPr>
        <w:t xml:space="preserve"> </w:t>
      </w:r>
    </w:p>
    <w:p w14:paraId="76AE30FF" w14:textId="77777777" w:rsidR="008F7564" w:rsidRPr="008F7564" w:rsidRDefault="008F7564" w:rsidP="008F7564">
      <w:pPr>
        <w:keepNext/>
        <w:keepLines/>
        <w:jc w:val="both"/>
        <w:rPr>
          <w:rFonts w:cs="Tahoma"/>
          <w:i/>
          <w:sz w:val="20"/>
          <w:szCs w:val="20"/>
        </w:rPr>
      </w:pPr>
    </w:p>
    <w:p w14:paraId="139A9CF4" w14:textId="36694F27" w:rsidR="008F7564" w:rsidRDefault="008F7564" w:rsidP="008F7564">
      <w:pPr>
        <w:keepNext/>
        <w:keepLines/>
        <w:jc w:val="both"/>
        <w:rPr>
          <w:rFonts w:cs="Tahoma"/>
          <w:sz w:val="20"/>
          <w:szCs w:val="20"/>
        </w:rPr>
      </w:pPr>
      <w:r w:rsidRPr="008F7564">
        <w:rPr>
          <w:rFonts w:cs="Tahoma"/>
          <w:sz w:val="20"/>
          <w:szCs w:val="20"/>
          <w:lang w:val="x-none"/>
        </w:rPr>
        <w:t>Za referenčna naročila se štejejo tista naročila</w:t>
      </w:r>
      <w:r w:rsidRPr="008F7564">
        <w:rPr>
          <w:rFonts w:cs="Tahoma"/>
          <w:sz w:val="20"/>
          <w:szCs w:val="20"/>
        </w:rPr>
        <w:t>,</w:t>
      </w:r>
      <w:r w:rsidRPr="008F7564">
        <w:rPr>
          <w:rFonts w:cs="Tahoma"/>
          <w:sz w:val="20"/>
          <w:szCs w:val="20"/>
          <w:lang w:val="x-none"/>
        </w:rPr>
        <w:t xml:space="preserve"> ki </w:t>
      </w:r>
      <w:r w:rsidRPr="008F7564">
        <w:rPr>
          <w:rFonts w:cs="Tahoma"/>
          <w:sz w:val="20"/>
          <w:szCs w:val="20"/>
        </w:rPr>
        <w:t>iz</w:t>
      </w:r>
      <w:r w:rsidRPr="008F7564">
        <w:rPr>
          <w:rFonts w:cs="Tahoma"/>
          <w:sz w:val="20"/>
          <w:szCs w:val="20"/>
          <w:lang w:val="x-none"/>
        </w:rPr>
        <w:t xml:space="preserve">kazujejo, da je izvajalec kvalitetno in v skladu s pogodbenimi določili </w:t>
      </w:r>
      <w:r w:rsidRPr="008F7564">
        <w:rPr>
          <w:rFonts w:cs="Tahoma"/>
          <w:sz w:val="20"/>
          <w:szCs w:val="20"/>
        </w:rPr>
        <w:t>izvedel predmet reference.</w:t>
      </w:r>
    </w:p>
    <w:p w14:paraId="010E6B61" w14:textId="77777777" w:rsidR="001F646D" w:rsidRPr="008F7564" w:rsidRDefault="001F646D" w:rsidP="008F7564">
      <w:pPr>
        <w:keepNext/>
        <w:keepLines/>
        <w:jc w:val="both"/>
        <w:rPr>
          <w:rFonts w:cs="Tahoma"/>
          <w:sz w:val="20"/>
          <w:szCs w:val="20"/>
        </w:rPr>
      </w:pPr>
    </w:p>
    <w:p w14:paraId="388B8CFD" w14:textId="77777777" w:rsidR="008F7564" w:rsidRPr="008F7564" w:rsidRDefault="008F7564" w:rsidP="008F7564">
      <w:pPr>
        <w:keepNext/>
        <w:keepLines/>
        <w:jc w:val="both"/>
        <w:rPr>
          <w:rFonts w:cs="Tahoma"/>
          <w:b/>
          <w:sz w:val="20"/>
          <w:szCs w:val="20"/>
        </w:rPr>
      </w:pPr>
    </w:p>
    <w:p w14:paraId="5CAC84EC" w14:textId="77777777" w:rsidR="008F7564" w:rsidRPr="008F7564" w:rsidRDefault="008F7564" w:rsidP="008F7564">
      <w:pPr>
        <w:keepNext/>
        <w:keepLines/>
        <w:jc w:val="both"/>
        <w:rPr>
          <w:rFonts w:cs="Tahoma"/>
          <w:b/>
          <w:sz w:val="20"/>
          <w:szCs w:val="20"/>
        </w:rPr>
      </w:pPr>
      <w:r w:rsidRPr="008F7564">
        <w:rPr>
          <w:rFonts w:cs="Tahoma"/>
          <w:b/>
          <w:sz w:val="20"/>
          <w:szCs w:val="20"/>
        </w:rPr>
        <w:t>Dokazila:</w:t>
      </w:r>
    </w:p>
    <w:p w14:paraId="509BCC59" w14:textId="6B896524" w:rsidR="008F7564" w:rsidRPr="008F7564" w:rsidRDefault="008F7564" w:rsidP="008F7564">
      <w:pPr>
        <w:keepNext/>
        <w:keepLines/>
        <w:numPr>
          <w:ilvl w:val="0"/>
          <w:numId w:val="43"/>
        </w:numPr>
        <w:jc w:val="both"/>
        <w:rPr>
          <w:rFonts w:cs="Tahoma"/>
          <w:bCs/>
          <w:sz w:val="20"/>
          <w:szCs w:val="20"/>
        </w:rPr>
      </w:pPr>
      <w:r w:rsidRPr="008F7564">
        <w:rPr>
          <w:rFonts w:cs="Tahoma"/>
          <w:bCs/>
          <w:sz w:val="20"/>
          <w:szCs w:val="20"/>
        </w:rPr>
        <w:t>izpolnjen</w:t>
      </w:r>
      <w:r w:rsidR="00011438">
        <w:rPr>
          <w:rFonts w:cs="Tahoma"/>
          <w:bCs/>
          <w:sz w:val="20"/>
          <w:szCs w:val="20"/>
        </w:rPr>
        <w:t>a, podpisana in žigosana</w:t>
      </w:r>
      <w:r w:rsidRPr="008F7564">
        <w:rPr>
          <w:rFonts w:cs="Tahoma"/>
          <w:bCs/>
          <w:sz w:val="20"/>
          <w:szCs w:val="20"/>
        </w:rPr>
        <w:t xml:space="preserve"> prilog</w:t>
      </w:r>
      <w:r w:rsidR="00011438">
        <w:rPr>
          <w:rFonts w:cs="Tahoma"/>
          <w:bCs/>
          <w:sz w:val="20"/>
          <w:szCs w:val="20"/>
        </w:rPr>
        <w:t>a</w:t>
      </w:r>
      <w:r w:rsidRPr="008F7564">
        <w:rPr>
          <w:rFonts w:cs="Tahoma"/>
          <w:bCs/>
          <w:sz w:val="20"/>
          <w:szCs w:val="20"/>
        </w:rPr>
        <w:t xml:space="preserve"> »Seznam referenc« (Priloga </w:t>
      </w:r>
      <w:r w:rsidR="008A4FC2">
        <w:rPr>
          <w:rFonts w:cs="Tahoma"/>
          <w:bCs/>
          <w:sz w:val="20"/>
          <w:szCs w:val="20"/>
        </w:rPr>
        <w:t>5/1</w:t>
      </w:r>
      <w:r w:rsidRPr="008F7564">
        <w:rPr>
          <w:rFonts w:cs="Tahoma"/>
          <w:bCs/>
          <w:sz w:val="20"/>
          <w:szCs w:val="20"/>
        </w:rPr>
        <w:t>)</w:t>
      </w:r>
    </w:p>
    <w:p w14:paraId="03FB4941" w14:textId="1F1F7BC2" w:rsidR="008F7564" w:rsidRPr="008F7564" w:rsidRDefault="00011438" w:rsidP="008F7564">
      <w:pPr>
        <w:keepNext/>
        <w:keepLines/>
        <w:numPr>
          <w:ilvl w:val="0"/>
          <w:numId w:val="43"/>
        </w:numPr>
        <w:jc w:val="both"/>
        <w:rPr>
          <w:rFonts w:cs="Tahoma"/>
          <w:sz w:val="20"/>
          <w:szCs w:val="20"/>
        </w:rPr>
      </w:pPr>
      <w:r w:rsidRPr="008F7564">
        <w:rPr>
          <w:rFonts w:cs="Tahoma"/>
          <w:bCs/>
          <w:sz w:val="20"/>
          <w:szCs w:val="20"/>
        </w:rPr>
        <w:lastRenderedPageBreak/>
        <w:t>izpolnjen</w:t>
      </w:r>
      <w:r>
        <w:rPr>
          <w:rFonts w:cs="Tahoma"/>
          <w:bCs/>
          <w:sz w:val="20"/>
          <w:szCs w:val="20"/>
        </w:rPr>
        <w:t>a, podpisana in žigosana</w:t>
      </w:r>
      <w:r w:rsidRPr="008F7564">
        <w:rPr>
          <w:rFonts w:cs="Tahoma"/>
          <w:bCs/>
          <w:sz w:val="20"/>
          <w:szCs w:val="20"/>
        </w:rPr>
        <w:t xml:space="preserve"> prilog</w:t>
      </w:r>
      <w:r>
        <w:rPr>
          <w:rFonts w:cs="Tahoma"/>
          <w:bCs/>
          <w:sz w:val="20"/>
          <w:szCs w:val="20"/>
        </w:rPr>
        <w:t>a</w:t>
      </w:r>
      <w:r w:rsidRPr="008F7564">
        <w:rPr>
          <w:rFonts w:cs="Tahoma"/>
          <w:bCs/>
          <w:sz w:val="20"/>
          <w:szCs w:val="20"/>
        </w:rPr>
        <w:t xml:space="preserve"> </w:t>
      </w:r>
      <w:r w:rsidR="008F7564" w:rsidRPr="008F7564">
        <w:rPr>
          <w:rFonts w:cs="Tahoma"/>
          <w:sz w:val="20"/>
          <w:szCs w:val="20"/>
        </w:rPr>
        <w:t xml:space="preserve">»Potrditev referenc s strani posameznih naročnikov« (Priloga </w:t>
      </w:r>
      <w:r w:rsidR="008A4FC2">
        <w:rPr>
          <w:rFonts w:cs="Tahoma"/>
          <w:sz w:val="20"/>
          <w:szCs w:val="20"/>
        </w:rPr>
        <w:t>5/2</w:t>
      </w:r>
      <w:r w:rsidR="008F7564" w:rsidRPr="008F7564">
        <w:rPr>
          <w:rFonts w:cs="Tahoma"/>
          <w:sz w:val="20"/>
          <w:szCs w:val="20"/>
        </w:rPr>
        <w:t xml:space="preserve">), s katerim potrjuje, da je ponudnik dela opravil strokovno pravilno, kvalitetno in v skladu s pogodbenimi določili.  </w:t>
      </w:r>
    </w:p>
    <w:p w14:paraId="6179B5AF" w14:textId="77777777" w:rsidR="008F7564" w:rsidRPr="008F7564" w:rsidRDefault="008F7564" w:rsidP="008F7564">
      <w:pPr>
        <w:keepNext/>
        <w:keepLines/>
        <w:jc w:val="both"/>
        <w:rPr>
          <w:rFonts w:cs="Tahoma"/>
          <w:sz w:val="20"/>
          <w:szCs w:val="20"/>
        </w:rPr>
      </w:pPr>
    </w:p>
    <w:p w14:paraId="03459864" w14:textId="77777777" w:rsidR="008F7564" w:rsidRPr="008F7564" w:rsidRDefault="008F7564" w:rsidP="008F7564">
      <w:pPr>
        <w:keepNext/>
        <w:keepLines/>
        <w:jc w:val="both"/>
        <w:rPr>
          <w:rFonts w:cs="Tahoma"/>
          <w:sz w:val="20"/>
          <w:szCs w:val="20"/>
          <w:u w:val="single"/>
        </w:rPr>
      </w:pPr>
      <w:r w:rsidRPr="008F7564">
        <w:rPr>
          <w:rFonts w:cs="Tahoma"/>
          <w:sz w:val="20"/>
          <w:szCs w:val="20"/>
        </w:rPr>
        <w:t xml:space="preserve">Naročnik je upravičen pred sprejemom odločitve o izbiri opraviti poizvedbe o navedenih referencah, zato </w:t>
      </w:r>
      <w:r w:rsidRPr="008F7564">
        <w:rPr>
          <w:rFonts w:cs="Tahoma"/>
          <w:b/>
          <w:sz w:val="20"/>
          <w:szCs w:val="20"/>
        </w:rPr>
        <w:t>naročnik pridržuje pravico, da ponudnik na podlagi poziva naročnika v zahtevanem roku predloži dodatna dokazila o uspešni izvedbi navedenih referenčnih del</w:t>
      </w:r>
      <w:r w:rsidRPr="008F7564">
        <w:rPr>
          <w:rFonts w:cs="Tahoma"/>
          <w:sz w:val="20"/>
          <w:szCs w:val="20"/>
        </w:rPr>
        <w:t xml:space="preserve">. Če navedene reference ne izkazujejo resničnega stanja jih naročnik ne bo upošteval. </w:t>
      </w:r>
      <w:r w:rsidRPr="008F7564">
        <w:rPr>
          <w:rFonts w:cs="Tahoma"/>
          <w:sz w:val="20"/>
          <w:szCs w:val="20"/>
          <w:u w:val="single"/>
        </w:rPr>
        <w:t>Gospodarskim subjektom se bodo priznale reference le za tista dela, ki so jih neposredno (z lastnimi znanji in zmogljivostmi) izvedli sami.</w:t>
      </w:r>
    </w:p>
    <w:p w14:paraId="1FF3F285" w14:textId="77777777" w:rsidR="008F7564" w:rsidRPr="008F7564" w:rsidRDefault="008F7564" w:rsidP="008F7564">
      <w:pPr>
        <w:keepNext/>
        <w:keepLines/>
        <w:jc w:val="both"/>
        <w:rPr>
          <w:rFonts w:cs="Tahoma"/>
          <w:sz w:val="20"/>
          <w:szCs w:val="20"/>
          <w:u w:val="single"/>
        </w:rPr>
      </w:pPr>
    </w:p>
    <w:p w14:paraId="6CABA904" w14:textId="77777777" w:rsidR="008F7564" w:rsidRPr="008F7564" w:rsidRDefault="008F7564" w:rsidP="008F7564">
      <w:pPr>
        <w:keepNext/>
        <w:keepLines/>
        <w:jc w:val="both"/>
        <w:rPr>
          <w:rFonts w:cs="Tahoma"/>
          <w:bCs/>
          <w:i/>
          <w:sz w:val="20"/>
          <w:szCs w:val="20"/>
        </w:rPr>
      </w:pPr>
      <w:r w:rsidRPr="008F7564">
        <w:rPr>
          <w:rFonts w:cs="Tahoma"/>
          <w:bCs/>
          <w:i/>
          <w:sz w:val="20"/>
          <w:szCs w:val="20"/>
        </w:rPr>
        <w:t xml:space="preserve">Reference mora potrditi posamezni naročnik/izdajatelj referenc. Ponudnik obrazec, ki ga izpolnijo in potrdijo posamezni naročniki/izdajatelji referenc, razmnoži v potrebnem številu. </w:t>
      </w:r>
      <w:r w:rsidRPr="008F7564">
        <w:rPr>
          <w:rFonts w:cs="Tahoma"/>
          <w:i/>
          <w:sz w:val="20"/>
          <w:szCs w:val="20"/>
        </w:rPr>
        <w:t xml:space="preserve">Ponudnik se z oddajo svoje ponudbe strinja, da naročnik pri naročniku/izdajatelju reference preveri navedbe iz priloženih referenc oziroma uspešno izvedenih poslov ponudnika. </w:t>
      </w:r>
    </w:p>
    <w:p w14:paraId="107FE0FD" w14:textId="77777777" w:rsidR="008F7564" w:rsidRPr="008F7564" w:rsidRDefault="008F7564" w:rsidP="008F7564">
      <w:pPr>
        <w:keepNext/>
        <w:keepLines/>
        <w:jc w:val="both"/>
        <w:rPr>
          <w:rFonts w:cs="Tahoma"/>
          <w:sz w:val="20"/>
          <w:szCs w:val="20"/>
        </w:rPr>
      </w:pPr>
    </w:p>
    <w:p w14:paraId="14E6F7FE" w14:textId="77777777" w:rsidR="008F7564" w:rsidRPr="008F7564" w:rsidRDefault="008F7564" w:rsidP="008F7564">
      <w:pPr>
        <w:keepNext/>
        <w:keepLines/>
        <w:jc w:val="both"/>
        <w:rPr>
          <w:rFonts w:cs="Tahoma"/>
          <w:sz w:val="20"/>
          <w:szCs w:val="20"/>
        </w:rPr>
      </w:pPr>
      <w:r w:rsidRPr="008F7564">
        <w:rPr>
          <w:rFonts w:cs="Tahoma"/>
          <w:bCs/>
          <w:i/>
          <w:sz w:val="20"/>
          <w:szCs w:val="20"/>
        </w:rPr>
        <w:t xml:space="preserve">Zgoraj naveden/e referenčni/e pogoj/e lahko ponudnik izpolni samostojno, kot skupina ponudnikov (partnerji) v primeru skupne ponudbe ali s podizvajalci, </w:t>
      </w:r>
      <w:r w:rsidRPr="008F7564">
        <w:rPr>
          <w:rFonts w:cs="Tahoma"/>
          <w:b/>
          <w:bCs/>
          <w:i/>
          <w:sz w:val="20"/>
          <w:szCs w:val="20"/>
          <w:u w:val="single"/>
        </w:rPr>
        <w:t xml:space="preserve">vendar bo moral ta subjekt (s katerim se izkazuje reference) predmetna dela javnega naročila (za katera se bo priložila referenca v ponudbi) tudi izvesti. </w:t>
      </w:r>
    </w:p>
    <w:p w14:paraId="7AF2A4BA" w14:textId="12704454" w:rsidR="000A4D00" w:rsidRDefault="000A4D00" w:rsidP="00FB2203">
      <w:pPr>
        <w:keepNext/>
        <w:keepLines/>
        <w:jc w:val="both"/>
        <w:rPr>
          <w:rFonts w:cs="Tahoma"/>
          <w:sz w:val="20"/>
          <w:szCs w:val="20"/>
        </w:rPr>
      </w:pPr>
    </w:p>
    <w:p w14:paraId="3BAEB035" w14:textId="77777777" w:rsidR="00713FC8" w:rsidRPr="00716A89" w:rsidRDefault="00713FC8" w:rsidP="00FB2203">
      <w:pPr>
        <w:keepNext/>
        <w:keepLines/>
        <w:jc w:val="both"/>
        <w:rPr>
          <w:rFonts w:cs="Tahoma"/>
          <w:sz w:val="20"/>
          <w:szCs w:val="20"/>
        </w:rPr>
      </w:pPr>
    </w:p>
    <w:p w14:paraId="49A6622A" w14:textId="77777777" w:rsidR="00201EFB" w:rsidRPr="00716A89" w:rsidRDefault="00201EFB" w:rsidP="008F7564">
      <w:pPr>
        <w:keepNext/>
        <w:keepLines/>
        <w:numPr>
          <w:ilvl w:val="1"/>
          <w:numId w:val="47"/>
        </w:numPr>
        <w:jc w:val="both"/>
        <w:rPr>
          <w:rFonts w:cs="Tahoma"/>
          <w:b/>
          <w:sz w:val="20"/>
          <w:szCs w:val="20"/>
        </w:rPr>
      </w:pPr>
      <w:r w:rsidRPr="00716A89">
        <w:rPr>
          <w:rFonts w:cs="Tahoma"/>
          <w:b/>
          <w:sz w:val="20"/>
          <w:szCs w:val="20"/>
        </w:rPr>
        <w:t>Ostale zahteve in pogoji naročnika</w:t>
      </w:r>
    </w:p>
    <w:p w14:paraId="0F10C2FF" w14:textId="77777777" w:rsidR="00201EFB" w:rsidRPr="00716A89" w:rsidRDefault="00201EFB" w:rsidP="00FB2203">
      <w:pPr>
        <w:keepNext/>
        <w:keepLines/>
        <w:rPr>
          <w:rFonts w:cs="Tahoma"/>
          <w:b/>
          <w:sz w:val="20"/>
          <w:szCs w:val="21"/>
        </w:rPr>
      </w:pPr>
    </w:p>
    <w:p w14:paraId="11156D08" w14:textId="77777777" w:rsidR="004D6C24" w:rsidRPr="00716A89" w:rsidRDefault="004D6C24" w:rsidP="00FB2203">
      <w:pPr>
        <w:keepNext/>
        <w:keepLines/>
        <w:tabs>
          <w:tab w:val="left" w:pos="-1560"/>
        </w:tabs>
        <w:jc w:val="both"/>
        <w:rPr>
          <w:rFonts w:cs="Tahoma"/>
          <w:sz w:val="20"/>
          <w:szCs w:val="20"/>
        </w:rPr>
      </w:pPr>
      <w:r w:rsidRPr="00716A89">
        <w:rPr>
          <w:rFonts w:cs="Tahoma"/>
          <w:sz w:val="20"/>
          <w:szCs w:val="20"/>
        </w:rPr>
        <w:t>Gospodarski subjekt ne sme biti uvrščen na seznam poslovnih subjektov, s katerimi na podlagi 35. člena Zakona o integriteti in preprečevanju korupcije (Ur. l. RS, št. 69/11-UPB2, v nadaljevanju: ZIntPK), naročniki ne smejo sodelovati.</w:t>
      </w:r>
    </w:p>
    <w:p w14:paraId="7E048ED0" w14:textId="77777777" w:rsidR="004D6C24" w:rsidRPr="00716A89" w:rsidRDefault="004D6C24" w:rsidP="00FB2203">
      <w:pPr>
        <w:keepNext/>
        <w:keepLines/>
        <w:jc w:val="both"/>
        <w:rPr>
          <w:rFonts w:cs="Tahoma"/>
          <w:sz w:val="20"/>
          <w:szCs w:val="20"/>
        </w:rPr>
      </w:pPr>
    </w:p>
    <w:p w14:paraId="0FE7C9A3" w14:textId="48C080BF" w:rsidR="004D6C24" w:rsidRPr="00716A89" w:rsidRDefault="004D6C24" w:rsidP="00FB2203">
      <w:pPr>
        <w:keepNext/>
        <w:keepLines/>
        <w:tabs>
          <w:tab w:val="left" w:pos="284"/>
        </w:tabs>
        <w:jc w:val="both"/>
        <w:rPr>
          <w:rFonts w:cs="Tahoma"/>
          <w:sz w:val="20"/>
          <w:szCs w:val="20"/>
        </w:rPr>
      </w:pPr>
      <w:r w:rsidRPr="00716A89">
        <w:rPr>
          <w:rFonts w:cs="Tahoma"/>
          <w:sz w:val="20"/>
          <w:szCs w:val="20"/>
        </w:rPr>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FE0DBD">
        <w:rPr>
          <w:rFonts w:cs="Tahoma"/>
          <w:sz w:val="20"/>
          <w:szCs w:val="20"/>
        </w:rPr>
        <w:t>okvirnega sporazuma</w:t>
      </w:r>
      <w:r w:rsidRPr="00716A89">
        <w:rPr>
          <w:rFonts w:cs="Tahoma"/>
          <w:sz w:val="20"/>
          <w:szCs w:val="20"/>
        </w:rPr>
        <w:t>.</w:t>
      </w:r>
    </w:p>
    <w:p w14:paraId="4A2F204C" w14:textId="77777777" w:rsidR="004D6C24" w:rsidRPr="00716A89" w:rsidRDefault="004D6C24" w:rsidP="00FB2203">
      <w:pPr>
        <w:keepNext/>
        <w:keepLines/>
        <w:jc w:val="both"/>
        <w:rPr>
          <w:rFonts w:cs="Tahoma"/>
          <w:b/>
          <w:sz w:val="20"/>
          <w:szCs w:val="20"/>
        </w:rPr>
      </w:pPr>
    </w:p>
    <w:p w14:paraId="0CF6D24A" w14:textId="77777777" w:rsidR="004D6C24" w:rsidRPr="00716A89" w:rsidRDefault="004D6C24" w:rsidP="00FB2203">
      <w:pPr>
        <w:keepNext/>
        <w:keepLines/>
        <w:jc w:val="both"/>
        <w:rPr>
          <w:rFonts w:cs="Tahoma"/>
          <w:b/>
          <w:sz w:val="20"/>
          <w:szCs w:val="20"/>
        </w:rPr>
      </w:pPr>
      <w:r w:rsidRPr="00716A89">
        <w:rPr>
          <w:rFonts w:cs="Tahoma"/>
          <w:b/>
          <w:sz w:val="20"/>
          <w:szCs w:val="20"/>
        </w:rPr>
        <w:t>Zgoraj navedeni pogoji veljajo tudi za posamezne člane skupine ponudnikov v okviru skupne ponudbe in za vse v ponudbi navedene podizvajalce.</w:t>
      </w:r>
    </w:p>
    <w:p w14:paraId="73EE09B7" w14:textId="77777777" w:rsidR="004D6C24" w:rsidRPr="00716A89" w:rsidRDefault="004D6C24" w:rsidP="00FB2203">
      <w:pPr>
        <w:keepNext/>
        <w:keepLines/>
        <w:jc w:val="both"/>
        <w:rPr>
          <w:rFonts w:cs="Tahoma"/>
          <w:b/>
          <w:sz w:val="20"/>
          <w:szCs w:val="20"/>
        </w:rPr>
      </w:pPr>
    </w:p>
    <w:p w14:paraId="0DF7B176" w14:textId="77777777" w:rsidR="004D6C24" w:rsidRPr="00716A89" w:rsidRDefault="004D6C24" w:rsidP="00FB2203">
      <w:pPr>
        <w:keepNext/>
        <w:keepLines/>
        <w:jc w:val="both"/>
        <w:rPr>
          <w:rFonts w:cs="Tahoma"/>
          <w:b/>
          <w:bCs/>
          <w:sz w:val="20"/>
          <w:szCs w:val="20"/>
        </w:rPr>
      </w:pPr>
      <w:r w:rsidRPr="00716A89">
        <w:rPr>
          <w:rFonts w:cs="Tahoma"/>
          <w:b/>
          <w:bCs/>
          <w:sz w:val="20"/>
          <w:szCs w:val="20"/>
        </w:rPr>
        <w:t>V kolikor gospodarski subjekt glede pogojev v zvezi z ekonomskim in finančnim položajem ter tehnično in strokovno sposobnostjo, v skladu z 81. členom ZJN-3,</w:t>
      </w:r>
      <w:r w:rsidRPr="00716A89">
        <w:rPr>
          <w:rFonts w:cs="Tahoma"/>
          <w:bCs/>
          <w:sz w:val="20"/>
          <w:szCs w:val="20"/>
        </w:rPr>
        <w:t xml:space="preserve"> </w:t>
      </w:r>
      <w:r w:rsidRPr="00716A89">
        <w:rPr>
          <w:rFonts w:cs="Tahoma"/>
          <w:b/>
          <w:bCs/>
          <w:sz w:val="20"/>
          <w:szCs w:val="20"/>
        </w:rPr>
        <w:t>uporabi zmogljivosti drugih subjektov, morajo zgoraj navedene pogoje izpolnjevati tudi subjekti, katerih zmogljivosti uporablja gospodarski subjekt.</w:t>
      </w:r>
    </w:p>
    <w:p w14:paraId="725FB8A2" w14:textId="77777777" w:rsidR="004D6C24" w:rsidRPr="00716A89" w:rsidRDefault="004D6C24" w:rsidP="00FB2203">
      <w:pPr>
        <w:keepNext/>
        <w:keepLines/>
        <w:jc w:val="both"/>
        <w:rPr>
          <w:rFonts w:cs="Tahoma"/>
          <w:sz w:val="20"/>
          <w:szCs w:val="20"/>
        </w:rPr>
      </w:pPr>
    </w:p>
    <w:p w14:paraId="5D3B049A" w14:textId="77777777" w:rsidR="004D6C24" w:rsidRPr="00716A89" w:rsidRDefault="004D6C24" w:rsidP="00FB2203">
      <w:pPr>
        <w:keepNext/>
        <w:keepLines/>
        <w:jc w:val="both"/>
        <w:rPr>
          <w:rFonts w:cs="Tahoma"/>
          <w:b/>
          <w:sz w:val="20"/>
          <w:szCs w:val="20"/>
        </w:rPr>
      </w:pPr>
      <w:r w:rsidRPr="00716A89">
        <w:rPr>
          <w:rFonts w:cs="Tahoma"/>
          <w:b/>
          <w:sz w:val="20"/>
          <w:szCs w:val="20"/>
        </w:rPr>
        <w:t>DOKAZILO:</w:t>
      </w:r>
    </w:p>
    <w:p w14:paraId="3C2C7B8F" w14:textId="77777777" w:rsidR="004D6C24" w:rsidRPr="00716A89" w:rsidRDefault="004D6C24" w:rsidP="00FB2203">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118D0135" w14:textId="77777777" w:rsidR="004D6C24" w:rsidRPr="00716A89" w:rsidRDefault="004D6C24" w:rsidP="00FB2203">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69740313" w14:textId="241AE508" w:rsidR="004D6C24" w:rsidRDefault="004D6C24" w:rsidP="00FB2203">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 podizvajalca/drugega subjekta«,</w:t>
      </w:r>
    </w:p>
    <w:p w14:paraId="36D13701" w14:textId="71E6DBFA" w:rsidR="00011438" w:rsidRPr="00011438" w:rsidRDefault="00011438" w:rsidP="00011438">
      <w:pPr>
        <w:keepNext/>
        <w:keepLines/>
        <w:numPr>
          <w:ilvl w:val="0"/>
          <w:numId w:val="8"/>
        </w:numPr>
        <w:ind w:left="714" w:hanging="357"/>
        <w:jc w:val="both"/>
        <w:rPr>
          <w:rFonts w:cs="Tahoma"/>
          <w:sz w:val="20"/>
          <w:szCs w:val="20"/>
        </w:rPr>
      </w:pPr>
      <w:r w:rsidRPr="00716A89">
        <w:rPr>
          <w:rFonts w:cs="Tahoma"/>
          <w:sz w:val="20"/>
          <w:szCs w:val="20"/>
        </w:rPr>
        <w:t>Priloga 3/</w:t>
      </w:r>
      <w:r>
        <w:rPr>
          <w:rFonts w:cs="Tahoma"/>
          <w:sz w:val="20"/>
          <w:szCs w:val="20"/>
        </w:rPr>
        <w:t>3</w:t>
      </w:r>
      <w:r w:rsidRPr="00716A89">
        <w:rPr>
          <w:rFonts w:cs="Tahoma"/>
          <w:sz w:val="20"/>
          <w:szCs w:val="20"/>
        </w:rPr>
        <w:t xml:space="preserve">: »Izjava </w:t>
      </w:r>
      <w:r>
        <w:rPr>
          <w:rFonts w:cs="Tahoma"/>
          <w:sz w:val="20"/>
          <w:szCs w:val="20"/>
        </w:rPr>
        <w:t>fizične osebe«</w:t>
      </w:r>
    </w:p>
    <w:p w14:paraId="22A6F248" w14:textId="2AF0BDAE" w:rsidR="006833DA" w:rsidRPr="00131B8A" w:rsidRDefault="004D6C24" w:rsidP="00FB2203">
      <w:pPr>
        <w:keepNext/>
        <w:keepLines/>
        <w:numPr>
          <w:ilvl w:val="0"/>
          <w:numId w:val="8"/>
        </w:numPr>
        <w:ind w:left="714" w:hanging="357"/>
        <w:jc w:val="both"/>
        <w:rPr>
          <w:rFonts w:cs="Tahoma"/>
          <w:sz w:val="20"/>
          <w:szCs w:val="20"/>
        </w:rPr>
      </w:pPr>
      <w:r w:rsidRPr="00716A89">
        <w:rPr>
          <w:rFonts w:cs="Tahoma"/>
          <w:sz w:val="20"/>
          <w:szCs w:val="20"/>
        </w:rPr>
        <w:t>Priloga 3/4: »</w:t>
      </w:r>
      <w:r w:rsidRPr="00716A89">
        <w:rPr>
          <w:rFonts w:cs="Tahoma"/>
          <w:bCs/>
          <w:sz w:val="20"/>
          <w:szCs w:val="20"/>
        </w:rPr>
        <w:t xml:space="preserve">Izjava o udeležbi fizičnih in pravnih oseb v lastništvu ponudnika«. </w:t>
      </w:r>
    </w:p>
    <w:p w14:paraId="70A974A1" w14:textId="1594FF79" w:rsidR="00C47852" w:rsidRDefault="00C47852">
      <w:pPr>
        <w:spacing w:after="200" w:line="276" w:lineRule="auto"/>
        <w:rPr>
          <w:rFonts w:cs="Tahoma"/>
          <w:sz w:val="20"/>
          <w:szCs w:val="20"/>
        </w:rPr>
      </w:pPr>
      <w:r>
        <w:rPr>
          <w:rFonts w:cs="Tahoma"/>
          <w:sz w:val="20"/>
          <w:szCs w:val="20"/>
        </w:rPr>
        <w:br w:type="page"/>
      </w:r>
    </w:p>
    <w:p w14:paraId="7349FFE6" w14:textId="77777777" w:rsidR="00201EFB" w:rsidRPr="00716A89" w:rsidRDefault="00201EFB" w:rsidP="008F7564">
      <w:pPr>
        <w:keepNext/>
        <w:keepLines/>
        <w:numPr>
          <w:ilvl w:val="0"/>
          <w:numId w:val="47"/>
        </w:numPr>
        <w:jc w:val="both"/>
        <w:rPr>
          <w:rFonts w:cs="Tahoma"/>
          <w:b/>
        </w:rPr>
      </w:pPr>
      <w:bookmarkStart w:id="10" w:name="OLE_LINK1"/>
      <w:bookmarkStart w:id="11" w:name="OLE_LINK2"/>
      <w:r w:rsidRPr="00716A89">
        <w:rPr>
          <w:rFonts w:cs="Tahoma"/>
          <w:b/>
        </w:rPr>
        <w:lastRenderedPageBreak/>
        <w:t>FINANČNA ZAVAROVANJA</w:t>
      </w:r>
    </w:p>
    <w:p w14:paraId="78EB1A28" w14:textId="77777777" w:rsidR="00AC6A59" w:rsidRPr="00716A89" w:rsidRDefault="00AC6A59" w:rsidP="00FB2203">
      <w:pPr>
        <w:keepNext/>
        <w:keepLines/>
        <w:ind w:left="360"/>
        <w:jc w:val="both"/>
        <w:rPr>
          <w:rFonts w:cs="Tahoma"/>
          <w:b/>
        </w:rPr>
      </w:pPr>
    </w:p>
    <w:bookmarkEnd w:id="10"/>
    <w:bookmarkEnd w:id="11"/>
    <w:p w14:paraId="6E575741" w14:textId="77777777" w:rsidR="00D30BE9" w:rsidRPr="00716A89" w:rsidRDefault="00D30BE9" w:rsidP="008F7564">
      <w:pPr>
        <w:keepNext/>
        <w:keepLines/>
        <w:numPr>
          <w:ilvl w:val="1"/>
          <w:numId w:val="47"/>
        </w:numPr>
        <w:jc w:val="both"/>
        <w:rPr>
          <w:rFonts w:cs="Tahoma"/>
          <w:b/>
          <w:sz w:val="20"/>
          <w:szCs w:val="20"/>
        </w:rPr>
      </w:pPr>
      <w:r w:rsidRPr="00716A89">
        <w:rPr>
          <w:rFonts w:cs="Tahoma"/>
          <w:b/>
          <w:sz w:val="20"/>
          <w:szCs w:val="20"/>
        </w:rPr>
        <w:t xml:space="preserve">Zavarovanje dobre izvedbe obveznosti </w:t>
      </w:r>
      <w:r w:rsidR="00746B7A">
        <w:rPr>
          <w:rFonts w:cs="Tahoma"/>
          <w:b/>
          <w:sz w:val="20"/>
          <w:szCs w:val="20"/>
        </w:rPr>
        <w:t>iz okvirnega sporazuma</w:t>
      </w:r>
    </w:p>
    <w:p w14:paraId="27BB5A04" w14:textId="77777777" w:rsidR="00F97CBD" w:rsidRPr="00716A89" w:rsidRDefault="00F97CBD" w:rsidP="00FB2203">
      <w:pPr>
        <w:keepNext/>
        <w:keepLines/>
        <w:jc w:val="both"/>
        <w:rPr>
          <w:rFonts w:cs="Tahoma"/>
        </w:rPr>
      </w:pPr>
    </w:p>
    <w:p w14:paraId="5979199A" w14:textId="03FBCE25" w:rsidR="00F97CBD" w:rsidRPr="00716A89" w:rsidRDefault="00F97CBD" w:rsidP="00FB2203">
      <w:pPr>
        <w:keepNext/>
        <w:keepLines/>
        <w:jc w:val="both"/>
        <w:rPr>
          <w:rFonts w:cs="Tahoma"/>
          <w:sz w:val="20"/>
        </w:rPr>
      </w:pPr>
      <w:r w:rsidRPr="00716A89">
        <w:rPr>
          <w:rFonts w:cs="Tahoma"/>
          <w:sz w:val="20"/>
        </w:rPr>
        <w:t xml:space="preserve">Izbrani ponudnik bo moral, najkasneje na dan sklenitve </w:t>
      </w:r>
      <w:r w:rsidR="00746B7A">
        <w:rPr>
          <w:rFonts w:cs="Tahoma"/>
          <w:sz w:val="20"/>
        </w:rPr>
        <w:t>okvirnega sporazuma</w:t>
      </w:r>
      <w:r w:rsidRPr="00716A89">
        <w:rPr>
          <w:rFonts w:cs="Tahoma"/>
          <w:sz w:val="20"/>
        </w:rPr>
        <w:t>, predložiti naročniku</w:t>
      </w:r>
      <w:r w:rsidR="005D394F">
        <w:rPr>
          <w:rFonts w:cs="Tahoma"/>
          <w:sz w:val="20"/>
        </w:rPr>
        <w:t xml:space="preserve"> samo</w:t>
      </w:r>
      <w:r w:rsidRPr="00716A89">
        <w:rPr>
          <w:rFonts w:cs="Tahoma"/>
          <w:sz w:val="20"/>
        </w:rPr>
        <w:t xml:space="preserve"> podpisano </w:t>
      </w:r>
      <w:r w:rsidR="000F13E5">
        <w:rPr>
          <w:rFonts w:cs="Tahoma"/>
          <w:sz w:val="20"/>
        </w:rPr>
        <w:t>in žigosano</w:t>
      </w:r>
      <w:r w:rsidRPr="00716A89">
        <w:rPr>
          <w:rFonts w:cs="Tahoma"/>
          <w:sz w:val="20"/>
        </w:rPr>
        <w:t xml:space="preserve"> menico </w:t>
      </w:r>
      <w:r w:rsidR="000F13E5">
        <w:rPr>
          <w:rFonts w:cs="Tahoma"/>
          <w:sz w:val="20"/>
        </w:rPr>
        <w:t xml:space="preserve">(bianko menico) </w:t>
      </w:r>
      <w:r w:rsidRPr="00716A89">
        <w:rPr>
          <w:rFonts w:cs="Tahoma"/>
          <w:sz w:val="20"/>
        </w:rPr>
        <w:t xml:space="preserve">z izpolnjeno, podpisano in žigosano menično izjavo </w:t>
      </w:r>
      <w:r w:rsidR="000426F6">
        <w:rPr>
          <w:rFonts w:cs="Tahoma"/>
          <w:sz w:val="20"/>
        </w:rPr>
        <w:t>zavarovanja</w:t>
      </w:r>
      <w:r w:rsidRPr="00716A89">
        <w:rPr>
          <w:rFonts w:cs="Tahoma"/>
          <w:sz w:val="20"/>
        </w:rPr>
        <w:t xml:space="preserve"> dobre izvedbe obveznosti</w:t>
      </w:r>
      <w:r w:rsidR="00746B7A">
        <w:rPr>
          <w:rFonts w:cs="Tahoma"/>
          <w:sz w:val="20"/>
        </w:rPr>
        <w:t xml:space="preserve"> iz okvirnega sporazuma</w:t>
      </w:r>
      <w:r w:rsidRPr="00716A89">
        <w:rPr>
          <w:rFonts w:cs="Tahoma"/>
          <w:sz w:val="20"/>
        </w:rPr>
        <w:t xml:space="preserve">, v višini </w:t>
      </w:r>
      <w:r w:rsidR="003E7F60" w:rsidRPr="003E7F60">
        <w:rPr>
          <w:rFonts w:cs="Tahoma"/>
          <w:b/>
          <w:sz w:val="20"/>
        </w:rPr>
        <w:t xml:space="preserve">desetih odstotkov (10%) </w:t>
      </w:r>
      <w:r w:rsidR="003B4F6D">
        <w:rPr>
          <w:rFonts w:cs="Tahoma"/>
          <w:b/>
          <w:sz w:val="20"/>
        </w:rPr>
        <w:t xml:space="preserve">končne </w:t>
      </w:r>
      <w:r w:rsidR="003E7F60" w:rsidRPr="003E7F60">
        <w:rPr>
          <w:rFonts w:cs="Tahoma"/>
          <w:b/>
          <w:sz w:val="20"/>
        </w:rPr>
        <w:t>ponudbene vrednosti v EUR brez DDV</w:t>
      </w:r>
      <w:r w:rsidRPr="00716A89">
        <w:rPr>
          <w:rFonts w:cs="Tahoma"/>
          <w:sz w:val="20"/>
        </w:rPr>
        <w:t xml:space="preserve">, z dobo veljavnosti še trideset (30) dni </w:t>
      </w:r>
      <w:r w:rsidRPr="00716A89">
        <w:rPr>
          <w:rFonts w:eastAsia="Calibri" w:cs="Tahoma"/>
          <w:sz w:val="20"/>
        </w:rPr>
        <w:t xml:space="preserve">po </w:t>
      </w:r>
      <w:r w:rsidR="00237583" w:rsidRPr="00716A89">
        <w:rPr>
          <w:rFonts w:eastAsia="Calibri" w:cs="Tahoma"/>
          <w:sz w:val="20"/>
        </w:rPr>
        <w:t xml:space="preserve">izteku </w:t>
      </w:r>
      <w:r w:rsidR="00DA379F">
        <w:rPr>
          <w:rFonts w:eastAsia="Calibri" w:cs="Tahoma"/>
          <w:sz w:val="20"/>
        </w:rPr>
        <w:t>veljavnosti okvirnega sporazuma</w:t>
      </w:r>
      <w:r w:rsidRPr="00716A89">
        <w:rPr>
          <w:rFonts w:eastAsia="Calibri" w:cs="Tahoma"/>
          <w:sz w:val="20"/>
        </w:rPr>
        <w:t>.</w:t>
      </w:r>
    </w:p>
    <w:p w14:paraId="15D81418" w14:textId="77777777" w:rsidR="00F97CBD" w:rsidRPr="00716A89" w:rsidRDefault="00F97CBD" w:rsidP="00FB2203">
      <w:pPr>
        <w:pStyle w:val="Odstavekseznama"/>
        <w:keepNext/>
        <w:keepLines/>
        <w:ind w:left="360"/>
        <w:jc w:val="both"/>
        <w:rPr>
          <w:rFonts w:cs="Tahoma"/>
          <w:sz w:val="16"/>
        </w:rPr>
      </w:pPr>
    </w:p>
    <w:p w14:paraId="1D87ACD2" w14:textId="77777777" w:rsidR="00F97CBD" w:rsidRPr="00716A89" w:rsidRDefault="00F97CBD" w:rsidP="00FB2203">
      <w:pPr>
        <w:keepNext/>
        <w:keepLines/>
        <w:jc w:val="both"/>
        <w:rPr>
          <w:rFonts w:cs="Tahoma"/>
          <w:sz w:val="20"/>
        </w:rPr>
      </w:pPr>
      <w:r w:rsidRPr="00716A89">
        <w:rPr>
          <w:rFonts w:cs="Tahoma"/>
          <w:sz w:val="20"/>
        </w:rPr>
        <w:t xml:space="preserve">Vzorec finančnega zavarovanja (menična izjava) dobre izvedbe obveznosti </w:t>
      </w:r>
      <w:r w:rsidR="00746B7A">
        <w:rPr>
          <w:rFonts w:cs="Tahoma"/>
          <w:sz w:val="20"/>
        </w:rPr>
        <w:t xml:space="preserve">iz okvirnega sporazuma </w:t>
      </w:r>
      <w:r w:rsidRPr="00716A89">
        <w:rPr>
          <w:rFonts w:cs="Tahoma"/>
          <w:sz w:val="20"/>
        </w:rPr>
        <w:t xml:space="preserve">je priložen v Prilogi </w:t>
      </w:r>
      <w:r w:rsidR="00237583" w:rsidRPr="00716A89">
        <w:rPr>
          <w:rFonts w:cs="Tahoma"/>
          <w:sz w:val="20"/>
        </w:rPr>
        <w:t>7</w:t>
      </w:r>
      <w:r w:rsidRPr="00716A89">
        <w:rPr>
          <w:rFonts w:cs="Tahoma"/>
          <w:sz w:val="20"/>
        </w:rPr>
        <w:t xml:space="preserve"> razpisne dokumentacije.</w:t>
      </w:r>
    </w:p>
    <w:p w14:paraId="78FDAE6E" w14:textId="77777777" w:rsidR="00F97CBD" w:rsidRPr="00716A89" w:rsidRDefault="00F97CBD" w:rsidP="00FB2203">
      <w:pPr>
        <w:keepNext/>
        <w:keepLines/>
        <w:jc w:val="both"/>
        <w:rPr>
          <w:rFonts w:cs="Tahoma"/>
        </w:rPr>
      </w:pPr>
    </w:p>
    <w:p w14:paraId="3719B05E" w14:textId="77777777" w:rsidR="00C554CF" w:rsidRPr="00716A89" w:rsidRDefault="00C554CF" w:rsidP="008F7564">
      <w:pPr>
        <w:keepNext/>
        <w:keepLines/>
        <w:numPr>
          <w:ilvl w:val="0"/>
          <w:numId w:val="47"/>
        </w:numPr>
        <w:jc w:val="both"/>
        <w:rPr>
          <w:rFonts w:cs="Tahoma"/>
          <w:b/>
        </w:rPr>
      </w:pPr>
      <w:r w:rsidRPr="00716A89">
        <w:rPr>
          <w:rFonts w:cs="Tahoma"/>
          <w:b/>
        </w:rPr>
        <w:t xml:space="preserve">IZBIRA PONUDNIKOV IN MERILA </w:t>
      </w:r>
    </w:p>
    <w:p w14:paraId="6F8FCA1B" w14:textId="77777777" w:rsidR="00C554CF" w:rsidRPr="00716A89" w:rsidRDefault="00C554CF" w:rsidP="00FB2203">
      <w:pPr>
        <w:keepNext/>
        <w:keepLines/>
        <w:jc w:val="both"/>
        <w:rPr>
          <w:rFonts w:cs="Tahoma"/>
          <w:sz w:val="20"/>
          <w:szCs w:val="20"/>
        </w:rPr>
      </w:pPr>
    </w:p>
    <w:p w14:paraId="7A496458" w14:textId="0988E459" w:rsidR="000202AA" w:rsidRDefault="009350CD" w:rsidP="00FB2203">
      <w:pPr>
        <w:pStyle w:val="Default"/>
        <w:keepNext/>
        <w:keepLines/>
        <w:jc w:val="both"/>
        <w:rPr>
          <w:rFonts w:ascii="Tahoma" w:hAnsi="Tahoma" w:cs="Tahoma"/>
          <w:sz w:val="20"/>
        </w:rPr>
      </w:pPr>
      <w:r w:rsidRPr="00716A89">
        <w:rPr>
          <w:rFonts w:ascii="Tahoma" w:hAnsi="Tahoma" w:cs="Tahoma"/>
          <w:sz w:val="20"/>
        </w:rPr>
        <w:t>Merilo za izbiro najugodnejšega ponudnika</w:t>
      </w:r>
      <w:r w:rsidR="0057210D" w:rsidRPr="00716A89">
        <w:rPr>
          <w:rFonts w:ascii="Tahoma" w:hAnsi="Tahoma" w:cs="Tahoma"/>
          <w:sz w:val="20"/>
        </w:rPr>
        <w:t xml:space="preserve"> je</w:t>
      </w:r>
      <w:r w:rsidR="00D939C8">
        <w:rPr>
          <w:rFonts w:ascii="Tahoma" w:hAnsi="Tahoma" w:cs="Tahoma"/>
          <w:sz w:val="20"/>
        </w:rPr>
        <w:t xml:space="preserve"> </w:t>
      </w:r>
      <w:r w:rsidR="000F3052">
        <w:rPr>
          <w:rFonts w:ascii="Tahoma" w:hAnsi="Tahoma" w:cs="Tahoma"/>
          <w:sz w:val="20"/>
        </w:rPr>
        <w:t xml:space="preserve">najnižja skupna ponudbena cena </w:t>
      </w:r>
      <w:r w:rsidR="0057210D" w:rsidRPr="00716A89">
        <w:rPr>
          <w:rFonts w:ascii="Tahoma" w:hAnsi="Tahoma" w:cs="Tahoma"/>
          <w:sz w:val="20"/>
        </w:rPr>
        <w:t>v EUR brez DDV.</w:t>
      </w:r>
    </w:p>
    <w:p w14:paraId="1B23033B" w14:textId="77777777" w:rsidR="0006708C" w:rsidRPr="00716A89" w:rsidRDefault="0006708C" w:rsidP="00FB2203">
      <w:pPr>
        <w:keepNext/>
        <w:keepLines/>
        <w:autoSpaceDE w:val="0"/>
        <w:autoSpaceDN w:val="0"/>
        <w:adjustRightInd w:val="0"/>
        <w:jc w:val="both"/>
        <w:rPr>
          <w:rFonts w:cs="Tahoma"/>
          <w:color w:val="000000"/>
          <w:sz w:val="20"/>
          <w:szCs w:val="20"/>
          <w:lang w:eastAsia="en-US"/>
        </w:rPr>
      </w:pPr>
    </w:p>
    <w:p w14:paraId="293FB7B7" w14:textId="77777777" w:rsidR="00201EFB" w:rsidRPr="00716A89" w:rsidRDefault="00E06C35" w:rsidP="008F7564">
      <w:pPr>
        <w:keepNext/>
        <w:keepLines/>
        <w:numPr>
          <w:ilvl w:val="0"/>
          <w:numId w:val="47"/>
        </w:numPr>
        <w:jc w:val="both"/>
        <w:rPr>
          <w:rFonts w:cs="Tahoma"/>
          <w:b/>
        </w:rPr>
      </w:pPr>
      <w:r w:rsidRPr="00716A89">
        <w:rPr>
          <w:rFonts w:cs="Tahoma"/>
          <w:b/>
        </w:rPr>
        <w:t>NAVODILA ZA IZDELAVO PONUDBE</w:t>
      </w:r>
      <w:r w:rsidR="00201EFB" w:rsidRPr="00716A89">
        <w:rPr>
          <w:rFonts w:cs="Tahoma"/>
          <w:b/>
        </w:rPr>
        <w:t xml:space="preserve"> </w:t>
      </w:r>
    </w:p>
    <w:p w14:paraId="0C77B3B0" w14:textId="77777777" w:rsidR="00201EFB" w:rsidRPr="00716A89" w:rsidRDefault="00201EFB" w:rsidP="00FB2203">
      <w:pPr>
        <w:keepNext/>
        <w:keepLines/>
        <w:jc w:val="both"/>
        <w:rPr>
          <w:rFonts w:cs="Tahoma"/>
          <w:sz w:val="20"/>
          <w:szCs w:val="20"/>
        </w:rPr>
      </w:pPr>
    </w:p>
    <w:p w14:paraId="67350FFF" w14:textId="77777777" w:rsidR="009350CD" w:rsidRPr="00716A89" w:rsidRDefault="009350CD" w:rsidP="008F7564">
      <w:pPr>
        <w:keepNext/>
        <w:keepLines/>
        <w:numPr>
          <w:ilvl w:val="1"/>
          <w:numId w:val="47"/>
        </w:numPr>
        <w:jc w:val="both"/>
        <w:rPr>
          <w:rFonts w:cs="Tahoma"/>
          <w:b/>
          <w:sz w:val="20"/>
          <w:szCs w:val="20"/>
        </w:rPr>
      </w:pPr>
      <w:r w:rsidRPr="00716A89">
        <w:rPr>
          <w:rFonts w:cs="Tahoma"/>
          <w:b/>
          <w:sz w:val="20"/>
          <w:szCs w:val="20"/>
        </w:rPr>
        <w:t>Splošna navodila za predložitev ponudbe</w:t>
      </w:r>
    </w:p>
    <w:p w14:paraId="79B39827" w14:textId="77777777" w:rsidR="009350CD" w:rsidRPr="00716A89" w:rsidRDefault="009350CD" w:rsidP="00FB2203">
      <w:pPr>
        <w:keepNext/>
        <w:keepLines/>
        <w:jc w:val="both"/>
        <w:rPr>
          <w:rFonts w:cs="Tahoma"/>
          <w:sz w:val="20"/>
          <w:szCs w:val="20"/>
        </w:rPr>
      </w:pPr>
    </w:p>
    <w:p w14:paraId="79E10D4C" w14:textId="77777777" w:rsidR="00C13BCF" w:rsidRPr="00716A89" w:rsidRDefault="00C13BCF" w:rsidP="00FB2203">
      <w:pPr>
        <w:keepNext/>
        <w:keepLines/>
        <w:tabs>
          <w:tab w:val="left" w:pos="142"/>
        </w:tabs>
        <w:jc w:val="both"/>
        <w:rPr>
          <w:rFonts w:cs="Tahoma"/>
          <w:sz w:val="20"/>
          <w:szCs w:val="20"/>
          <w:lang w:val="x-none"/>
        </w:rPr>
      </w:pPr>
      <w:r w:rsidRPr="00716A89">
        <w:rPr>
          <w:rFonts w:cs="Tahoma"/>
          <w:sz w:val="20"/>
          <w:szCs w:val="20"/>
          <w:lang w:val="x-none"/>
        </w:rPr>
        <w:t xml:space="preserve">Ponudniki morajo ponudbe predložiti v informacijski sistem e-JN (v nadaljevanju: sistem e-JN) na spletnem naslovu </w:t>
      </w:r>
      <w:hyperlink r:id="rId8" w:history="1">
        <w:r w:rsidRPr="00716A89">
          <w:rPr>
            <w:rFonts w:cs="Tahoma"/>
            <w:color w:val="0000FF"/>
            <w:sz w:val="20"/>
            <w:szCs w:val="20"/>
            <w:u w:val="single"/>
            <w:lang w:val="x-none"/>
          </w:rPr>
          <w:t>https://ejn.gov.si</w:t>
        </w:r>
      </w:hyperlink>
      <w:r w:rsidRPr="00716A89">
        <w:rPr>
          <w:rFonts w:cs="Tahoma"/>
          <w:sz w:val="20"/>
          <w:szCs w:val="20"/>
          <w:lang w:val="x-none"/>
        </w:rPr>
        <w:t xml:space="preserve">, v skladu s točko 3 dokumenta Navodila za uporabo informacijskega sistema e-JN: PONUDNIKI, ki je del te razpisne dokumentacije in objavljen na spletnem naslovu </w:t>
      </w:r>
      <w:hyperlink r:id="rId9" w:history="1">
        <w:r w:rsidRPr="00716A89">
          <w:rPr>
            <w:rFonts w:cs="Tahoma"/>
            <w:color w:val="0000FF"/>
            <w:sz w:val="20"/>
            <w:szCs w:val="20"/>
            <w:u w:val="single"/>
            <w:lang w:val="x-none"/>
          </w:rPr>
          <w:t>https://ejn.gov.si</w:t>
        </w:r>
      </w:hyperlink>
      <w:r w:rsidRPr="00716A89">
        <w:rPr>
          <w:rFonts w:cs="Tahoma"/>
          <w:sz w:val="20"/>
          <w:szCs w:val="20"/>
          <w:lang w:val="x-none"/>
        </w:rPr>
        <w:t>.</w:t>
      </w:r>
    </w:p>
    <w:p w14:paraId="49C803A3" w14:textId="77777777" w:rsidR="00C13BCF" w:rsidRPr="00716A89" w:rsidRDefault="00C13BCF" w:rsidP="00FB2203">
      <w:pPr>
        <w:keepNext/>
        <w:keepLines/>
        <w:tabs>
          <w:tab w:val="left" w:pos="142"/>
        </w:tabs>
        <w:jc w:val="both"/>
        <w:rPr>
          <w:rFonts w:cs="Tahoma"/>
          <w:sz w:val="20"/>
          <w:szCs w:val="20"/>
          <w:lang w:val="x-none"/>
        </w:rPr>
      </w:pPr>
    </w:p>
    <w:p w14:paraId="194054C4" w14:textId="77777777" w:rsidR="00C13BCF" w:rsidRPr="00716A89" w:rsidRDefault="00C13BCF" w:rsidP="00FB2203">
      <w:pPr>
        <w:keepNext/>
        <w:keepLines/>
        <w:tabs>
          <w:tab w:val="left" w:pos="142"/>
        </w:tabs>
        <w:jc w:val="both"/>
        <w:rPr>
          <w:rFonts w:cs="Tahoma"/>
          <w:sz w:val="20"/>
          <w:szCs w:val="20"/>
          <w:lang w:val="x-none"/>
        </w:rPr>
      </w:pPr>
      <w:r w:rsidRPr="00716A89">
        <w:rPr>
          <w:rFonts w:cs="Tahoma"/>
          <w:sz w:val="20"/>
          <w:szCs w:val="20"/>
          <w:lang w:val="x-none"/>
        </w:rPr>
        <w:t xml:space="preserve">Ponudnik se mora pred oddajo ponudbe registrirati na spletnem naslovu </w:t>
      </w:r>
      <w:hyperlink r:id="rId10" w:history="1">
        <w:r w:rsidRPr="00716A89">
          <w:rPr>
            <w:rFonts w:cs="Tahoma"/>
            <w:color w:val="0000FF"/>
            <w:sz w:val="20"/>
            <w:szCs w:val="20"/>
            <w:u w:val="single"/>
            <w:lang w:val="x-none"/>
          </w:rPr>
          <w:t>https://ejn.gov.si</w:t>
        </w:r>
      </w:hyperlink>
      <w:r w:rsidRPr="00716A89">
        <w:rPr>
          <w:rFonts w:cs="Tahoma"/>
          <w:sz w:val="20"/>
          <w:szCs w:val="20"/>
          <w:lang w:val="x-none"/>
        </w:rPr>
        <w:t>, v skladu z Navodili za uporabo informacijskega sistema e-JN. Če je ponudnik že registriran v sistem e-JN, se v aplikacijo prijavi na istem naslovu.</w:t>
      </w:r>
    </w:p>
    <w:p w14:paraId="5400A0CB" w14:textId="77777777" w:rsidR="00C13BCF" w:rsidRPr="00716A89" w:rsidRDefault="00C13BCF" w:rsidP="00FB2203">
      <w:pPr>
        <w:keepNext/>
        <w:keepLines/>
        <w:tabs>
          <w:tab w:val="left" w:pos="142"/>
        </w:tabs>
        <w:jc w:val="both"/>
        <w:rPr>
          <w:rFonts w:cs="Tahoma"/>
          <w:sz w:val="20"/>
          <w:szCs w:val="20"/>
          <w:lang w:val="x-none"/>
        </w:rPr>
      </w:pPr>
    </w:p>
    <w:p w14:paraId="3725716D" w14:textId="77777777" w:rsidR="00C13BCF" w:rsidRPr="00716A89" w:rsidRDefault="00C13BCF" w:rsidP="00FB2203">
      <w:pPr>
        <w:keepNext/>
        <w:keepLines/>
        <w:tabs>
          <w:tab w:val="left" w:pos="142"/>
        </w:tabs>
        <w:jc w:val="both"/>
        <w:rPr>
          <w:rFonts w:cs="Tahoma"/>
          <w:sz w:val="20"/>
          <w:szCs w:val="20"/>
          <w:lang w:val="x-none"/>
        </w:rPr>
      </w:pPr>
      <w:r w:rsidRPr="00716A89">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716A89">
        <w:rPr>
          <w:rFonts w:cs="Tahoma"/>
          <w:sz w:val="20"/>
          <w:szCs w:val="20"/>
        </w:rPr>
        <w:t xml:space="preserve"> (Ur. l. RS, št. 97/07 – uradno prečiščeno besedilo, 64/16 – odl. US in 20/18 – OROZ631)</w:t>
      </w:r>
      <w:r w:rsidRPr="00716A89">
        <w:rPr>
          <w:rFonts w:cs="Tahoma"/>
          <w:sz w:val="20"/>
          <w:szCs w:val="20"/>
          <w:lang w:val="x-none"/>
        </w:rPr>
        <w:t>). Z oddajo ponudbe je le-ta zavezujoča za čas, naveden v ponudbi, razen če jo uporabnik ponudnika umakne ali spremeni pred potekom roka za oddajo ponudb.</w:t>
      </w:r>
    </w:p>
    <w:p w14:paraId="327D28BB" w14:textId="77777777" w:rsidR="003C7E08" w:rsidRPr="00716A89" w:rsidRDefault="003C7E08" w:rsidP="00FB2203">
      <w:pPr>
        <w:keepNext/>
        <w:keepLines/>
        <w:tabs>
          <w:tab w:val="left" w:pos="142"/>
        </w:tabs>
        <w:jc w:val="both"/>
        <w:rPr>
          <w:rFonts w:cs="Tahoma"/>
          <w:sz w:val="20"/>
          <w:szCs w:val="20"/>
        </w:rPr>
      </w:pPr>
    </w:p>
    <w:p w14:paraId="06906860" w14:textId="77777777" w:rsidR="00C13BCF" w:rsidRPr="00716A89" w:rsidRDefault="00C13BCF" w:rsidP="008F7564">
      <w:pPr>
        <w:keepNext/>
        <w:keepLines/>
        <w:numPr>
          <w:ilvl w:val="1"/>
          <w:numId w:val="47"/>
        </w:numPr>
        <w:jc w:val="both"/>
        <w:rPr>
          <w:rFonts w:cs="Tahoma"/>
          <w:b/>
          <w:sz w:val="20"/>
          <w:szCs w:val="20"/>
        </w:rPr>
      </w:pPr>
      <w:r w:rsidRPr="00716A89">
        <w:rPr>
          <w:rFonts w:cs="Tahoma"/>
          <w:b/>
          <w:sz w:val="20"/>
          <w:szCs w:val="20"/>
        </w:rPr>
        <w:t>Rok za predložitev ponudb in javno odpiranje ponudb</w:t>
      </w:r>
    </w:p>
    <w:p w14:paraId="6D00E791" w14:textId="77777777" w:rsidR="00F97CBD" w:rsidRPr="00716A89" w:rsidRDefault="00F97CBD" w:rsidP="00FB2203">
      <w:pPr>
        <w:keepNext/>
        <w:keepLines/>
        <w:jc w:val="both"/>
        <w:rPr>
          <w:rFonts w:cs="Tahoma"/>
          <w:sz w:val="20"/>
          <w:szCs w:val="20"/>
        </w:rPr>
      </w:pPr>
    </w:p>
    <w:p w14:paraId="56C08476" w14:textId="73A4FBED" w:rsidR="00F97CBD" w:rsidRPr="001C04D8" w:rsidRDefault="00F97CBD" w:rsidP="00FB2203">
      <w:pPr>
        <w:keepNext/>
        <w:keepLines/>
        <w:tabs>
          <w:tab w:val="left" w:pos="142"/>
        </w:tabs>
        <w:jc w:val="both"/>
        <w:rPr>
          <w:rFonts w:cs="Tahoma"/>
          <w:sz w:val="20"/>
          <w:szCs w:val="20"/>
        </w:rPr>
      </w:pPr>
      <w:r w:rsidRPr="006D73D4">
        <w:rPr>
          <w:rFonts w:cs="Tahoma"/>
          <w:sz w:val="20"/>
          <w:szCs w:val="20"/>
        </w:rPr>
        <w:t xml:space="preserve">Ponudba se </w:t>
      </w:r>
      <w:r w:rsidRPr="00865F3E">
        <w:rPr>
          <w:rFonts w:cs="Tahoma"/>
          <w:sz w:val="20"/>
          <w:szCs w:val="20"/>
        </w:rPr>
        <w:t xml:space="preserve">šteje za pravočasno oddano, če jo naročnik prejme preko sistema e-JN </w:t>
      </w:r>
      <w:hyperlink r:id="rId11" w:history="1">
        <w:r w:rsidRPr="00865F3E">
          <w:rPr>
            <w:rFonts w:ascii="Arial" w:eastAsia="Calibri" w:hAnsi="Arial" w:cs="Arial"/>
            <w:color w:val="0000FF"/>
            <w:sz w:val="20"/>
            <w:szCs w:val="20"/>
            <w:u w:val="single"/>
          </w:rPr>
          <w:t>https://ejn.gov.si</w:t>
        </w:r>
      </w:hyperlink>
      <w:r w:rsidRPr="00865F3E">
        <w:rPr>
          <w:rFonts w:cs="Tahoma"/>
          <w:sz w:val="20"/>
          <w:szCs w:val="20"/>
        </w:rPr>
        <w:t xml:space="preserve"> </w:t>
      </w:r>
      <w:r w:rsidRPr="00865F3E">
        <w:rPr>
          <w:rFonts w:cs="Tahoma"/>
          <w:b/>
          <w:sz w:val="20"/>
          <w:szCs w:val="20"/>
        </w:rPr>
        <w:t xml:space="preserve">najkasneje </w:t>
      </w:r>
      <w:r w:rsidRPr="001C04D8">
        <w:rPr>
          <w:rFonts w:cs="Tahoma"/>
          <w:b/>
          <w:sz w:val="20"/>
          <w:szCs w:val="20"/>
        </w:rPr>
        <w:t xml:space="preserve">do </w:t>
      </w:r>
      <w:r w:rsidR="001C04D8" w:rsidRPr="001C04D8">
        <w:rPr>
          <w:rFonts w:cs="Tahoma"/>
          <w:b/>
          <w:sz w:val="20"/>
          <w:szCs w:val="20"/>
        </w:rPr>
        <w:t>8</w:t>
      </w:r>
      <w:r w:rsidR="00030A22" w:rsidRPr="001C04D8">
        <w:rPr>
          <w:rFonts w:cs="Tahoma"/>
          <w:b/>
          <w:sz w:val="20"/>
          <w:szCs w:val="20"/>
        </w:rPr>
        <w:t>.</w:t>
      </w:r>
      <w:r w:rsidR="001C04D8" w:rsidRPr="001C04D8">
        <w:rPr>
          <w:rFonts w:cs="Tahoma"/>
          <w:b/>
          <w:sz w:val="20"/>
          <w:szCs w:val="20"/>
        </w:rPr>
        <w:t>7</w:t>
      </w:r>
      <w:r w:rsidR="00030A22" w:rsidRPr="001C04D8">
        <w:rPr>
          <w:rFonts w:cs="Tahoma"/>
          <w:b/>
          <w:sz w:val="20"/>
          <w:szCs w:val="20"/>
        </w:rPr>
        <w:t>. 2025</w:t>
      </w:r>
      <w:r w:rsidRPr="001C04D8">
        <w:rPr>
          <w:rFonts w:cs="Tahoma"/>
          <w:b/>
          <w:i/>
          <w:sz w:val="20"/>
          <w:szCs w:val="20"/>
        </w:rPr>
        <w:t xml:space="preserve"> </w:t>
      </w:r>
      <w:r w:rsidR="00A941DC" w:rsidRPr="001C04D8">
        <w:rPr>
          <w:rFonts w:cs="Tahoma"/>
          <w:b/>
          <w:sz w:val="20"/>
          <w:szCs w:val="20"/>
        </w:rPr>
        <w:t xml:space="preserve">do </w:t>
      </w:r>
      <w:r w:rsidR="006A70F9">
        <w:rPr>
          <w:rFonts w:cs="Tahoma"/>
          <w:b/>
          <w:sz w:val="20"/>
          <w:szCs w:val="20"/>
        </w:rPr>
        <w:t>8</w:t>
      </w:r>
      <w:r w:rsidRPr="001C04D8">
        <w:rPr>
          <w:rFonts w:cs="Tahoma"/>
          <w:b/>
          <w:sz w:val="20"/>
          <w:szCs w:val="20"/>
        </w:rPr>
        <w:t>.00</w:t>
      </w:r>
      <w:r w:rsidRPr="001C04D8">
        <w:rPr>
          <w:rFonts w:cs="Tahoma"/>
          <w:sz w:val="20"/>
          <w:szCs w:val="20"/>
        </w:rPr>
        <w:t xml:space="preserve"> </w:t>
      </w:r>
      <w:r w:rsidRPr="001C04D8">
        <w:rPr>
          <w:rFonts w:cs="Tahoma"/>
          <w:b/>
          <w:sz w:val="20"/>
          <w:szCs w:val="20"/>
        </w:rPr>
        <w:t>ure</w:t>
      </w:r>
      <w:r w:rsidRPr="001C04D8">
        <w:rPr>
          <w:rFonts w:cs="Tahoma"/>
          <w:sz w:val="20"/>
          <w:szCs w:val="20"/>
        </w:rPr>
        <w:t>. Za oddano ponudbo se šteje ponudba, ki je v informacijskem sistemu e-JN označena s statusom »ODDANO«. Ponudnik nosi vse stroške priprave in predložitve ponudbe.</w:t>
      </w:r>
    </w:p>
    <w:p w14:paraId="32A6742A" w14:textId="77777777" w:rsidR="00F97CBD" w:rsidRPr="001C04D8" w:rsidRDefault="00F97CBD" w:rsidP="00FB2203">
      <w:pPr>
        <w:keepNext/>
        <w:keepLines/>
        <w:jc w:val="both"/>
        <w:rPr>
          <w:rFonts w:cs="Tahoma"/>
          <w:b/>
          <w:sz w:val="20"/>
          <w:szCs w:val="20"/>
        </w:rPr>
      </w:pPr>
    </w:p>
    <w:p w14:paraId="36C34C2B" w14:textId="77777777" w:rsidR="00F97CBD" w:rsidRPr="001C04D8" w:rsidRDefault="00F97CBD" w:rsidP="00FB2203">
      <w:pPr>
        <w:keepNext/>
        <w:keepLines/>
        <w:tabs>
          <w:tab w:val="left" w:pos="142"/>
        </w:tabs>
        <w:jc w:val="both"/>
        <w:rPr>
          <w:rFonts w:cs="Tahoma"/>
          <w:sz w:val="20"/>
          <w:szCs w:val="20"/>
        </w:rPr>
      </w:pPr>
      <w:r w:rsidRPr="001C04D8">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D4DF073" w14:textId="77777777" w:rsidR="00F97CBD" w:rsidRPr="001C04D8" w:rsidRDefault="00F97CBD" w:rsidP="00FB2203">
      <w:pPr>
        <w:keepNext/>
        <w:keepLines/>
        <w:tabs>
          <w:tab w:val="left" w:pos="142"/>
        </w:tabs>
        <w:jc w:val="both"/>
        <w:rPr>
          <w:rFonts w:cs="Tahoma"/>
          <w:sz w:val="20"/>
          <w:szCs w:val="20"/>
        </w:rPr>
      </w:pPr>
    </w:p>
    <w:p w14:paraId="320E5C05" w14:textId="77777777" w:rsidR="00F97CBD" w:rsidRPr="001C04D8" w:rsidRDefault="00F97CBD" w:rsidP="00FB2203">
      <w:pPr>
        <w:keepNext/>
        <w:keepLines/>
        <w:tabs>
          <w:tab w:val="left" w:pos="142"/>
        </w:tabs>
        <w:jc w:val="both"/>
        <w:rPr>
          <w:rFonts w:cs="Tahoma"/>
          <w:sz w:val="20"/>
          <w:szCs w:val="20"/>
        </w:rPr>
      </w:pPr>
      <w:r w:rsidRPr="001C04D8">
        <w:rPr>
          <w:rFonts w:cs="Tahoma"/>
          <w:sz w:val="20"/>
          <w:szCs w:val="20"/>
        </w:rPr>
        <w:t>Po preteku roka za predložitev ponudb ponudbe ne bo več mogoče oddati.</w:t>
      </w:r>
    </w:p>
    <w:p w14:paraId="6BED098D" w14:textId="77777777" w:rsidR="00F97CBD" w:rsidRPr="001C04D8" w:rsidRDefault="00F97CBD" w:rsidP="00FB2203">
      <w:pPr>
        <w:keepNext/>
        <w:keepLines/>
        <w:tabs>
          <w:tab w:val="left" w:pos="142"/>
        </w:tabs>
        <w:jc w:val="both"/>
        <w:rPr>
          <w:rFonts w:cs="Tahoma"/>
          <w:sz w:val="20"/>
          <w:szCs w:val="20"/>
        </w:rPr>
      </w:pPr>
    </w:p>
    <w:p w14:paraId="7F9448F9" w14:textId="77777777" w:rsidR="00F97CBD" w:rsidRPr="001C04D8" w:rsidRDefault="00F97CBD" w:rsidP="00FB2203">
      <w:pPr>
        <w:keepNext/>
        <w:keepLines/>
        <w:tabs>
          <w:tab w:val="left" w:pos="142"/>
        </w:tabs>
        <w:jc w:val="both"/>
        <w:rPr>
          <w:rFonts w:cs="Tahoma"/>
          <w:i/>
          <w:sz w:val="20"/>
          <w:szCs w:val="20"/>
        </w:rPr>
      </w:pPr>
      <w:r w:rsidRPr="001C04D8">
        <w:rPr>
          <w:rFonts w:cs="Tahoma"/>
          <w:sz w:val="20"/>
          <w:szCs w:val="20"/>
        </w:rPr>
        <w:t xml:space="preserve">Dostop do povezave za oddajo elektronske ponudbe v tem postopku javnega naročila je ponudnikom na voljo </w:t>
      </w:r>
      <w:r w:rsidRPr="001C04D8">
        <w:rPr>
          <w:rFonts w:cs="Tahoma"/>
          <w:sz w:val="20"/>
          <w:szCs w:val="20"/>
          <w:u w:val="single"/>
        </w:rPr>
        <w:t xml:space="preserve">v predmetnem Obvestilu o javnem naročilu Portala JN </w:t>
      </w:r>
      <w:r w:rsidRPr="001C04D8">
        <w:rPr>
          <w:rFonts w:cs="Tahoma"/>
          <w:b/>
          <w:sz w:val="20"/>
          <w:szCs w:val="20"/>
          <w:u w:val="single"/>
        </w:rPr>
        <w:t>v razdelku »1.3 Sporočanje«</w:t>
      </w:r>
      <w:r w:rsidRPr="001C04D8">
        <w:rPr>
          <w:rFonts w:cs="Tahoma"/>
          <w:sz w:val="20"/>
          <w:szCs w:val="20"/>
        </w:rPr>
        <w:t xml:space="preserve">. </w:t>
      </w:r>
    </w:p>
    <w:p w14:paraId="76C0883E" w14:textId="77777777" w:rsidR="00F97CBD" w:rsidRPr="001C04D8" w:rsidRDefault="00F97CBD" w:rsidP="00FB2203">
      <w:pPr>
        <w:keepNext/>
        <w:keepLines/>
        <w:jc w:val="both"/>
        <w:rPr>
          <w:rFonts w:cs="Tahoma"/>
          <w:b/>
          <w:sz w:val="20"/>
          <w:szCs w:val="20"/>
        </w:rPr>
      </w:pPr>
    </w:p>
    <w:p w14:paraId="5337A23E" w14:textId="0A0C520E" w:rsidR="00F97CBD" w:rsidRPr="00716A89" w:rsidRDefault="00F97CBD" w:rsidP="00FB2203">
      <w:pPr>
        <w:keepNext/>
        <w:keepLines/>
        <w:jc w:val="both"/>
        <w:rPr>
          <w:rFonts w:cs="Tahoma"/>
          <w:sz w:val="20"/>
          <w:szCs w:val="20"/>
        </w:rPr>
      </w:pPr>
      <w:r w:rsidRPr="001C04D8">
        <w:rPr>
          <w:rFonts w:cs="Tahoma"/>
          <w:sz w:val="20"/>
          <w:szCs w:val="20"/>
        </w:rPr>
        <w:t xml:space="preserve">Odpiranje ponudb bo potekalo avtomatično v informacijskem sistemu e-JN dne </w:t>
      </w:r>
      <w:r w:rsidR="001C04D8" w:rsidRPr="001C04D8">
        <w:rPr>
          <w:rFonts w:cs="Tahoma"/>
          <w:b/>
          <w:sz w:val="20"/>
          <w:szCs w:val="20"/>
        </w:rPr>
        <w:t>8.7. 2025</w:t>
      </w:r>
      <w:r w:rsidR="001C04D8" w:rsidRPr="001C04D8">
        <w:rPr>
          <w:rFonts w:cs="Tahoma"/>
          <w:b/>
          <w:i/>
          <w:sz w:val="20"/>
          <w:szCs w:val="20"/>
        </w:rPr>
        <w:t xml:space="preserve"> </w:t>
      </w:r>
      <w:r w:rsidRPr="001C04D8">
        <w:rPr>
          <w:rFonts w:cs="Tahoma"/>
          <w:sz w:val="20"/>
          <w:szCs w:val="20"/>
        </w:rPr>
        <w:t xml:space="preserve">in se bo začelo </w:t>
      </w:r>
      <w:r w:rsidRPr="001C04D8">
        <w:rPr>
          <w:rFonts w:cs="Tahoma"/>
          <w:b/>
          <w:sz w:val="20"/>
          <w:szCs w:val="20"/>
        </w:rPr>
        <w:t>ob 1</w:t>
      </w:r>
      <w:r w:rsidR="006A70F9">
        <w:rPr>
          <w:rFonts w:cs="Tahoma"/>
          <w:b/>
          <w:sz w:val="20"/>
          <w:szCs w:val="20"/>
        </w:rPr>
        <w:t>0</w:t>
      </w:r>
      <w:r w:rsidRPr="001C04D8">
        <w:rPr>
          <w:rFonts w:cs="Tahoma"/>
          <w:b/>
          <w:sz w:val="20"/>
          <w:szCs w:val="20"/>
        </w:rPr>
        <w:t>.00 uri</w:t>
      </w:r>
      <w:r w:rsidRPr="001C04D8">
        <w:rPr>
          <w:rFonts w:cs="Tahoma"/>
          <w:sz w:val="20"/>
          <w:szCs w:val="20"/>
        </w:rPr>
        <w:t xml:space="preserve"> na spletnem</w:t>
      </w:r>
      <w:r w:rsidRPr="00347084">
        <w:rPr>
          <w:rFonts w:cs="Tahoma"/>
          <w:sz w:val="20"/>
          <w:szCs w:val="20"/>
        </w:rPr>
        <w:t xml:space="preserve"> naslovu </w:t>
      </w:r>
      <w:hyperlink r:id="rId12" w:history="1">
        <w:r w:rsidRPr="00347084">
          <w:rPr>
            <w:rFonts w:ascii="Arial" w:eastAsia="Calibri" w:hAnsi="Arial" w:cs="Arial"/>
            <w:color w:val="0000FF"/>
            <w:sz w:val="20"/>
            <w:szCs w:val="20"/>
            <w:u w:val="single"/>
          </w:rPr>
          <w:t>https://ejn.gov.si</w:t>
        </w:r>
      </w:hyperlink>
      <w:r w:rsidRPr="00347084">
        <w:rPr>
          <w:rFonts w:cs="Tahoma"/>
          <w:sz w:val="20"/>
          <w:szCs w:val="20"/>
        </w:rPr>
        <w:t>.</w:t>
      </w:r>
      <w:r w:rsidRPr="00716A89">
        <w:rPr>
          <w:rFonts w:cs="Tahoma"/>
          <w:sz w:val="20"/>
          <w:szCs w:val="20"/>
        </w:rPr>
        <w:t xml:space="preserve"> </w:t>
      </w:r>
    </w:p>
    <w:p w14:paraId="1857F7C6" w14:textId="77777777" w:rsidR="00F97CBD" w:rsidRPr="00716A89" w:rsidRDefault="00F97CBD" w:rsidP="00FB2203">
      <w:pPr>
        <w:keepNext/>
        <w:keepLines/>
        <w:jc w:val="both"/>
        <w:rPr>
          <w:rFonts w:cs="Tahoma"/>
          <w:sz w:val="20"/>
          <w:szCs w:val="20"/>
        </w:rPr>
      </w:pPr>
    </w:p>
    <w:p w14:paraId="01C912D7" w14:textId="77777777" w:rsidR="00F97CBD" w:rsidRPr="00716A89" w:rsidRDefault="00F97CBD" w:rsidP="00FB2203">
      <w:pPr>
        <w:keepNext/>
        <w:keepLines/>
        <w:jc w:val="both"/>
        <w:rPr>
          <w:rFonts w:cs="Tahoma"/>
          <w:sz w:val="20"/>
          <w:szCs w:val="20"/>
        </w:rPr>
      </w:pPr>
      <w:r w:rsidRPr="00716A89">
        <w:rPr>
          <w:rFonts w:cs="Tahoma"/>
          <w:sz w:val="20"/>
          <w:szCs w:val="20"/>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19E48685" w14:textId="77777777" w:rsidR="00F97CBD" w:rsidRPr="00716A89" w:rsidRDefault="00F97CBD" w:rsidP="00FB2203">
      <w:pPr>
        <w:keepNext/>
        <w:keepLines/>
        <w:tabs>
          <w:tab w:val="left" w:pos="142"/>
        </w:tabs>
        <w:jc w:val="both"/>
        <w:rPr>
          <w:rFonts w:cs="Tahoma"/>
          <w:sz w:val="20"/>
          <w:szCs w:val="20"/>
        </w:rPr>
      </w:pPr>
    </w:p>
    <w:p w14:paraId="6F094993" w14:textId="608AB2C5" w:rsidR="00C13BCF" w:rsidRDefault="00C13BCF" w:rsidP="00FB2203">
      <w:pPr>
        <w:keepNext/>
        <w:keepLines/>
        <w:jc w:val="both"/>
        <w:rPr>
          <w:rFonts w:cs="Tahoma"/>
          <w:sz w:val="20"/>
          <w:szCs w:val="20"/>
        </w:rPr>
      </w:pPr>
      <w:r w:rsidRPr="00716A89">
        <w:rPr>
          <w:rFonts w:cs="Tahoma"/>
          <w:sz w:val="20"/>
          <w:szCs w:val="20"/>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1347751F" w14:textId="77777777" w:rsidR="00F31C3A" w:rsidRPr="00716A89" w:rsidRDefault="00F31C3A" w:rsidP="00FB2203">
      <w:pPr>
        <w:keepNext/>
        <w:keepLines/>
        <w:tabs>
          <w:tab w:val="left" w:pos="142"/>
        </w:tabs>
        <w:jc w:val="both"/>
        <w:rPr>
          <w:rFonts w:cs="Tahoma"/>
          <w:sz w:val="20"/>
          <w:szCs w:val="20"/>
        </w:rPr>
      </w:pPr>
    </w:p>
    <w:p w14:paraId="3764DC23" w14:textId="77777777" w:rsidR="009350CD" w:rsidRPr="00716A89" w:rsidRDefault="009350CD" w:rsidP="008F7564">
      <w:pPr>
        <w:keepNext/>
        <w:keepLines/>
        <w:numPr>
          <w:ilvl w:val="1"/>
          <w:numId w:val="47"/>
        </w:numPr>
        <w:jc w:val="both"/>
        <w:rPr>
          <w:rFonts w:cs="Tahoma"/>
          <w:b/>
          <w:sz w:val="20"/>
          <w:szCs w:val="20"/>
        </w:rPr>
      </w:pPr>
      <w:r w:rsidRPr="00716A89">
        <w:rPr>
          <w:rFonts w:cs="Tahoma"/>
          <w:b/>
          <w:sz w:val="20"/>
          <w:szCs w:val="20"/>
        </w:rPr>
        <w:t>Izdelava ponudbe</w:t>
      </w:r>
    </w:p>
    <w:p w14:paraId="335DF532" w14:textId="77777777" w:rsidR="009350CD" w:rsidRPr="00716A89" w:rsidRDefault="009350CD" w:rsidP="00FB2203">
      <w:pPr>
        <w:keepNext/>
        <w:keepLines/>
        <w:tabs>
          <w:tab w:val="left" w:pos="142"/>
        </w:tabs>
        <w:jc w:val="both"/>
        <w:rPr>
          <w:rFonts w:cs="Tahoma"/>
          <w:sz w:val="20"/>
          <w:szCs w:val="20"/>
        </w:rPr>
      </w:pPr>
    </w:p>
    <w:p w14:paraId="369447C5" w14:textId="77777777" w:rsidR="00C13BCF" w:rsidRPr="00716A89" w:rsidRDefault="00C13BCF" w:rsidP="00FB2203">
      <w:pPr>
        <w:keepNext/>
        <w:keepLines/>
        <w:jc w:val="both"/>
        <w:rPr>
          <w:rFonts w:cs="Tahoma"/>
          <w:sz w:val="20"/>
          <w:szCs w:val="20"/>
        </w:rPr>
      </w:pPr>
      <w:r w:rsidRPr="00716A89">
        <w:rPr>
          <w:rFonts w:cs="Tahoma"/>
          <w:sz w:val="20"/>
          <w:szCs w:val="20"/>
        </w:rPr>
        <w:t>Ponudba naj bo izdelana tako, da vsebuje vse zahtevane dokumente in obrazce, navedene v tč. 6.4. razpisne dokumentacije.</w:t>
      </w:r>
    </w:p>
    <w:p w14:paraId="71922AC7" w14:textId="77777777" w:rsidR="00C13BCF" w:rsidRPr="00716A89" w:rsidRDefault="00C13BCF" w:rsidP="00FB2203">
      <w:pPr>
        <w:keepNext/>
        <w:keepLines/>
        <w:jc w:val="both"/>
        <w:rPr>
          <w:rFonts w:cs="Tahoma"/>
          <w:b/>
          <w:sz w:val="20"/>
          <w:szCs w:val="20"/>
        </w:rPr>
      </w:pPr>
    </w:p>
    <w:p w14:paraId="0F8008CF" w14:textId="77777777" w:rsidR="00C13BCF" w:rsidRPr="00716A89" w:rsidRDefault="00C13BCF" w:rsidP="00FB2203">
      <w:pPr>
        <w:keepNext/>
        <w:keepLines/>
        <w:jc w:val="both"/>
        <w:rPr>
          <w:rFonts w:cs="Tahoma"/>
          <w:sz w:val="20"/>
          <w:szCs w:val="20"/>
        </w:rPr>
      </w:pPr>
      <w:r w:rsidRPr="00716A89">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DDEB20F" w14:textId="77777777" w:rsidR="00C13BCF" w:rsidRPr="00716A89" w:rsidRDefault="00C13BCF" w:rsidP="00FB2203">
      <w:pPr>
        <w:keepNext/>
        <w:keepLines/>
        <w:jc w:val="both"/>
        <w:rPr>
          <w:rFonts w:cs="Tahoma"/>
          <w:sz w:val="20"/>
          <w:szCs w:val="20"/>
        </w:rPr>
      </w:pPr>
    </w:p>
    <w:p w14:paraId="2361C085" w14:textId="77777777" w:rsidR="00C13BCF" w:rsidRPr="00716A89" w:rsidRDefault="00C13BCF" w:rsidP="00FB2203">
      <w:pPr>
        <w:keepNext/>
        <w:keepLines/>
        <w:jc w:val="both"/>
        <w:rPr>
          <w:rFonts w:cs="Tahoma"/>
          <w:sz w:val="20"/>
          <w:szCs w:val="20"/>
        </w:rPr>
      </w:pPr>
      <w:r w:rsidRPr="00716A89">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8236456" w14:textId="77777777" w:rsidR="00C13BCF" w:rsidRPr="00716A89" w:rsidRDefault="00C13BCF" w:rsidP="00FB2203">
      <w:pPr>
        <w:keepNext/>
        <w:keepLines/>
        <w:jc w:val="both"/>
        <w:rPr>
          <w:rFonts w:eastAsiaTheme="minorHAnsi" w:cs="Tahoma"/>
          <w:sz w:val="20"/>
          <w:szCs w:val="20"/>
        </w:rPr>
      </w:pPr>
    </w:p>
    <w:p w14:paraId="00CD3606" w14:textId="77777777" w:rsidR="009350CD" w:rsidRPr="00716A89" w:rsidRDefault="009350CD" w:rsidP="008F7564">
      <w:pPr>
        <w:keepNext/>
        <w:keepLines/>
        <w:numPr>
          <w:ilvl w:val="1"/>
          <w:numId w:val="47"/>
        </w:numPr>
        <w:jc w:val="both"/>
        <w:rPr>
          <w:rFonts w:cs="Tahoma"/>
          <w:b/>
          <w:sz w:val="20"/>
          <w:szCs w:val="20"/>
        </w:rPr>
      </w:pPr>
      <w:r w:rsidRPr="00716A89">
        <w:rPr>
          <w:rFonts w:cs="Tahoma"/>
          <w:b/>
          <w:sz w:val="20"/>
          <w:szCs w:val="20"/>
        </w:rPr>
        <w:t>Vsebina ponudbene dokumentacije</w:t>
      </w:r>
    </w:p>
    <w:p w14:paraId="5B9E448B" w14:textId="77777777" w:rsidR="009350CD" w:rsidRPr="00716A89" w:rsidRDefault="009350CD" w:rsidP="00FB2203">
      <w:pPr>
        <w:keepNext/>
        <w:keepLines/>
        <w:jc w:val="both"/>
        <w:rPr>
          <w:rFonts w:cs="Tahoma"/>
          <w:sz w:val="16"/>
          <w:szCs w:val="16"/>
        </w:rPr>
      </w:pPr>
    </w:p>
    <w:p w14:paraId="61B86375" w14:textId="77777777" w:rsidR="00D56417" w:rsidRPr="00716A89" w:rsidRDefault="009350CD" w:rsidP="00FB2203">
      <w:pPr>
        <w:keepNext/>
        <w:keepLines/>
        <w:jc w:val="both"/>
        <w:rPr>
          <w:rFonts w:cs="Tahoma"/>
          <w:sz w:val="20"/>
          <w:szCs w:val="20"/>
        </w:rPr>
      </w:pPr>
      <w:r w:rsidRPr="00716A89">
        <w:rPr>
          <w:rFonts w:cs="Tahoma"/>
          <w:sz w:val="20"/>
          <w:szCs w:val="20"/>
        </w:rPr>
        <w:t xml:space="preserve">Ponudnik, ki odda ponudbo, pod kazensko in materialno odgovornostjo jamči, da so vsi podatki in dokumenti, podani v ponudbi, resnični, in da </w:t>
      </w:r>
      <w:r w:rsidR="00D56417" w:rsidRPr="00716A89">
        <w:rPr>
          <w:rFonts w:cs="Tahoma"/>
          <w:sz w:val="20"/>
          <w:szCs w:val="20"/>
        </w:rPr>
        <w:t>skeni</w:t>
      </w:r>
      <w:r w:rsidRPr="00716A89">
        <w:rPr>
          <w:rFonts w:cs="Tahoma"/>
          <w:sz w:val="20"/>
          <w:szCs w:val="20"/>
        </w:rPr>
        <w:t xml:space="preserve"> priloženih listin ustrezajo originalu. V nasprotnem primeru ponudnik naročniku odgovarja za vso škodo, ki mu je nastala.</w:t>
      </w:r>
      <w:r w:rsidR="00D56417" w:rsidRPr="00716A89">
        <w:rPr>
          <w:rFonts w:cs="Tahoma"/>
          <w:sz w:val="20"/>
          <w:szCs w:val="20"/>
        </w:rPr>
        <w:t xml:space="preserve"> Vsi naloženi dokumenti naj bodo ustrezno poimenovani.</w:t>
      </w:r>
    </w:p>
    <w:p w14:paraId="79CC786F" w14:textId="77777777" w:rsidR="009350CD" w:rsidRPr="00716A89" w:rsidRDefault="009350CD" w:rsidP="00FB2203">
      <w:pPr>
        <w:keepNext/>
        <w:keepLines/>
        <w:jc w:val="both"/>
        <w:rPr>
          <w:rFonts w:cs="Tahoma"/>
          <w:sz w:val="16"/>
          <w:szCs w:val="16"/>
        </w:rPr>
      </w:pPr>
    </w:p>
    <w:p w14:paraId="343540F9" w14:textId="77777777" w:rsidR="009350CD" w:rsidRPr="00716A89" w:rsidRDefault="009350CD" w:rsidP="00FB2203">
      <w:pPr>
        <w:keepNext/>
        <w:keepLines/>
        <w:jc w:val="both"/>
        <w:rPr>
          <w:rFonts w:cs="Tahoma"/>
          <w:sz w:val="20"/>
          <w:szCs w:val="20"/>
        </w:rPr>
      </w:pPr>
      <w:r w:rsidRPr="00716A89">
        <w:rPr>
          <w:rFonts w:cs="Tahoma"/>
          <w:sz w:val="20"/>
          <w:szCs w:val="20"/>
        </w:rPr>
        <w:t>Ponudbena dokumentacija, ki jo naročnik zahteva z javnim razpisom in jo mora ponudnik naložiti v informacijski sistem e-JN je navedena v nadaljevanju:</w:t>
      </w:r>
    </w:p>
    <w:p w14:paraId="7A0A53AA" w14:textId="77777777" w:rsidR="00F97CBD" w:rsidRPr="00716A89" w:rsidRDefault="00F97CBD" w:rsidP="00FB2203">
      <w:pPr>
        <w:keepNext/>
        <w:keepLines/>
        <w:jc w:val="both"/>
        <w:rPr>
          <w:rFonts w:cs="Tahoma"/>
          <w:sz w:val="20"/>
          <w:szCs w:val="20"/>
        </w:rPr>
      </w:pPr>
    </w:p>
    <w:p w14:paraId="79389E56" w14:textId="77777777" w:rsidR="00F97CBD" w:rsidRPr="00716A89" w:rsidRDefault="00F97CBD" w:rsidP="00FB2203">
      <w:pPr>
        <w:pStyle w:val="Odstavekseznama"/>
        <w:keepNext/>
        <w:keepLines/>
        <w:numPr>
          <w:ilvl w:val="0"/>
          <w:numId w:val="21"/>
        </w:numPr>
        <w:ind w:left="284" w:hanging="284"/>
        <w:jc w:val="both"/>
        <w:rPr>
          <w:rFonts w:ascii="Tahoma" w:hAnsi="Tahoma" w:cs="Tahoma"/>
          <w:b/>
          <w:color w:val="C00000"/>
        </w:rPr>
      </w:pPr>
      <w:r w:rsidRPr="00716A89">
        <w:rPr>
          <w:rFonts w:ascii="Tahoma" w:hAnsi="Tahoma" w:cs="Tahoma"/>
          <w:b/>
          <w:color w:val="C00000"/>
        </w:rPr>
        <w:t>Razdelek »Osnovni podatki o ponudniku«</w:t>
      </w:r>
    </w:p>
    <w:p w14:paraId="0C1F3392" w14:textId="77777777" w:rsidR="00F97CBD" w:rsidRPr="00716A89" w:rsidRDefault="00F97CBD" w:rsidP="00FB2203">
      <w:pPr>
        <w:keepNext/>
        <w:keepLines/>
        <w:jc w:val="both"/>
        <w:rPr>
          <w:rFonts w:cs="Tahoma"/>
          <w:sz w:val="20"/>
          <w:szCs w:val="20"/>
        </w:rPr>
      </w:pPr>
    </w:p>
    <w:p w14:paraId="240A11ED" w14:textId="77777777" w:rsidR="00F97CBD" w:rsidRPr="00716A89" w:rsidRDefault="00F97CBD" w:rsidP="00FB2203">
      <w:pPr>
        <w:keepNext/>
        <w:keepLines/>
        <w:jc w:val="both"/>
        <w:rPr>
          <w:rFonts w:cs="Tahoma"/>
          <w:sz w:val="20"/>
          <w:szCs w:val="20"/>
        </w:rPr>
      </w:pPr>
      <w:r w:rsidRPr="00716A89">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105BA983" w14:textId="77777777" w:rsidR="00815548" w:rsidRPr="00716A89" w:rsidRDefault="00815548" w:rsidP="00FB2203">
      <w:pPr>
        <w:keepNext/>
        <w:keepLines/>
        <w:jc w:val="both"/>
        <w:rPr>
          <w:rFonts w:cs="Tahoma"/>
          <w:sz w:val="16"/>
          <w:szCs w:val="16"/>
        </w:rPr>
      </w:pPr>
    </w:p>
    <w:p w14:paraId="2782CB3A" w14:textId="77777777" w:rsidR="00815548" w:rsidRPr="00716A89" w:rsidRDefault="00815548" w:rsidP="00FB2203">
      <w:pPr>
        <w:keepNext/>
        <w:keepLines/>
        <w:numPr>
          <w:ilvl w:val="0"/>
          <w:numId w:val="21"/>
        </w:numPr>
        <w:ind w:left="284" w:hanging="284"/>
        <w:jc w:val="both"/>
        <w:rPr>
          <w:rFonts w:cs="Tahoma"/>
          <w:b/>
          <w:color w:val="C00000"/>
          <w:sz w:val="18"/>
          <w:szCs w:val="20"/>
          <w:lang w:eastAsia="en-US"/>
        </w:rPr>
      </w:pPr>
      <w:r w:rsidRPr="00716A89">
        <w:rPr>
          <w:rFonts w:cs="Tahoma"/>
          <w:b/>
          <w:color w:val="C00000"/>
          <w:sz w:val="20"/>
          <w:szCs w:val="22"/>
          <w:lang w:eastAsia="en-US"/>
        </w:rPr>
        <w:t>Razdelek »Skupna ponudbena vrednost«</w:t>
      </w:r>
    </w:p>
    <w:p w14:paraId="5FBB323B" w14:textId="77777777" w:rsidR="00815548" w:rsidRPr="00716A89" w:rsidRDefault="00815548" w:rsidP="00FB2203">
      <w:pPr>
        <w:keepNext/>
        <w:keepLines/>
        <w:jc w:val="both"/>
        <w:rPr>
          <w:rFonts w:cs="Tahoma"/>
          <w:sz w:val="16"/>
          <w:szCs w:val="16"/>
        </w:rPr>
      </w:pPr>
    </w:p>
    <w:p w14:paraId="2B82EA2F" w14:textId="174AF8D5" w:rsidR="00815548" w:rsidRDefault="00815548" w:rsidP="00FB2203">
      <w:pPr>
        <w:keepNext/>
        <w:keepLines/>
        <w:jc w:val="both"/>
        <w:rPr>
          <w:rFonts w:cs="Tahoma"/>
          <w:sz w:val="20"/>
          <w:szCs w:val="20"/>
        </w:rPr>
      </w:pPr>
      <w:r w:rsidRPr="00716A89">
        <w:rPr>
          <w:rFonts w:cs="Tahoma"/>
          <w:sz w:val="20"/>
          <w:szCs w:val="20"/>
        </w:rPr>
        <w:t>Ponudnik v sistem e-JN v razdelek »Skupna ponudbena vrednost« v zato namenjen prostor vpiše skupni ponudbeni znesek brez davka v EUR. Znesek skupaj z davkom v EUR se izračuna samodejno. V del »Predračun« pa naloži izpolnjeno in podpisano Prilogo »</w:t>
      </w:r>
      <w:r w:rsidR="00097A53" w:rsidRPr="00716A89">
        <w:rPr>
          <w:rFonts w:cs="Tahoma"/>
          <w:sz w:val="20"/>
          <w:szCs w:val="20"/>
        </w:rPr>
        <w:t>POVZETEK PONUDBENE CENE«</w:t>
      </w:r>
      <w:r w:rsidR="00965C71" w:rsidRPr="00716A89">
        <w:rPr>
          <w:rFonts w:cs="Tahoma"/>
          <w:sz w:val="20"/>
          <w:szCs w:val="20"/>
        </w:rPr>
        <w:t xml:space="preserve"> </w:t>
      </w:r>
      <w:r w:rsidRPr="00716A89">
        <w:rPr>
          <w:rFonts w:cs="Tahoma"/>
          <w:sz w:val="20"/>
          <w:szCs w:val="20"/>
        </w:rPr>
        <w:t>v pdf. obliki/formatu. »Skupna ponudbena vrednost«, ki bo vpisana v istoimenski razdelek in dokument (Priloga »</w:t>
      </w:r>
      <w:r w:rsidR="00097A53" w:rsidRPr="00716A89">
        <w:rPr>
          <w:rFonts w:cs="Tahoma"/>
          <w:sz w:val="20"/>
          <w:szCs w:val="20"/>
        </w:rPr>
        <w:t>POVZETEK PONUDBENE CENE«</w:t>
      </w:r>
      <w:r w:rsidRPr="00716A89">
        <w:rPr>
          <w:rFonts w:cs="Tahoma"/>
          <w:sz w:val="20"/>
          <w:szCs w:val="20"/>
        </w:rPr>
        <w:t>), ki bo naložen kot predračun v del »</w:t>
      </w:r>
      <w:r w:rsidR="00097A53" w:rsidRPr="00716A89">
        <w:rPr>
          <w:rFonts w:cs="Tahoma"/>
          <w:sz w:val="20"/>
          <w:szCs w:val="20"/>
        </w:rPr>
        <w:t xml:space="preserve">Skupna ponudbena vrednost - </w:t>
      </w:r>
      <w:r w:rsidRPr="00716A89">
        <w:rPr>
          <w:rFonts w:cs="Tahoma"/>
          <w:sz w:val="20"/>
          <w:szCs w:val="20"/>
        </w:rPr>
        <w:t xml:space="preserve">Predračun«, bosta razvidna in dostopna na javnem odpiranju ponudb. </w:t>
      </w:r>
    </w:p>
    <w:p w14:paraId="585EE45D" w14:textId="77777777" w:rsidR="00815548" w:rsidRPr="00716A89" w:rsidRDefault="00815548" w:rsidP="00FB2203">
      <w:pPr>
        <w:keepNext/>
        <w:keepLines/>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815548" w:rsidRPr="00716A89" w14:paraId="1E487090" w14:textId="77777777" w:rsidTr="0018575F">
        <w:trPr>
          <w:trHeight w:val="225"/>
        </w:trPr>
        <w:tc>
          <w:tcPr>
            <w:tcW w:w="567" w:type="dxa"/>
            <w:tcBorders>
              <w:top w:val="single" w:sz="4" w:space="0" w:color="auto"/>
              <w:left w:val="single" w:sz="4" w:space="0" w:color="auto"/>
              <w:bottom w:val="single" w:sz="4" w:space="0" w:color="auto"/>
              <w:right w:val="nil"/>
            </w:tcBorders>
          </w:tcPr>
          <w:p w14:paraId="4B6BB514" w14:textId="77777777" w:rsidR="00815548" w:rsidRPr="00716A89" w:rsidRDefault="00815548" w:rsidP="00FB2203">
            <w:pPr>
              <w:keepNext/>
              <w:keepLines/>
              <w:jc w:val="both"/>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7E0E8C50" w14:textId="77777777" w:rsidR="00815548" w:rsidRPr="00716A89" w:rsidRDefault="00097A53" w:rsidP="00FB2203">
            <w:pPr>
              <w:keepNext/>
              <w:keepLines/>
              <w:rPr>
                <w:rFonts w:cs="Tahoma"/>
                <w:sz w:val="20"/>
                <w:szCs w:val="20"/>
              </w:rPr>
            </w:pPr>
            <w:r w:rsidRPr="00716A89">
              <w:rPr>
                <w:rFonts w:cs="Tahoma"/>
                <w:sz w:val="20"/>
                <w:szCs w:val="20"/>
              </w:rPr>
              <w:t>POVZETEK PONUDBENE CENE</w:t>
            </w:r>
          </w:p>
        </w:tc>
        <w:tc>
          <w:tcPr>
            <w:tcW w:w="850" w:type="dxa"/>
            <w:tcBorders>
              <w:top w:val="single" w:sz="4" w:space="0" w:color="auto"/>
              <w:left w:val="single" w:sz="4" w:space="0" w:color="auto"/>
              <w:bottom w:val="single" w:sz="4" w:space="0" w:color="auto"/>
              <w:right w:val="nil"/>
            </w:tcBorders>
            <w:vAlign w:val="center"/>
          </w:tcPr>
          <w:p w14:paraId="0F29E748" w14:textId="77777777" w:rsidR="00815548" w:rsidRPr="00716A89" w:rsidRDefault="00815548" w:rsidP="00FB2203">
            <w:pPr>
              <w:keepNext/>
              <w:keepLines/>
              <w:rPr>
                <w:rFonts w:cs="Tahoma"/>
                <w:b/>
                <w:sz w:val="20"/>
                <w:szCs w:val="20"/>
              </w:rPr>
            </w:pPr>
          </w:p>
        </w:tc>
        <w:tc>
          <w:tcPr>
            <w:tcW w:w="567" w:type="dxa"/>
            <w:tcBorders>
              <w:top w:val="single" w:sz="4" w:space="0" w:color="auto"/>
              <w:left w:val="nil"/>
              <w:bottom w:val="single" w:sz="4" w:space="0" w:color="auto"/>
              <w:right w:val="single" w:sz="4" w:space="0" w:color="auto"/>
            </w:tcBorders>
            <w:vAlign w:val="center"/>
          </w:tcPr>
          <w:p w14:paraId="559A5F57" w14:textId="77777777" w:rsidR="00815548" w:rsidRPr="00716A89" w:rsidRDefault="00815548" w:rsidP="00FB2203">
            <w:pPr>
              <w:keepNext/>
              <w:keepLines/>
              <w:rPr>
                <w:rFonts w:cs="Tahoma"/>
                <w:b/>
                <w:i/>
                <w:sz w:val="20"/>
                <w:szCs w:val="20"/>
              </w:rPr>
            </w:pPr>
          </w:p>
        </w:tc>
      </w:tr>
    </w:tbl>
    <w:p w14:paraId="5C1303A0" w14:textId="75EDD5F1" w:rsidR="00815548" w:rsidRDefault="00815548" w:rsidP="00FB2203">
      <w:pPr>
        <w:keepNext/>
        <w:keepLines/>
        <w:jc w:val="both"/>
        <w:rPr>
          <w:rFonts w:cs="Tahoma"/>
          <w:b/>
          <w:sz w:val="16"/>
          <w:szCs w:val="16"/>
        </w:rPr>
      </w:pPr>
    </w:p>
    <w:p w14:paraId="40358294" w14:textId="77777777" w:rsidR="003F01E6" w:rsidRPr="00716A89" w:rsidRDefault="003F01E6" w:rsidP="00FB2203">
      <w:pPr>
        <w:keepNext/>
        <w:keepLines/>
        <w:jc w:val="both"/>
        <w:rPr>
          <w:rFonts w:cs="Tahoma"/>
          <w:b/>
          <w:sz w:val="16"/>
          <w:szCs w:val="16"/>
        </w:rPr>
      </w:pPr>
    </w:p>
    <w:p w14:paraId="607EFD9F" w14:textId="77777777" w:rsidR="00895DF0" w:rsidRPr="00716A89" w:rsidRDefault="00895DF0" w:rsidP="00FB2203">
      <w:pPr>
        <w:pStyle w:val="Odstavekseznama"/>
        <w:keepNext/>
        <w:keepLines/>
        <w:numPr>
          <w:ilvl w:val="0"/>
          <w:numId w:val="21"/>
        </w:numPr>
        <w:ind w:left="284" w:hanging="284"/>
        <w:jc w:val="both"/>
        <w:rPr>
          <w:rFonts w:ascii="Tahoma" w:hAnsi="Tahoma" w:cs="Tahoma"/>
          <w:b/>
          <w:color w:val="C00000"/>
        </w:rPr>
      </w:pPr>
      <w:r w:rsidRPr="00716A89">
        <w:rPr>
          <w:rFonts w:ascii="Tahoma" w:hAnsi="Tahoma" w:cs="Tahoma"/>
          <w:b/>
          <w:color w:val="C00000"/>
        </w:rPr>
        <w:t>Razdelek »DOKUMENTI«, del »IZJAVA – ponudnik«</w:t>
      </w:r>
    </w:p>
    <w:p w14:paraId="02D49734" w14:textId="77777777" w:rsidR="00895DF0" w:rsidRPr="00716A89" w:rsidRDefault="00895DF0" w:rsidP="00FB2203">
      <w:pPr>
        <w:keepNext/>
        <w:keepLines/>
        <w:jc w:val="both"/>
        <w:rPr>
          <w:rFonts w:cs="Tahoma"/>
          <w:sz w:val="16"/>
          <w:szCs w:val="16"/>
        </w:rPr>
      </w:pPr>
    </w:p>
    <w:p w14:paraId="30B96295" w14:textId="77777777" w:rsidR="00895DF0" w:rsidRPr="00716A89" w:rsidRDefault="00965C71" w:rsidP="00FB2203">
      <w:pPr>
        <w:keepNext/>
        <w:keepLines/>
        <w:jc w:val="both"/>
        <w:rPr>
          <w:rFonts w:cs="Tahoma"/>
          <w:sz w:val="20"/>
          <w:szCs w:val="20"/>
        </w:rPr>
      </w:pPr>
      <w:r w:rsidRPr="00716A89">
        <w:rPr>
          <w:rFonts w:cs="Tahoma"/>
          <w:sz w:val="20"/>
          <w:szCs w:val="20"/>
        </w:rPr>
        <w:t xml:space="preserve">Ponudnik </w:t>
      </w:r>
      <w:r w:rsidR="00895DF0" w:rsidRPr="00716A89">
        <w:rPr>
          <w:rFonts w:cs="Tahoma"/>
          <w:sz w:val="20"/>
          <w:szCs w:val="20"/>
        </w:rPr>
        <w:t>(vodilni partner) mora Prilogo 3/1 IZJAVA O IZPOLNJEVANJU SPOSOBNOSTI PONUDNIKA/PARTNERJA « izpolniti, podpisati in žigosati ter jo v .pdf formatu naložiti na informacijski sistem e-JN</w:t>
      </w:r>
      <w:r w:rsidR="00895DF0" w:rsidRPr="00716A89">
        <w:rPr>
          <w:rFonts w:cs="Tahoma"/>
          <w:b/>
          <w:sz w:val="20"/>
          <w:szCs w:val="20"/>
        </w:rPr>
        <w:t xml:space="preserve"> v razdelek »DOKUMENTI«, del »IZJAVA – ponudnik«</w:t>
      </w:r>
      <w:r w:rsidR="00895DF0" w:rsidRPr="00716A89">
        <w:rPr>
          <w:rFonts w:cs="Tahoma"/>
          <w:sz w:val="20"/>
          <w:szCs w:val="20"/>
        </w:rPr>
        <w:t>.</w:t>
      </w:r>
    </w:p>
    <w:p w14:paraId="5307CCEA" w14:textId="77777777" w:rsidR="00965C71" w:rsidRPr="00716A89" w:rsidRDefault="00965C71" w:rsidP="00FB2203">
      <w:pPr>
        <w:keepNext/>
        <w:keepLines/>
        <w:jc w:val="both"/>
        <w:rPr>
          <w:rFonts w:cs="Tahoma"/>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895DF0" w:rsidRPr="00716A89" w14:paraId="7024CC82" w14:textId="77777777" w:rsidTr="007A4A0F">
        <w:tc>
          <w:tcPr>
            <w:tcW w:w="7933" w:type="dxa"/>
            <w:tcBorders>
              <w:top w:val="single" w:sz="4" w:space="0" w:color="auto"/>
              <w:left w:val="single" w:sz="4" w:space="0" w:color="auto"/>
              <w:bottom w:val="single" w:sz="4" w:space="0" w:color="auto"/>
              <w:right w:val="single" w:sz="4" w:space="0" w:color="808080"/>
            </w:tcBorders>
            <w:hideMark/>
          </w:tcPr>
          <w:p w14:paraId="41346BAC" w14:textId="77777777" w:rsidR="00895DF0" w:rsidRPr="00716A89" w:rsidRDefault="00895DF0" w:rsidP="00FB2203">
            <w:pPr>
              <w:keepNext/>
              <w:keepLines/>
              <w:jc w:val="both"/>
              <w:rPr>
                <w:rFonts w:cs="Tahoma"/>
                <w:sz w:val="20"/>
                <w:szCs w:val="20"/>
              </w:rPr>
            </w:pPr>
            <w:r w:rsidRPr="00716A89">
              <w:rPr>
                <w:rFonts w:cs="Tahoma"/>
                <w:sz w:val="20"/>
                <w:szCs w:val="20"/>
              </w:rPr>
              <w:t>IZJAVA O IZPOLNJEVANJU SPOSOBNOSTI PONUDNIKA/PARTNERJA</w:t>
            </w:r>
          </w:p>
        </w:tc>
        <w:tc>
          <w:tcPr>
            <w:tcW w:w="1560" w:type="dxa"/>
            <w:tcBorders>
              <w:top w:val="single" w:sz="4" w:space="0" w:color="auto"/>
              <w:left w:val="single" w:sz="4" w:space="0" w:color="808080"/>
              <w:bottom w:val="single" w:sz="4" w:space="0" w:color="auto"/>
              <w:right w:val="single" w:sz="4" w:space="0" w:color="auto"/>
            </w:tcBorders>
            <w:hideMark/>
          </w:tcPr>
          <w:p w14:paraId="13138D6A" w14:textId="77777777" w:rsidR="00895DF0" w:rsidRPr="00716A89" w:rsidRDefault="00895DF0" w:rsidP="00FB2203">
            <w:pPr>
              <w:keepNext/>
              <w:keepLines/>
              <w:jc w:val="both"/>
              <w:rPr>
                <w:rFonts w:cs="Tahoma"/>
                <w:b/>
                <w:i/>
                <w:sz w:val="20"/>
                <w:szCs w:val="20"/>
              </w:rPr>
            </w:pPr>
            <w:r w:rsidRPr="00716A89">
              <w:rPr>
                <w:rFonts w:cs="Tahoma"/>
                <w:b/>
                <w:i/>
                <w:sz w:val="20"/>
                <w:szCs w:val="20"/>
              </w:rPr>
              <w:t>Priloga 3/1</w:t>
            </w:r>
          </w:p>
        </w:tc>
      </w:tr>
    </w:tbl>
    <w:p w14:paraId="4EC68F7C" w14:textId="77777777" w:rsidR="00895DF0" w:rsidRPr="00716A89" w:rsidRDefault="00895DF0" w:rsidP="00FB2203">
      <w:pPr>
        <w:keepNext/>
        <w:keepLines/>
        <w:jc w:val="both"/>
        <w:rPr>
          <w:rFonts w:cs="Tahoma"/>
          <w:sz w:val="20"/>
          <w:szCs w:val="20"/>
        </w:rPr>
      </w:pPr>
    </w:p>
    <w:p w14:paraId="327B766B" w14:textId="77777777" w:rsidR="00895DF0" w:rsidRPr="00716A89" w:rsidRDefault="00895DF0" w:rsidP="00FB2203">
      <w:pPr>
        <w:pStyle w:val="Odstavekseznama"/>
        <w:keepNext/>
        <w:keepLines/>
        <w:numPr>
          <w:ilvl w:val="0"/>
          <w:numId w:val="21"/>
        </w:numPr>
        <w:ind w:left="284" w:hanging="284"/>
        <w:jc w:val="both"/>
        <w:rPr>
          <w:rFonts w:ascii="Tahoma" w:hAnsi="Tahoma" w:cs="Tahoma"/>
          <w:b/>
          <w:color w:val="C00000"/>
        </w:rPr>
      </w:pPr>
      <w:r w:rsidRPr="00716A89">
        <w:rPr>
          <w:rFonts w:ascii="Tahoma" w:hAnsi="Tahoma" w:cs="Tahoma"/>
          <w:b/>
          <w:color w:val="C00000"/>
        </w:rPr>
        <w:t>Razdelek »SODELUJOČI«, del »IZJAVA – ostali sodelujoči«</w:t>
      </w:r>
    </w:p>
    <w:p w14:paraId="457AAFB4" w14:textId="77777777" w:rsidR="00895DF0" w:rsidRPr="00716A89" w:rsidRDefault="00895DF0" w:rsidP="00FB2203">
      <w:pPr>
        <w:keepNext/>
        <w:keepLines/>
        <w:jc w:val="both"/>
        <w:rPr>
          <w:rFonts w:cs="Tahoma"/>
          <w:sz w:val="16"/>
          <w:szCs w:val="16"/>
        </w:rPr>
      </w:pPr>
    </w:p>
    <w:p w14:paraId="0EB35526" w14:textId="3BA0FF4B" w:rsidR="00895DF0" w:rsidRDefault="00895DF0" w:rsidP="00FB2203">
      <w:pPr>
        <w:keepNext/>
        <w:keepLines/>
        <w:jc w:val="both"/>
        <w:rPr>
          <w:rFonts w:cs="Tahoma"/>
          <w:sz w:val="20"/>
          <w:szCs w:val="20"/>
        </w:rPr>
      </w:pPr>
      <w:r w:rsidRPr="00716A89">
        <w:rPr>
          <w:rFonts w:cs="Tahoma"/>
          <w:sz w:val="20"/>
          <w:szCs w:val="20"/>
        </w:rPr>
        <w:t>Ponudnik mora</w:t>
      </w:r>
      <w:r w:rsidRPr="00716A89">
        <w:rPr>
          <w:rFonts w:cs="Tahoma"/>
          <w:b/>
          <w:sz w:val="20"/>
          <w:szCs w:val="20"/>
        </w:rPr>
        <w:t xml:space="preserve"> v primeru nastopa s partnerji (skupna ponudba) </w:t>
      </w:r>
      <w:r w:rsidRPr="00716A89">
        <w:rPr>
          <w:rFonts w:cs="Tahoma"/>
          <w:sz w:val="20"/>
          <w:szCs w:val="20"/>
        </w:rPr>
        <w:t>za posameznega partnerja naložiti na informacijski sistem e-JN</w:t>
      </w:r>
      <w:r w:rsidRPr="00716A89">
        <w:rPr>
          <w:rFonts w:cs="Tahoma"/>
          <w:b/>
          <w:sz w:val="20"/>
          <w:szCs w:val="20"/>
        </w:rPr>
        <w:t xml:space="preserve"> v razdelek »SODELUJOČI«, del »IZJAVA – ostali sodelujoči«</w:t>
      </w:r>
      <w:r w:rsidRPr="00716A89">
        <w:rPr>
          <w:rFonts w:cs="Tahoma"/>
          <w:sz w:val="20"/>
          <w:szCs w:val="20"/>
        </w:rPr>
        <w:t xml:space="preserve"> </w:t>
      </w:r>
      <w:r w:rsidRPr="00716A89">
        <w:rPr>
          <w:rFonts w:cs="Tahoma"/>
          <w:sz w:val="20"/>
          <w:szCs w:val="20"/>
          <w:u w:val="single"/>
        </w:rPr>
        <w:t>izpolnjeno in podpisano</w:t>
      </w:r>
      <w:r w:rsidRPr="00716A89">
        <w:rPr>
          <w:rFonts w:cs="Tahoma"/>
          <w:sz w:val="20"/>
          <w:szCs w:val="20"/>
        </w:rPr>
        <w:t xml:space="preserve"> Prilogo 3/1 »IZJAVA O IZPOLNJEVANJU SPOSOBNOSTI PONUDNIKA/PARTNERJA« v .pdf formatu. V kolikor ponudnik v predmetnem naročilu ne nastopa z partnerjem, Priloge ni treba prilagati.</w:t>
      </w:r>
    </w:p>
    <w:p w14:paraId="10D65498" w14:textId="77777777" w:rsidR="00C86373" w:rsidRPr="00716A89" w:rsidRDefault="00C86373" w:rsidP="00FB2203">
      <w:pPr>
        <w:keepNext/>
        <w:keepLines/>
        <w:jc w:val="both"/>
        <w:rPr>
          <w:rFonts w:cs="Tahoma"/>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895DF0" w:rsidRPr="00716A89" w14:paraId="348B56F5" w14:textId="77777777" w:rsidTr="007A4A0F">
        <w:tc>
          <w:tcPr>
            <w:tcW w:w="8075" w:type="dxa"/>
            <w:tcBorders>
              <w:top w:val="single" w:sz="4" w:space="0" w:color="auto"/>
              <w:left w:val="single" w:sz="4" w:space="0" w:color="auto"/>
              <w:bottom w:val="single" w:sz="4" w:space="0" w:color="auto"/>
              <w:right w:val="single" w:sz="4" w:space="0" w:color="808080"/>
            </w:tcBorders>
            <w:hideMark/>
          </w:tcPr>
          <w:p w14:paraId="5E35E485" w14:textId="77777777" w:rsidR="00895DF0" w:rsidRPr="00716A89" w:rsidRDefault="00895DF0" w:rsidP="00FB2203">
            <w:pPr>
              <w:keepNext/>
              <w:keepLines/>
              <w:jc w:val="both"/>
              <w:rPr>
                <w:rFonts w:cs="Tahoma"/>
                <w:sz w:val="20"/>
                <w:szCs w:val="20"/>
              </w:rPr>
            </w:pPr>
            <w:r w:rsidRPr="00716A89">
              <w:rPr>
                <w:rFonts w:cs="Tahoma"/>
                <w:sz w:val="20"/>
                <w:szCs w:val="20"/>
              </w:rPr>
              <w:t>IZJAVA O IZPOLNJEVANJU SPOSOBNOSTI PONUDNIKA/PARTNERJA</w:t>
            </w:r>
          </w:p>
        </w:tc>
        <w:tc>
          <w:tcPr>
            <w:tcW w:w="1418" w:type="dxa"/>
            <w:tcBorders>
              <w:top w:val="single" w:sz="4" w:space="0" w:color="auto"/>
              <w:left w:val="single" w:sz="4" w:space="0" w:color="808080"/>
              <w:bottom w:val="single" w:sz="4" w:space="0" w:color="auto"/>
              <w:right w:val="single" w:sz="4" w:space="0" w:color="auto"/>
            </w:tcBorders>
            <w:hideMark/>
          </w:tcPr>
          <w:p w14:paraId="548CB1BC" w14:textId="77777777" w:rsidR="00895DF0" w:rsidRPr="00716A89" w:rsidRDefault="00895DF0" w:rsidP="00FB2203">
            <w:pPr>
              <w:keepNext/>
              <w:keepLines/>
              <w:jc w:val="both"/>
              <w:rPr>
                <w:rFonts w:cs="Tahoma"/>
                <w:b/>
                <w:i/>
                <w:sz w:val="20"/>
                <w:szCs w:val="20"/>
              </w:rPr>
            </w:pPr>
            <w:r w:rsidRPr="00716A89">
              <w:rPr>
                <w:rFonts w:cs="Tahoma"/>
                <w:b/>
                <w:i/>
                <w:sz w:val="20"/>
                <w:szCs w:val="20"/>
              </w:rPr>
              <w:t>Priloga 3/1</w:t>
            </w:r>
          </w:p>
        </w:tc>
      </w:tr>
    </w:tbl>
    <w:p w14:paraId="6093D0CA" w14:textId="77777777" w:rsidR="00895DF0" w:rsidRPr="00716A89" w:rsidRDefault="00895DF0" w:rsidP="00FB2203">
      <w:pPr>
        <w:keepNext/>
        <w:keepLines/>
        <w:jc w:val="both"/>
        <w:rPr>
          <w:rFonts w:cs="Tahoma"/>
          <w:sz w:val="20"/>
          <w:szCs w:val="20"/>
        </w:rPr>
      </w:pPr>
    </w:p>
    <w:p w14:paraId="21BDC2C8" w14:textId="20CE31B8" w:rsidR="00895DF0" w:rsidRDefault="00895DF0" w:rsidP="00FB2203">
      <w:pPr>
        <w:keepNext/>
        <w:keepLines/>
        <w:jc w:val="both"/>
        <w:rPr>
          <w:rFonts w:cs="Tahoma"/>
          <w:sz w:val="20"/>
          <w:szCs w:val="20"/>
        </w:rPr>
      </w:pPr>
      <w:r w:rsidRPr="00716A89">
        <w:rPr>
          <w:rFonts w:cs="Tahoma"/>
          <w:sz w:val="20"/>
          <w:szCs w:val="20"/>
        </w:rPr>
        <w:t xml:space="preserve">Ponudnik mora </w:t>
      </w:r>
      <w:r w:rsidRPr="00716A89">
        <w:rPr>
          <w:rFonts w:cs="Tahoma"/>
          <w:b/>
          <w:sz w:val="20"/>
          <w:szCs w:val="20"/>
        </w:rPr>
        <w:t xml:space="preserve">v primeru nastopa s podizvajalci ali v primeru uporabe zmogljivosti drugih subjektov </w:t>
      </w:r>
      <w:r w:rsidRPr="00716A89">
        <w:rPr>
          <w:rFonts w:cs="Tahoma"/>
          <w:sz w:val="20"/>
          <w:szCs w:val="20"/>
        </w:rPr>
        <w:t xml:space="preserve">naložiti na informacijski sistem e-JN </w:t>
      </w:r>
      <w:r w:rsidRPr="00716A89">
        <w:rPr>
          <w:rFonts w:cs="Tahoma"/>
          <w:b/>
          <w:sz w:val="20"/>
          <w:szCs w:val="20"/>
        </w:rPr>
        <w:t xml:space="preserve">v razdelek »SODELUJOČI«, del »IZJAVA – ostali sodelujoči« </w:t>
      </w:r>
      <w:r w:rsidRPr="00716A89">
        <w:rPr>
          <w:rFonts w:cs="Tahoma"/>
          <w:sz w:val="20"/>
          <w:szCs w:val="20"/>
          <w:u w:val="single"/>
        </w:rPr>
        <w:t>izpolnjeno in podpisano</w:t>
      </w:r>
      <w:r w:rsidRPr="00716A89">
        <w:rPr>
          <w:rFonts w:cs="Tahoma"/>
          <w:sz w:val="20"/>
          <w:szCs w:val="20"/>
        </w:rPr>
        <w:t xml:space="preserve"> Prilogo 3/2 »IZJAVA O IZPOLNJEVANJU SPOSOBNOSTI PODIZVAJALCA/DRUGEGA SUBJEKTA« v .pdf formatu. V kolikor ponudnik v predmetnem naročilu ne nastopa z nobenim podizvajalcem/subjektom, katerega zmogljivost uporablja, Priloge ni treba prilagati.</w:t>
      </w:r>
    </w:p>
    <w:p w14:paraId="07E62DA1" w14:textId="77777777" w:rsidR="00895DF0" w:rsidRPr="00716A89" w:rsidRDefault="00895DF0" w:rsidP="00FB2203">
      <w:pPr>
        <w:keepNext/>
        <w:keepLines/>
        <w:jc w:val="both"/>
        <w:rPr>
          <w:rFonts w:cs="Tahoma"/>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895DF0" w:rsidRPr="00716A89" w14:paraId="1B4BDE8B" w14:textId="77777777" w:rsidTr="00895DF0">
        <w:tc>
          <w:tcPr>
            <w:tcW w:w="8075" w:type="dxa"/>
            <w:tcBorders>
              <w:top w:val="single" w:sz="4" w:space="0" w:color="auto"/>
              <w:left w:val="single" w:sz="4" w:space="0" w:color="auto"/>
              <w:bottom w:val="single" w:sz="4" w:space="0" w:color="auto"/>
              <w:right w:val="single" w:sz="4" w:space="0" w:color="808080"/>
            </w:tcBorders>
            <w:hideMark/>
          </w:tcPr>
          <w:p w14:paraId="24712B18" w14:textId="77777777" w:rsidR="00895DF0" w:rsidRPr="00716A89" w:rsidRDefault="00895DF0" w:rsidP="00FB2203">
            <w:pPr>
              <w:keepNext/>
              <w:keepLines/>
              <w:jc w:val="both"/>
              <w:rPr>
                <w:rFonts w:cs="Tahoma"/>
                <w:sz w:val="20"/>
                <w:szCs w:val="20"/>
              </w:rPr>
            </w:pPr>
            <w:r w:rsidRPr="00716A89">
              <w:rPr>
                <w:rFonts w:cs="Tahoma"/>
                <w:sz w:val="20"/>
                <w:szCs w:val="20"/>
              </w:rPr>
              <w:t>IZJAVA O IZPOLNJEVANJU SPOSOBNOSTI PODIZVAJALCA/DRUGEGA SUBJEKTA</w:t>
            </w:r>
          </w:p>
        </w:tc>
        <w:tc>
          <w:tcPr>
            <w:tcW w:w="1418" w:type="dxa"/>
            <w:tcBorders>
              <w:top w:val="single" w:sz="4" w:space="0" w:color="auto"/>
              <w:left w:val="single" w:sz="4" w:space="0" w:color="808080"/>
              <w:bottom w:val="single" w:sz="4" w:space="0" w:color="auto"/>
              <w:right w:val="single" w:sz="4" w:space="0" w:color="auto"/>
            </w:tcBorders>
            <w:hideMark/>
          </w:tcPr>
          <w:p w14:paraId="248EF4A3" w14:textId="77777777" w:rsidR="00895DF0" w:rsidRPr="00716A89" w:rsidRDefault="00895DF0" w:rsidP="00FB2203">
            <w:pPr>
              <w:keepNext/>
              <w:keepLines/>
              <w:jc w:val="both"/>
              <w:rPr>
                <w:rFonts w:cs="Tahoma"/>
                <w:b/>
                <w:i/>
                <w:sz w:val="20"/>
                <w:szCs w:val="20"/>
              </w:rPr>
            </w:pPr>
            <w:r w:rsidRPr="00716A89">
              <w:rPr>
                <w:rFonts w:cs="Tahoma"/>
                <w:b/>
                <w:i/>
                <w:sz w:val="20"/>
                <w:szCs w:val="20"/>
              </w:rPr>
              <w:t>Priloga 3/2</w:t>
            </w:r>
          </w:p>
        </w:tc>
      </w:tr>
    </w:tbl>
    <w:p w14:paraId="48A53F5B" w14:textId="77777777" w:rsidR="00895DF0" w:rsidRPr="00716A89" w:rsidRDefault="00895DF0" w:rsidP="00FB2203">
      <w:pPr>
        <w:keepNext/>
        <w:keepLines/>
        <w:jc w:val="both"/>
        <w:rPr>
          <w:rFonts w:cs="Tahoma"/>
          <w:sz w:val="16"/>
          <w:szCs w:val="16"/>
        </w:rPr>
      </w:pPr>
    </w:p>
    <w:p w14:paraId="067C5D21" w14:textId="77777777" w:rsidR="00895DF0" w:rsidRPr="00716A89" w:rsidRDefault="00895DF0" w:rsidP="00FB2203">
      <w:pPr>
        <w:keepNext/>
        <w:keepLines/>
        <w:jc w:val="both"/>
        <w:rPr>
          <w:rFonts w:cs="Tahoma"/>
          <w:sz w:val="20"/>
          <w:szCs w:val="20"/>
        </w:rPr>
      </w:pPr>
      <w:r w:rsidRPr="00716A89">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6C0D7102" w14:textId="77777777" w:rsidR="00815548" w:rsidRPr="00716A89" w:rsidRDefault="00815548" w:rsidP="00FB2203">
      <w:pPr>
        <w:keepNext/>
        <w:keepLines/>
        <w:jc w:val="both"/>
        <w:rPr>
          <w:rFonts w:cs="Tahoma"/>
          <w:sz w:val="16"/>
          <w:szCs w:val="16"/>
        </w:rPr>
      </w:pPr>
    </w:p>
    <w:p w14:paraId="5AB55881" w14:textId="77777777" w:rsidR="00AE7083" w:rsidRPr="00716A89" w:rsidRDefault="00AE7083" w:rsidP="00FB2203">
      <w:pPr>
        <w:pStyle w:val="Odstavekseznama"/>
        <w:keepNext/>
        <w:keepLines/>
        <w:numPr>
          <w:ilvl w:val="0"/>
          <w:numId w:val="21"/>
        </w:numPr>
        <w:ind w:left="284" w:hanging="284"/>
        <w:jc w:val="both"/>
        <w:rPr>
          <w:rFonts w:ascii="Tahoma" w:hAnsi="Tahoma" w:cs="Tahoma"/>
          <w:b/>
          <w:color w:val="C00000"/>
        </w:rPr>
      </w:pPr>
      <w:r w:rsidRPr="00716A89">
        <w:rPr>
          <w:rFonts w:ascii="Tahoma" w:hAnsi="Tahoma" w:cs="Tahoma"/>
          <w:b/>
          <w:color w:val="C00000"/>
        </w:rPr>
        <w:t>Razdelek »DOKUMENTI«, del »Ostale priloge«</w:t>
      </w:r>
    </w:p>
    <w:p w14:paraId="7A113396" w14:textId="77777777" w:rsidR="00AE7083" w:rsidRPr="00716A89" w:rsidRDefault="00AE7083" w:rsidP="00FB2203">
      <w:pPr>
        <w:keepNext/>
        <w:keepLines/>
        <w:jc w:val="both"/>
        <w:rPr>
          <w:rFonts w:cs="Tahoma"/>
        </w:rPr>
      </w:pPr>
    </w:p>
    <w:p w14:paraId="00F502D3" w14:textId="77777777" w:rsidR="00AE7083" w:rsidRPr="00716A89" w:rsidRDefault="00AE7083" w:rsidP="00FB2203">
      <w:pPr>
        <w:keepNext/>
        <w:keepLines/>
        <w:jc w:val="both"/>
        <w:rPr>
          <w:rFonts w:cs="Tahoma"/>
          <w:sz w:val="20"/>
          <w:szCs w:val="20"/>
        </w:rPr>
      </w:pPr>
      <w:r w:rsidRPr="00716A89">
        <w:rPr>
          <w:rFonts w:cs="Tahoma"/>
          <w:sz w:val="20"/>
          <w:szCs w:val="20"/>
        </w:rPr>
        <w:t>Ponudnik v informacijskem sistemu e-JN</w:t>
      </w:r>
      <w:r w:rsidRPr="00716A89">
        <w:rPr>
          <w:rFonts w:cs="Tahoma"/>
          <w:b/>
          <w:sz w:val="20"/>
          <w:szCs w:val="20"/>
        </w:rPr>
        <w:t xml:space="preserve"> v razdelek »DOKUMENTI«, del »Ostale priloge« </w:t>
      </w:r>
      <w:r w:rsidRPr="00716A89">
        <w:rPr>
          <w:rFonts w:cs="Tahoma"/>
          <w:sz w:val="20"/>
          <w:szCs w:val="20"/>
        </w:rPr>
        <w:t xml:space="preserve">naloži ostalo ponudbeno dokumentacijo, ki je zahtevana s to razpisno dokumentacijo. </w:t>
      </w:r>
    </w:p>
    <w:p w14:paraId="5279F98C" w14:textId="77777777" w:rsidR="00AE7083" w:rsidRPr="00716A89" w:rsidRDefault="00AE7083" w:rsidP="00FB2203">
      <w:pPr>
        <w:keepNext/>
        <w:keepLines/>
        <w:jc w:val="both"/>
        <w:rPr>
          <w:rFonts w:cs="Tahoma"/>
          <w:sz w:val="20"/>
          <w:szCs w:val="20"/>
        </w:rPr>
      </w:pPr>
    </w:p>
    <w:p w14:paraId="2C673FBC" w14:textId="77777777" w:rsidR="00AE7083" w:rsidRPr="00716A89" w:rsidRDefault="00AE7083" w:rsidP="00FB2203">
      <w:pPr>
        <w:keepNext/>
        <w:keepLines/>
        <w:jc w:val="both"/>
        <w:rPr>
          <w:rFonts w:cs="Tahoma"/>
          <w:sz w:val="20"/>
          <w:szCs w:val="20"/>
        </w:rPr>
      </w:pPr>
      <w:r w:rsidRPr="00716A89">
        <w:rPr>
          <w:rFonts w:cs="Tahoma"/>
          <w:sz w:val="20"/>
          <w:szCs w:val="20"/>
        </w:rPr>
        <w:t xml:space="preserve">Spodaj zahtevana ponudbena dokumentacija mora biti </w:t>
      </w:r>
      <w:r w:rsidRPr="00716A89">
        <w:rPr>
          <w:rFonts w:cs="Tahoma"/>
          <w:b/>
          <w:sz w:val="20"/>
          <w:szCs w:val="20"/>
          <w:u w:val="single"/>
        </w:rPr>
        <w:t>priložena v .pdf formatu</w:t>
      </w:r>
      <w:r w:rsidRPr="00716A89">
        <w:rPr>
          <w:rFonts w:cs="Tahoma"/>
          <w:sz w:val="20"/>
          <w:szCs w:val="20"/>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1004E65E" w14:textId="77777777" w:rsidR="00AE7083" w:rsidRPr="00716A89" w:rsidRDefault="00AE7083" w:rsidP="00FB2203">
      <w:pPr>
        <w:keepNext/>
        <w:keepLines/>
        <w:jc w:val="both"/>
        <w:rPr>
          <w:rFonts w:cs="Tahoma"/>
          <w:b/>
          <w:sz w:val="20"/>
          <w:szCs w:val="20"/>
        </w:rPr>
      </w:pPr>
    </w:p>
    <w:p w14:paraId="27065A2C" w14:textId="77777777" w:rsidR="00AE7083" w:rsidRPr="00716A89" w:rsidRDefault="00AE7083" w:rsidP="00FB2203">
      <w:pPr>
        <w:keepNext/>
        <w:keepLines/>
        <w:jc w:val="both"/>
        <w:rPr>
          <w:rFonts w:cs="Tahoma"/>
          <w:b/>
          <w:sz w:val="20"/>
          <w:szCs w:val="20"/>
        </w:rPr>
      </w:pPr>
      <w:r w:rsidRPr="00716A89">
        <w:rPr>
          <w:rFonts w:cs="Tahoma"/>
          <w:b/>
          <w:sz w:val="20"/>
          <w:szCs w:val="20"/>
        </w:rPr>
        <w:t>Ostala ponudbena dokumentacija, ki jo zahteva naročnika je sestavljena iz naslednjih dokumentov (prilog):</w:t>
      </w:r>
    </w:p>
    <w:p w14:paraId="39BE2267" w14:textId="77777777" w:rsidR="00201EFB" w:rsidRPr="00716A89" w:rsidRDefault="00201EFB" w:rsidP="00FB2203">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716A89" w14:paraId="01851C20" w14:textId="77777777" w:rsidTr="00474AC6">
        <w:tc>
          <w:tcPr>
            <w:tcW w:w="599" w:type="dxa"/>
            <w:tcBorders>
              <w:right w:val="nil"/>
            </w:tcBorders>
          </w:tcPr>
          <w:p w14:paraId="4E3A89C8" w14:textId="77777777" w:rsidR="00201EFB" w:rsidRPr="00716A89" w:rsidRDefault="00201EFB" w:rsidP="00FB2203">
            <w:pPr>
              <w:keepNext/>
              <w:keepLines/>
              <w:jc w:val="both"/>
              <w:rPr>
                <w:rFonts w:cs="Tahoma"/>
                <w:sz w:val="20"/>
                <w:szCs w:val="20"/>
              </w:rPr>
            </w:pPr>
          </w:p>
        </w:tc>
        <w:tc>
          <w:tcPr>
            <w:tcW w:w="7653" w:type="dxa"/>
            <w:tcBorders>
              <w:left w:val="nil"/>
            </w:tcBorders>
          </w:tcPr>
          <w:p w14:paraId="36C4989F" w14:textId="77777777" w:rsidR="00201EFB" w:rsidRPr="00716A89" w:rsidRDefault="008F4BD5" w:rsidP="00FB2203">
            <w:pPr>
              <w:keepNext/>
              <w:keepLines/>
              <w:jc w:val="both"/>
              <w:rPr>
                <w:rFonts w:cs="Tahoma"/>
                <w:sz w:val="20"/>
                <w:szCs w:val="20"/>
              </w:rPr>
            </w:pPr>
            <w:r w:rsidRPr="00716A89">
              <w:rPr>
                <w:rFonts w:cs="Tahoma"/>
                <w:sz w:val="20"/>
                <w:szCs w:val="20"/>
              </w:rPr>
              <w:t xml:space="preserve">PODATKI O </w:t>
            </w:r>
            <w:r w:rsidR="00201EFB" w:rsidRPr="00716A89">
              <w:rPr>
                <w:rFonts w:cs="Tahoma"/>
                <w:sz w:val="20"/>
                <w:szCs w:val="20"/>
              </w:rPr>
              <w:t xml:space="preserve">PONUDNIKU </w:t>
            </w:r>
          </w:p>
        </w:tc>
        <w:tc>
          <w:tcPr>
            <w:tcW w:w="912" w:type="dxa"/>
            <w:tcBorders>
              <w:right w:val="nil"/>
            </w:tcBorders>
          </w:tcPr>
          <w:p w14:paraId="2F1FD2DF" w14:textId="77777777" w:rsidR="00201EFB" w:rsidRPr="00716A89" w:rsidRDefault="001241C9" w:rsidP="00FB2203">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left w:val="nil"/>
            </w:tcBorders>
          </w:tcPr>
          <w:p w14:paraId="72E976F2" w14:textId="77777777" w:rsidR="00201EFB" w:rsidRPr="00716A89" w:rsidRDefault="00201EFB" w:rsidP="00FB2203">
            <w:pPr>
              <w:keepNext/>
              <w:keepLines/>
              <w:jc w:val="both"/>
              <w:rPr>
                <w:rFonts w:cs="Tahoma"/>
                <w:b/>
                <w:i/>
                <w:sz w:val="20"/>
                <w:szCs w:val="20"/>
              </w:rPr>
            </w:pPr>
            <w:r w:rsidRPr="00716A89">
              <w:rPr>
                <w:rFonts w:cs="Tahoma"/>
                <w:b/>
                <w:i/>
                <w:sz w:val="20"/>
                <w:szCs w:val="20"/>
              </w:rPr>
              <w:t>1</w:t>
            </w:r>
          </w:p>
        </w:tc>
      </w:tr>
    </w:tbl>
    <w:p w14:paraId="65F0450C" w14:textId="77777777" w:rsidR="00AE7083" w:rsidRPr="00716A89" w:rsidRDefault="00AE7083" w:rsidP="00FB2203">
      <w:pPr>
        <w:keepNext/>
        <w:keepLines/>
        <w:jc w:val="both"/>
        <w:rPr>
          <w:rFonts w:cs="Tahoma"/>
          <w:sz w:val="20"/>
          <w:szCs w:val="20"/>
        </w:rPr>
      </w:pPr>
      <w:r w:rsidRPr="00716A89">
        <w:rPr>
          <w:rFonts w:cs="Tahoma"/>
          <w:sz w:val="20"/>
          <w:szCs w:val="20"/>
        </w:rPr>
        <w:t xml:space="preserve">Prilogo je potrebno izpolniti, podpisati in žigosati ter jo v pdf. formatu </w:t>
      </w:r>
      <w:r w:rsidRPr="00716A89">
        <w:rPr>
          <w:rFonts w:cs="Tahoma"/>
          <w:sz w:val="20"/>
          <w:szCs w:val="20"/>
          <w:u w:val="single"/>
        </w:rPr>
        <w:t>naložiti v</w:t>
      </w:r>
      <w:r w:rsidRPr="00716A89">
        <w:rPr>
          <w:rFonts w:cs="Tahoma"/>
          <w:b/>
          <w:sz w:val="20"/>
          <w:szCs w:val="20"/>
          <w:u w:val="single"/>
        </w:rPr>
        <w:t xml:space="preserve"> razdelek »DOKUMENTI«, del »Ostale priloge«</w:t>
      </w:r>
      <w:r w:rsidRPr="00716A89">
        <w:rPr>
          <w:rFonts w:cs="Tahoma"/>
          <w:sz w:val="20"/>
          <w:szCs w:val="20"/>
        </w:rPr>
        <w:t>. V primeru skupne ponudbe morajo Prilogo 1 izpolniti vsi ponudniki – partnerji. K tej prilogi se priloži tudi pravni akt o skupni izvedbi naročila.</w:t>
      </w:r>
    </w:p>
    <w:p w14:paraId="4D95BB52" w14:textId="77777777" w:rsidR="00AE7083" w:rsidRPr="00716A89" w:rsidRDefault="00AE7083" w:rsidP="00FB2203">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E948E3" w:rsidRPr="00716A89" w14:paraId="69A7E2BF" w14:textId="77777777" w:rsidTr="00E948E3">
        <w:tc>
          <w:tcPr>
            <w:tcW w:w="8217" w:type="dxa"/>
            <w:tcBorders>
              <w:top w:val="single" w:sz="4" w:space="0" w:color="auto"/>
              <w:left w:val="single" w:sz="4" w:space="0" w:color="auto"/>
              <w:bottom w:val="single" w:sz="4" w:space="0" w:color="auto"/>
              <w:right w:val="single" w:sz="4" w:space="0" w:color="808080"/>
            </w:tcBorders>
            <w:hideMark/>
          </w:tcPr>
          <w:p w14:paraId="04400A17" w14:textId="7D90B098" w:rsidR="00E948E3" w:rsidRPr="00716A89" w:rsidRDefault="00DC248A" w:rsidP="00FB2203">
            <w:pPr>
              <w:keepNext/>
              <w:keepLines/>
              <w:jc w:val="both"/>
              <w:rPr>
                <w:rFonts w:cs="Tahoma"/>
                <w:sz w:val="20"/>
                <w:szCs w:val="20"/>
              </w:rPr>
            </w:pPr>
            <w:r w:rsidRPr="00716A89">
              <w:rPr>
                <w:rFonts w:cs="Tahoma"/>
                <w:sz w:val="20"/>
                <w:szCs w:val="20"/>
              </w:rPr>
              <w:t xml:space="preserve">         </w:t>
            </w:r>
            <w:r w:rsidR="003F01E6">
              <w:rPr>
                <w:rFonts w:cs="Tahoma"/>
                <w:sz w:val="20"/>
                <w:szCs w:val="20"/>
              </w:rPr>
              <w:t>POVZETEK PREDRAČUNA</w:t>
            </w:r>
          </w:p>
        </w:tc>
        <w:tc>
          <w:tcPr>
            <w:tcW w:w="1276" w:type="dxa"/>
            <w:tcBorders>
              <w:top w:val="single" w:sz="4" w:space="0" w:color="auto"/>
              <w:left w:val="single" w:sz="4" w:space="0" w:color="808080"/>
              <w:bottom w:val="single" w:sz="4" w:space="0" w:color="auto"/>
              <w:right w:val="single" w:sz="4" w:space="0" w:color="auto"/>
            </w:tcBorders>
            <w:hideMark/>
          </w:tcPr>
          <w:p w14:paraId="27CFCAE8" w14:textId="77777777" w:rsidR="00E948E3" w:rsidRPr="00716A89" w:rsidRDefault="00E948E3" w:rsidP="00FB2203">
            <w:pPr>
              <w:keepNext/>
              <w:keepLines/>
              <w:jc w:val="both"/>
              <w:rPr>
                <w:rFonts w:cs="Tahoma"/>
                <w:b/>
                <w:i/>
                <w:sz w:val="20"/>
                <w:szCs w:val="20"/>
              </w:rPr>
            </w:pPr>
            <w:r w:rsidRPr="00716A89">
              <w:rPr>
                <w:rFonts w:cs="Tahoma"/>
                <w:b/>
                <w:i/>
                <w:sz w:val="20"/>
                <w:szCs w:val="20"/>
              </w:rPr>
              <w:t>Priloga 2</w:t>
            </w:r>
          </w:p>
        </w:tc>
      </w:tr>
    </w:tbl>
    <w:p w14:paraId="29226313" w14:textId="5FDF3444" w:rsidR="00E948E3" w:rsidRDefault="00E948E3" w:rsidP="00FB2203">
      <w:pPr>
        <w:keepNext/>
        <w:keepLines/>
        <w:ind w:right="-142"/>
        <w:jc w:val="both"/>
        <w:rPr>
          <w:rFonts w:cs="Tahoma"/>
          <w:b/>
          <w:sz w:val="20"/>
          <w:szCs w:val="20"/>
          <w:u w:val="single"/>
        </w:rPr>
      </w:pPr>
      <w:r w:rsidRPr="00716A89">
        <w:rPr>
          <w:rFonts w:cs="Tahoma"/>
          <w:sz w:val="20"/>
          <w:szCs w:val="20"/>
        </w:rPr>
        <w:t xml:space="preserve">Ponudnik mora Prilogo izpolniti, podpisati in žigosati ter jo v pdf. formatu </w:t>
      </w:r>
      <w:r w:rsidRPr="00716A89">
        <w:rPr>
          <w:rFonts w:cs="Tahoma"/>
          <w:sz w:val="20"/>
          <w:szCs w:val="20"/>
          <w:u w:val="single"/>
        </w:rPr>
        <w:t>naložiti v</w:t>
      </w:r>
      <w:r w:rsidRPr="00716A89">
        <w:rPr>
          <w:rFonts w:cs="Tahoma"/>
          <w:b/>
          <w:sz w:val="20"/>
          <w:szCs w:val="20"/>
          <w:u w:val="single"/>
        </w:rPr>
        <w:t xml:space="preserve"> razdelek »DOKUMENTI«, del »Ostale priloge«.</w:t>
      </w:r>
    </w:p>
    <w:p w14:paraId="10E50001" w14:textId="77777777" w:rsidR="003F01E6" w:rsidRPr="00716A89" w:rsidRDefault="003F01E6" w:rsidP="00FB2203">
      <w:pPr>
        <w:keepNext/>
        <w:keepLines/>
        <w:ind w:right="-142"/>
        <w:jc w:val="both"/>
        <w:rPr>
          <w:rFonts w:cs="Tahoma"/>
          <w:b/>
          <w:sz w:val="20"/>
          <w:szCs w:val="2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67D7E" w:rsidRPr="00716A89" w14:paraId="1E541F2D" w14:textId="77777777" w:rsidTr="00D961B9">
        <w:tc>
          <w:tcPr>
            <w:tcW w:w="599" w:type="dxa"/>
            <w:tcBorders>
              <w:right w:val="nil"/>
            </w:tcBorders>
          </w:tcPr>
          <w:p w14:paraId="4F9F185C" w14:textId="77777777" w:rsidR="00A67D7E" w:rsidRPr="00716A89" w:rsidRDefault="00A67D7E" w:rsidP="00FB2203">
            <w:pPr>
              <w:keepNext/>
              <w:keepLines/>
              <w:jc w:val="both"/>
              <w:rPr>
                <w:rFonts w:cs="Tahoma"/>
                <w:sz w:val="20"/>
                <w:szCs w:val="20"/>
              </w:rPr>
            </w:pPr>
          </w:p>
        </w:tc>
        <w:tc>
          <w:tcPr>
            <w:tcW w:w="7653" w:type="dxa"/>
            <w:tcBorders>
              <w:left w:val="nil"/>
            </w:tcBorders>
          </w:tcPr>
          <w:p w14:paraId="25766262" w14:textId="77777777" w:rsidR="00A67D7E" w:rsidRPr="00716A89" w:rsidRDefault="00A67D7E" w:rsidP="00FB2203">
            <w:pPr>
              <w:keepNext/>
              <w:keepLines/>
              <w:jc w:val="both"/>
              <w:rPr>
                <w:rFonts w:cs="Tahoma"/>
                <w:sz w:val="20"/>
                <w:szCs w:val="20"/>
              </w:rPr>
            </w:pPr>
            <w:r w:rsidRPr="00716A89">
              <w:rPr>
                <w:rFonts w:cs="Tahoma"/>
                <w:sz w:val="20"/>
                <w:szCs w:val="20"/>
              </w:rPr>
              <w:t xml:space="preserve">IZJAVA FIZIČNE OSEBE </w:t>
            </w:r>
          </w:p>
        </w:tc>
        <w:tc>
          <w:tcPr>
            <w:tcW w:w="912" w:type="dxa"/>
            <w:tcBorders>
              <w:right w:val="nil"/>
            </w:tcBorders>
          </w:tcPr>
          <w:p w14:paraId="49A8FEBA" w14:textId="77777777" w:rsidR="00A67D7E" w:rsidRPr="00716A89" w:rsidRDefault="00E948E3" w:rsidP="00FB2203">
            <w:pPr>
              <w:keepNext/>
              <w:keepLines/>
              <w:jc w:val="both"/>
              <w:rPr>
                <w:rFonts w:cs="Tahoma"/>
                <w:b/>
                <w:sz w:val="20"/>
                <w:szCs w:val="20"/>
              </w:rPr>
            </w:pPr>
            <w:r w:rsidRPr="00716A89">
              <w:rPr>
                <w:rFonts w:cs="Tahoma"/>
                <w:b/>
                <w:i/>
                <w:sz w:val="20"/>
                <w:szCs w:val="20"/>
              </w:rPr>
              <w:t>P</w:t>
            </w:r>
            <w:r w:rsidR="00A67D7E" w:rsidRPr="00716A89">
              <w:rPr>
                <w:rFonts w:cs="Tahoma"/>
                <w:b/>
                <w:i/>
                <w:sz w:val="20"/>
                <w:szCs w:val="20"/>
              </w:rPr>
              <w:t xml:space="preserve">riloga </w:t>
            </w:r>
          </w:p>
        </w:tc>
        <w:tc>
          <w:tcPr>
            <w:tcW w:w="551" w:type="dxa"/>
            <w:tcBorders>
              <w:left w:val="nil"/>
            </w:tcBorders>
          </w:tcPr>
          <w:p w14:paraId="7340F717" w14:textId="77777777" w:rsidR="00A67D7E" w:rsidRPr="00716A89" w:rsidRDefault="00A67D7E" w:rsidP="00FB2203">
            <w:pPr>
              <w:keepNext/>
              <w:keepLines/>
              <w:jc w:val="both"/>
              <w:rPr>
                <w:rFonts w:cs="Tahoma"/>
                <w:b/>
                <w:i/>
                <w:sz w:val="20"/>
                <w:szCs w:val="20"/>
              </w:rPr>
            </w:pPr>
            <w:r w:rsidRPr="00716A89">
              <w:rPr>
                <w:rFonts w:cs="Tahoma"/>
                <w:b/>
                <w:i/>
                <w:sz w:val="20"/>
                <w:szCs w:val="20"/>
              </w:rPr>
              <w:t>3/3</w:t>
            </w:r>
          </w:p>
        </w:tc>
      </w:tr>
    </w:tbl>
    <w:p w14:paraId="5F735A03" w14:textId="506EC9C8" w:rsidR="00E948E3" w:rsidRDefault="00E948E3" w:rsidP="00FB2203">
      <w:pPr>
        <w:keepNext/>
        <w:keepLines/>
        <w:tabs>
          <w:tab w:val="left" w:pos="142"/>
          <w:tab w:val="left" w:pos="567"/>
          <w:tab w:val="num" w:pos="851"/>
          <w:tab w:val="left" w:pos="993"/>
        </w:tabs>
        <w:jc w:val="both"/>
        <w:rPr>
          <w:rFonts w:cs="Tahoma"/>
          <w:sz w:val="20"/>
          <w:szCs w:val="20"/>
        </w:rPr>
      </w:pPr>
      <w:r w:rsidRPr="00716A89">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Priloga se v pdf. formatu naloži v </w:t>
      </w:r>
      <w:r w:rsidRPr="00716A89">
        <w:rPr>
          <w:rFonts w:cs="Tahoma"/>
          <w:b/>
          <w:sz w:val="20"/>
          <w:szCs w:val="20"/>
          <w:u w:val="single"/>
        </w:rPr>
        <w:t>razdelek »DOKUMENTI«, del »Ostale priloge«</w:t>
      </w:r>
      <w:r w:rsidRPr="00716A89">
        <w:rPr>
          <w:rFonts w:cs="Tahoma"/>
          <w:sz w:val="20"/>
          <w:szCs w:val="20"/>
        </w:rPr>
        <w:t>.</w:t>
      </w:r>
    </w:p>
    <w:p w14:paraId="453FED99" w14:textId="408AEEA8" w:rsidR="007A4A0F" w:rsidRDefault="007A4A0F" w:rsidP="00FB2203">
      <w:pPr>
        <w:keepNext/>
        <w:keepLines/>
        <w:tabs>
          <w:tab w:val="left" w:pos="142"/>
          <w:tab w:val="left" w:pos="567"/>
          <w:tab w:val="num" w:pos="851"/>
          <w:tab w:val="left" w:pos="993"/>
        </w:tabs>
        <w:jc w:val="both"/>
        <w:rPr>
          <w:rFonts w:cs="Tahoma"/>
          <w:sz w:val="20"/>
          <w:szCs w:val="20"/>
        </w:rPr>
      </w:pPr>
    </w:p>
    <w:p w14:paraId="67511A5A" w14:textId="77777777" w:rsidR="00A67D7E" w:rsidRPr="00716A89" w:rsidRDefault="00A67D7E" w:rsidP="00FB2203">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D2AD1" w:rsidRPr="00716A89" w14:paraId="34866719" w14:textId="77777777" w:rsidTr="00D961B9">
        <w:tc>
          <w:tcPr>
            <w:tcW w:w="599" w:type="dxa"/>
            <w:tcBorders>
              <w:right w:val="nil"/>
            </w:tcBorders>
          </w:tcPr>
          <w:p w14:paraId="2D6CD2CD" w14:textId="77777777" w:rsidR="003D2AD1" w:rsidRPr="00716A89" w:rsidRDefault="003D2AD1" w:rsidP="00FB2203">
            <w:pPr>
              <w:keepNext/>
              <w:keepLines/>
              <w:jc w:val="both"/>
              <w:rPr>
                <w:rFonts w:cs="Tahoma"/>
                <w:sz w:val="20"/>
                <w:szCs w:val="20"/>
              </w:rPr>
            </w:pPr>
          </w:p>
        </w:tc>
        <w:tc>
          <w:tcPr>
            <w:tcW w:w="7653" w:type="dxa"/>
            <w:tcBorders>
              <w:left w:val="nil"/>
            </w:tcBorders>
          </w:tcPr>
          <w:p w14:paraId="42DFCFB9" w14:textId="77777777" w:rsidR="003D2AD1" w:rsidRPr="00716A89" w:rsidRDefault="003D2AD1" w:rsidP="00FB2203">
            <w:pPr>
              <w:keepNext/>
              <w:keepLines/>
              <w:jc w:val="both"/>
              <w:rPr>
                <w:rFonts w:cs="Tahoma"/>
                <w:sz w:val="20"/>
                <w:szCs w:val="20"/>
              </w:rPr>
            </w:pPr>
            <w:r w:rsidRPr="00716A89">
              <w:rPr>
                <w:rFonts w:cs="Tahoma"/>
                <w:sz w:val="20"/>
                <w:szCs w:val="20"/>
              </w:rPr>
              <w:t>IZJAVA O UDELEŽBI FIZIČNIH IN PRAVNIH OSEB V LASTNIŠTVU PONUDNIKA</w:t>
            </w:r>
          </w:p>
        </w:tc>
        <w:tc>
          <w:tcPr>
            <w:tcW w:w="912" w:type="dxa"/>
            <w:tcBorders>
              <w:right w:val="nil"/>
            </w:tcBorders>
          </w:tcPr>
          <w:p w14:paraId="1F30D077" w14:textId="77777777" w:rsidR="003D2AD1" w:rsidRPr="00716A89" w:rsidRDefault="003D2AD1" w:rsidP="00FB2203">
            <w:pPr>
              <w:keepNext/>
              <w:keepLines/>
              <w:jc w:val="both"/>
              <w:rPr>
                <w:rFonts w:cs="Tahoma"/>
                <w:b/>
                <w:sz w:val="20"/>
                <w:szCs w:val="20"/>
              </w:rPr>
            </w:pPr>
            <w:r w:rsidRPr="00716A89">
              <w:rPr>
                <w:rFonts w:cs="Tahoma"/>
                <w:b/>
                <w:i/>
                <w:sz w:val="20"/>
                <w:szCs w:val="20"/>
              </w:rPr>
              <w:t xml:space="preserve">priloga </w:t>
            </w:r>
          </w:p>
        </w:tc>
        <w:tc>
          <w:tcPr>
            <w:tcW w:w="551" w:type="dxa"/>
            <w:tcBorders>
              <w:left w:val="nil"/>
            </w:tcBorders>
          </w:tcPr>
          <w:p w14:paraId="2EBA1A0E" w14:textId="77777777" w:rsidR="003D2AD1" w:rsidRPr="00716A89" w:rsidRDefault="003D2AD1" w:rsidP="00FB2203">
            <w:pPr>
              <w:keepNext/>
              <w:keepLines/>
              <w:jc w:val="both"/>
              <w:rPr>
                <w:rFonts w:cs="Tahoma"/>
                <w:b/>
                <w:i/>
                <w:sz w:val="20"/>
                <w:szCs w:val="20"/>
              </w:rPr>
            </w:pPr>
            <w:r w:rsidRPr="00716A89">
              <w:rPr>
                <w:rFonts w:cs="Tahoma"/>
                <w:b/>
                <w:i/>
                <w:sz w:val="20"/>
                <w:szCs w:val="20"/>
              </w:rPr>
              <w:t>3/</w:t>
            </w:r>
            <w:r w:rsidR="00A67D7E" w:rsidRPr="00716A89">
              <w:rPr>
                <w:rFonts w:cs="Tahoma"/>
                <w:b/>
                <w:i/>
                <w:sz w:val="20"/>
                <w:szCs w:val="20"/>
              </w:rPr>
              <w:t>4</w:t>
            </w:r>
          </w:p>
        </w:tc>
      </w:tr>
    </w:tbl>
    <w:p w14:paraId="37A9C2C9" w14:textId="221A6542" w:rsidR="00E948E3" w:rsidRDefault="00E948E3" w:rsidP="00FB2203">
      <w:pPr>
        <w:keepNext/>
        <w:keepLines/>
        <w:tabs>
          <w:tab w:val="left" w:pos="142"/>
          <w:tab w:val="left" w:pos="567"/>
          <w:tab w:val="num" w:pos="851"/>
          <w:tab w:val="left" w:pos="993"/>
        </w:tabs>
        <w:jc w:val="both"/>
        <w:rPr>
          <w:rFonts w:cs="Tahoma"/>
          <w:sz w:val="20"/>
          <w:szCs w:val="20"/>
        </w:rPr>
      </w:pPr>
      <w:r w:rsidRPr="00716A89">
        <w:rPr>
          <w:rFonts w:cs="Tahoma"/>
          <w:sz w:val="20"/>
          <w:szCs w:val="20"/>
        </w:rPr>
        <w:lastRenderedPageBreak/>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16A89">
        <w:rPr>
          <w:rFonts w:cs="Tahoma"/>
          <w:b/>
          <w:sz w:val="20"/>
          <w:szCs w:val="20"/>
          <w:u w:val="single"/>
        </w:rPr>
        <w:t>razdelek »DOKUMENTI«, del »Ostale priloge«</w:t>
      </w:r>
      <w:r w:rsidRPr="00716A89">
        <w:rPr>
          <w:rFonts w:cs="Tahoma"/>
          <w:sz w:val="20"/>
          <w:szCs w:val="20"/>
        </w:rPr>
        <w:t>.</w:t>
      </w:r>
    </w:p>
    <w:p w14:paraId="69AB5377" w14:textId="6CADF44D" w:rsidR="00BE2E71" w:rsidRDefault="00BE2E71" w:rsidP="00FB2203">
      <w:pPr>
        <w:keepNext/>
        <w:keepLines/>
        <w:tabs>
          <w:tab w:val="left" w:pos="142"/>
          <w:tab w:val="left" w:pos="567"/>
          <w:tab w:val="num" w:pos="851"/>
          <w:tab w:val="left" w:pos="993"/>
        </w:tabs>
        <w:jc w:val="both"/>
        <w:rPr>
          <w:rFonts w:cs="Tahoma"/>
          <w:sz w:val="20"/>
          <w:szCs w:val="20"/>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01EFB" w:rsidRPr="00716A89" w14:paraId="4218BC39" w14:textId="77777777" w:rsidTr="00B35D62">
        <w:tc>
          <w:tcPr>
            <w:tcW w:w="600" w:type="dxa"/>
            <w:tcBorders>
              <w:top w:val="single" w:sz="4" w:space="0" w:color="auto"/>
              <w:left w:val="single" w:sz="4" w:space="0" w:color="auto"/>
              <w:bottom w:val="single" w:sz="4" w:space="0" w:color="auto"/>
              <w:right w:val="nil"/>
            </w:tcBorders>
          </w:tcPr>
          <w:p w14:paraId="3B6E37DF" w14:textId="77777777" w:rsidR="00201EFB" w:rsidRPr="00716A89" w:rsidRDefault="00201EFB" w:rsidP="00FB2203">
            <w:pPr>
              <w:keepNext/>
              <w:keepLines/>
              <w:jc w:val="right"/>
              <w:rPr>
                <w:rFonts w:cs="Tahoma"/>
                <w:sz w:val="20"/>
                <w:szCs w:val="20"/>
              </w:rPr>
            </w:pPr>
          </w:p>
        </w:tc>
        <w:tc>
          <w:tcPr>
            <w:tcW w:w="7657" w:type="dxa"/>
            <w:tcBorders>
              <w:top w:val="single" w:sz="4" w:space="0" w:color="auto"/>
              <w:left w:val="nil"/>
              <w:bottom w:val="single" w:sz="4" w:space="0" w:color="auto"/>
              <w:right w:val="single" w:sz="4" w:space="0" w:color="808080"/>
            </w:tcBorders>
            <w:hideMark/>
          </w:tcPr>
          <w:p w14:paraId="0E622E9F" w14:textId="77777777" w:rsidR="00201EFB" w:rsidRPr="00716A89" w:rsidRDefault="00201EFB" w:rsidP="00FB2203">
            <w:pPr>
              <w:keepNext/>
              <w:keepLines/>
              <w:rPr>
                <w:rFonts w:cs="Tahoma"/>
                <w:sz w:val="20"/>
                <w:szCs w:val="20"/>
              </w:rPr>
            </w:pPr>
            <w:r w:rsidRPr="00716A89">
              <w:rPr>
                <w:rFonts w:cs="Tahoma"/>
                <w:sz w:val="20"/>
                <w:szCs w:val="20"/>
              </w:rPr>
              <w:t xml:space="preserve">SEZNAM PODIZVAJALCEV </w:t>
            </w:r>
            <w:r w:rsidR="0018575F" w:rsidRPr="00716A89">
              <w:rPr>
                <w:rFonts w:cs="Tahoma"/>
                <w:sz w:val="20"/>
                <w:szCs w:val="20"/>
              </w:rPr>
              <w:t>IN ZAHTEVA ZA NEPOSREDNO PLAČILO</w:t>
            </w:r>
          </w:p>
        </w:tc>
        <w:tc>
          <w:tcPr>
            <w:tcW w:w="912" w:type="dxa"/>
            <w:tcBorders>
              <w:top w:val="single" w:sz="4" w:space="0" w:color="auto"/>
              <w:left w:val="single" w:sz="4" w:space="0" w:color="808080"/>
              <w:bottom w:val="single" w:sz="4" w:space="0" w:color="auto"/>
              <w:right w:val="nil"/>
            </w:tcBorders>
            <w:hideMark/>
          </w:tcPr>
          <w:p w14:paraId="67A33D9C" w14:textId="77777777" w:rsidR="00201EFB" w:rsidRPr="00716A89" w:rsidRDefault="00B35D62" w:rsidP="00FB2203">
            <w:pPr>
              <w:keepNext/>
              <w:keepLines/>
              <w:jc w:val="right"/>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top w:val="single" w:sz="4" w:space="0" w:color="auto"/>
              <w:left w:val="nil"/>
              <w:bottom w:val="single" w:sz="4" w:space="0" w:color="auto"/>
              <w:right w:val="single" w:sz="4" w:space="0" w:color="auto"/>
            </w:tcBorders>
            <w:hideMark/>
          </w:tcPr>
          <w:p w14:paraId="7C7F7E2F" w14:textId="77777777" w:rsidR="00201EFB" w:rsidRPr="00716A89" w:rsidRDefault="00D812C7" w:rsidP="00FB2203">
            <w:pPr>
              <w:keepNext/>
              <w:keepLines/>
              <w:rPr>
                <w:rFonts w:cs="Tahoma"/>
                <w:b/>
                <w:i/>
                <w:sz w:val="20"/>
                <w:szCs w:val="20"/>
              </w:rPr>
            </w:pPr>
            <w:r w:rsidRPr="00716A89">
              <w:rPr>
                <w:rFonts w:cs="Tahoma"/>
                <w:b/>
                <w:i/>
                <w:sz w:val="20"/>
                <w:szCs w:val="20"/>
              </w:rPr>
              <w:t>4</w:t>
            </w:r>
            <w:r w:rsidR="0018575F" w:rsidRPr="00716A89">
              <w:rPr>
                <w:rFonts w:cs="Tahoma"/>
                <w:b/>
                <w:i/>
                <w:sz w:val="20"/>
                <w:szCs w:val="20"/>
              </w:rPr>
              <w:t>/1</w:t>
            </w:r>
          </w:p>
        </w:tc>
      </w:tr>
    </w:tbl>
    <w:p w14:paraId="0986CD17" w14:textId="77777777" w:rsidR="0018575F" w:rsidRPr="00716A89" w:rsidRDefault="0018575F" w:rsidP="00FB2203">
      <w:pPr>
        <w:keepNext/>
        <w:keepLines/>
        <w:jc w:val="both"/>
        <w:rPr>
          <w:rFonts w:cs="Tahoma"/>
          <w:sz w:val="20"/>
          <w:szCs w:val="20"/>
        </w:rPr>
      </w:pPr>
      <w:r w:rsidRPr="00716A89">
        <w:rPr>
          <w:rFonts w:cs="Tahoma"/>
          <w:sz w:val="20"/>
          <w:szCs w:val="20"/>
        </w:rPr>
        <w:t>Podizvajalec izpolni vse zahtevane podatke, v kolikor ponudnik del javnega naročila odda v podizvajanje. V kolikor ponudnik v predmetnem naročilu ne nastopa z nobenim podizvajalcem, priloge ni treba prilagati.</w:t>
      </w:r>
    </w:p>
    <w:p w14:paraId="4736F461" w14:textId="77777777" w:rsidR="0018575F" w:rsidRPr="00716A89" w:rsidRDefault="0018575F" w:rsidP="00FB2203">
      <w:pPr>
        <w:keepNext/>
        <w:keepLines/>
        <w:jc w:val="both"/>
        <w:rPr>
          <w:rFonts w:cs="Tahoma"/>
          <w:sz w:val="20"/>
          <w:szCs w:val="20"/>
        </w:rPr>
      </w:pPr>
      <w:r w:rsidRPr="00716A89">
        <w:rPr>
          <w:rFonts w:cs="Tahoma"/>
          <w:sz w:val="20"/>
          <w:szCs w:val="20"/>
        </w:rPr>
        <w:t xml:space="preserve">V kolikor ponudnik namerava izvajati predmet  javnega naročila s podizvajalci, mora ravnati v skladu s 94. členom ZJN-3 ter </w:t>
      </w:r>
      <w:r w:rsidRPr="00716A89">
        <w:rPr>
          <w:rFonts w:eastAsia="Calibri" w:cs="Tahoma"/>
          <w:sz w:val="20"/>
          <w:szCs w:val="20"/>
        </w:rPr>
        <w:t xml:space="preserve">za vse navedene podizvajalce predložiti izpolnjeno, podpisani in žigosano Prilogo 4/1 in Obrazec 3 k Prilogi 4/1 (sporazum o medsebojnem sodelovanju). </w:t>
      </w:r>
      <w:r w:rsidRPr="00716A89">
        <w:rPr>
          <w:rFonts w:cs="Tahoma"/>
          <w:sz w:val="20"/>
          <w:szCs w:val="20"/>
        </w:rPr>
        <w:t xml:space="preserve">Kadar namerava ponudnik izvajati predmet javnega naročila </w:t>
      </w:r>
      <w:r w:rsidRPr="00716A89">
        <w:rPr>
          <w:rFonts w:cs="Tahoma"/>
          <w:sz w:val="20"/>
          <w:szCs w:val="20"/>
          <w:u w:val="single"/>
        </w:rPr>
        <w:t xml:space="preserve">s podizvajalcem, ki zahteva neposredno plačilo </w:t>
      </w:r>
      <w:r w:rsidRPr="00716A89">
        <w:rPr>
          <w:rFonts w:cs="Tahoma"/>
          <w:sz w:val="20"/>
          <w:szCs w:val="20"/>
        </w:rPr>
        <w:t>v skladu s 94. členom ZJN-3, mora k ponudbi priložiti Obrazec 1 k Prilogi</w:t>
      </w:r>
      <w:r w:rsidR="0023408B" w:rsidRPr="00716A89">
        <w:rPr>
          <w:rFonts w:cs="Tahoma"/>
          <w:sz w:val="20"/>
          <w:szCs w:val="20"/>
        </w:rPr>
        <w:t xml:space="preserve"> 4/1 (pooblastilo ponudnika), </w:t>
      </w:r>
      <w:r w:rsidRPr="00716A89">
        <w:rPr>
          <w:rFonts w:cs="Tahoma"/>
          <w:sz w:val="20"/>
          <w:szCs w:val="20"/>
        </w:rPr>
        <w:t>Obrazec 2 k Prilogi 4/1 (soglasje podizvajalcev)</w:t>
      </w:r>
      <w:r w:rsidR="0023408B" w:rsidRPr="00716A89">
        <w:rPr>
          <w:rFonts w:cs="Tahoma"/>
          <w:sz w:val="20"/>
          <w:szCs w:val="20"/>
        </w:rPr>
        <w:t xml:space="preserve"> in Obrazec 3 k Prilogi 4/1 (sporazum o medsebojnem sodelovanju)</w:t>
      </w:r>
      <w:r w:rsidRPr="00716A89">
        <w:rPr>
          <w:rFonts w:cs="Tahoma"/>
          <w:sz w:val="20"/>
          <w:szCs w:val="20"/>
        </w:rPr>
        <w:t>.</w:t>
      </w:r>
    </w:p>
    <w:p w14:paraId="224A15C4" w14:textId="77777777" w:rsidR="0018575F" w:rsidRPr="00716A89" w:rsidRDefault="0018575F" w:rsidP="00FB2203">
      <w:pPr>
        <w:keepNext/>
        <w:keepLines/>
        <w:jc w:val="both"/>
        <w:rPr>
          <w:rFonts w:cs="Tahoma"/>
          <w:sz w:val="12"/>
          <w:szCs w:val="12"/>
        </w:rPr>
      </w:pPr>
    </w:p>
    <w:p w14:paraId="0F31C298" w14:textId="7BE02B35" w:rsidR="0018575F" w:rsidRDefault="0018575F" w:rsidP="00FB2203">
      <w:pPr>
        <w:keepNext/>
        <w:keepLines/>
        <w:jc w:val="both"/>
        <w:rPr>
          <w:rFonts w:cs="Tahoma"/>
          <w:sz w:val="20"/>
          <w:szCs w:val="20"/>
        </w:rPr>
      </w:pPr>
      <w:r w:rsidRPr="00716A89">
        <w:rPr>
          <w:rFonts w:cs="Tahoma"/>
          <w:sz w:val="20"/>
          <w:szCs w:val="20"/>
        </w:rPr>
        <w:t xml:space="preserve">Priloga se v pdf. formatu naloži v </w:t>
      </w:r>
      <w:r w:rsidRPr="00716A89">
        <w:rPr>
          <w:rFonts w:cs="Tahoma"/>
          <w:b/>
          <w:sz w:val="20"/>
          <w:szCs w:val="20"/>
          <w:u w:val="single"/>
        </w:rPr>
        <w:t>razdelek »DOKUMENTI«, del »Ostale priloge«</w:t>
      </w:r>
      <w:r w:rsidRPr="00716A89">
        <w:rPr>
          <w:rFonts w:cs="Tahoma"/>
          <w:sz w:val="20"/>
          <w:szCs w:val="20"/>
        </w:rPr>
        <w:t>.</w:t>
      </w:r>
    </w:p>
    <w:p w14:paraId="61E678C7" w14:textId="61B4531E" w:rsidR="00285CF8" w:rsidRDefault="00285CF8" w:rsidP="00FB2203">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35D62" w:rsidRPr="00716A89" w14:paraId="76A34F68" w14:textId="77777777" w:rsidTr="0004077A">
        <w:tc>
          <w:tcPr>
            <w:tcW w:w="599" w:type="dxa"/>
            <w:tcBorders>
              <w:top w:val="single" w:sz="4" w:space="0" w:color="auto"/>
              <w:bottom w:val="single" w:sz="4" w:space="0" w:color="auto"/>
              <w:right w:val="nil"/>
            </w:tcBorders>
          </w:tcPr>
          <w:p w14:paraId="231066BC" w14:textId="77777777" w:rsidR="00B35D62" w:rsidRPr="00716A89" w:rsidRDefault="00B35D62" w:rsidP="00FB2203">
            <w:pPr>
              <w:keepNext/>
              <w:keepLines/>
              <w:jc w:val="right"/>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653" w:type="dxa"/>
            <w:tcBorders>
              <w:top w:val="single" w:sz="4" w:space="0" w:color="auto"/>
              <w:left w:val="nil"/>
              <w:bottom w:val="single" w:sz="4" w:space="0" w:color="auto"/>
            </w:tcBorders>
          </w:tcPr>
          <w:p w14:paraId="4742065A" w14:textId="77777777" w:rsidR="00B35D62" w:rsidRPr="00716A89" w:rsidRDefault="00B35D62" w:rsidP="00FB2203">
            <w:pPr>
              <w:keepNext/>
              <w:keepLines/>
              <w:jc w:val="both"/>
              <w:rPr>
                <w:rFonts w:cs="Tahoma"/>
                <w:sz w:val="20"/>
                <w:szCs w:val="20"/>
              </w:rPr>
            </w:pPr>
            <w:r w:rsidRPr="00716A89">
              <w:rPr>
                <w:rFonts w:cs="Tahoma"/>
                <w:sz w:val="20"/>
                <w:szCs w:val="20"/>
              </w:rPr>
              <w:t xml:space="preserve">SEZNAM DRUGIH SUBJEKTOV, KATERIH ZMOGLJIVOST UPORABLJA PONUDNIK  </w:t>
            </w:r>
          </w:p>
        </w:tc>
        <w:tc>
          <w:tcPr>
            <w:tcW w:w="912" w:type="dxa"/>
            <w:tcBorders>
              <w:top w:val="single" w:sz="4" w:space="0" w:color="auto"/>
              <w:bottom w:val="single" w:sz="4" w:space="0" w:color="auto"/>
              <w:right w:val="nil"/>
            </w:tcBorders>
          </w:tcPr>
          <w:p w14:paraId="4AFA832F" w14:textId="77777777" w:rsidR="00B35D62" w:rsidRPr="00716A89" w:rsidRDefault="00B35D62" w:rsidP="00FB2203">
            <w:pPr>
              <w:keepNext/>
              <w:keepLines/>
              <w:jc w:val="right"/>
              <w:rPr>
                <w:rFonts w:cs="Tahoma"/>
                <w:b/>
                <w:sz w:val="20"/>
                <w:szCs w:val="20"/>
              </w:rPr>
            </w:pPr>
            <w:r w:rsidRPr="00716A89">
              <w:rPr>
                <w:rFonts w:cs="Tahoma"/>
                <w:b/>
                <w:i/>
                <w:sz w:val="20"/>
                <w:szCs w:val="20"/>
              </w:rPr>
              <w:t xml:space="preserve">Priloga </w:t>
            </w:r>
          </w:p>
        </w:tc>
        <w:tc>
          <w:tcPr>
            <w:tcW w:w="551" w:type="dxa"/>
            <w:tcBorders>
              <w:top w:val="single" w:sz="4" w:space="0" w:color="auto"/>
              <w:left w:val="nil"/>
              <w:bottom w:val="single" w:sz="4" w:space="0" w:color="auto"/>
            </w:tcBorders>
          </w:tcPr>
          <w:p w14:paraId="07878FC6" w14:textId="77777777" w:rsidR="00B35D62" w:rsidRPr="00716A89" w:rsidRDefault="0018575F" w:rsidP="00FB2203">
            <w:pPr>
              <w:keepNext/>
              <w:keepLines/>
              <w:rPr>
                <w:rFonts w:cs="Tahoma"/>
                <w:b/>
                <w:i/>
                <w:sz w:val="20"/>
                <w:szCs w:val="20"/>
              </w:rPr>
            </w:pPr>
            <w:r w:rsidRPr="00716A89">
              <w:rPr>
                <w:rFonts w:cs="Tahoma"/>
                <w:b/>
                <w:i/>
                <w:sz w:val="20"/>
                <w:szCs w:val="20"/>
              </w:rPr>
              <w:t>4/2</w:t>
            </w:r>
          </w:p>
        </w:tc>
      </w:tr>
    </w:tbl>
    <w:p w14:paraId="587E7D0D" w14:textId="77777777" w:rsidR="0018575F" w:rsidRPr="00716A89" w:rsidRDefault="0018575F" w:rsidP="00FB2203">
      <w:pPr>
        <w:keepNext/>
        <w:keepLines/>
        <w:jc w:val="both"/>
        <w:rPr>
          <w:rFonts w:cs="Tahoma"/>
          <w:sz w:val="20"/>
          <w:szCs w:val="20"/>
        </w:rPr>
      </w:pPr>
      <w:r w:rsidRPr="00716A89">
        <w:rPr>
          <w:rFonts w:cs="Tahoma"/>
          <w:sz w:val="20"/>
          <w:szCs w:val="20"/>
        </w:rPr>
        <w:t xml:space="preserve">Ponudnik mora prilogo izpolniti, v kolikor uporabi zmogljivost drugih subjektov, </w:t>
      </w:r>
      <w:r w:rsidRPr="00716A89">
        <w:rPr>
          <w:rFonts w:cs="Tahoma"/>
          <w:sz w:val="20"/>
          <w:szCs w:val="20"/>
          <w:u w:val="single"/>
        </w:rPr>
        <w:t>ki niso partner/ji v primeru skupne ponudbe in v ponudbi niso navedeni kot podizvajalec/ci</w:t>
      </w:r>
      <w:r w:rsidRPr="00716A89">
        <w:rPr>
          <w:rFonts w:cs="Tahoma"/>
          <w:sz w:val="20"/>
          <w:szCs w:val="20"/>
        </w:rPr>
        <w:t>.</w:t>
      </w:r>
    </w:p>
    <w:p w14:paraId="07904F57" w14:textId="77777777" w:rsidR="0023408B" w:rsidRPr="00716A89" w:rsidRDefault="0023408B" w:rsidP="00FB2203">
      <w:pPr>
        <w:keepNext/>
        <w:keepLines/>
        <w:jc w:val="both"/>
        <w:rPr>
          <w:rFonts w:cs="Tahoma"/>
          <w:sz w:val="20"/>
          <w:szCs w:val="20"/>
        </w:rPr>
      </w:pPr>
    </w:p>
    <w:p w14:paraId="46407A7F" w14:textId="77777777" w:rsidR="0018575F" w:rsidRPr="00716A89" w:rsidRDefault="0018575F" w:rsidP="00FB2203">
      <w:pPr>
        <w:keepNext/>
        <w:keepLines/>
        <w:jc w:val="both"/>
        <w:rPr>
          <w:rFonts w:cs="Tahoma"/>
          <w:sz w:val="20"/>
          <w:szCs w:val="20"/>
          <w:u w:val="single"/>
        </w:rPr>
      </w:pPr>
      <w:r w:rsidRPr="00716A89">
        <w:rPr>
          <w:rFonts w:cs="Tahoma"/>
          <w:sz w:val="20"/>
          <w:szCs w:val="20"/>
        </w:rPr>
        <w:t xml:space="preserve">Ponudnik razmnoži potrebno število izvodov vseh obrazcev. </w:t>
      </w:r>
      <w:r w:rsidRPr="00716A89">
        <w:rPr>
          <w:rFonts w:cs="Tahoma"/>
          <w:sz w:val="20"/>
          <w:szCs w:val="20"/>
          <w:u w:val="single"/>
        </w:rPr>
        <w:t>V kolikor ponudnik ne bo uporabil zmogljivosti drugih subjektov, priloge ni potrebno izpolni.</w:t>
      </w:r>
    </w:p>
    <w:p w14:paraId="32A83553" w14:textId="77777777" w:rsidR="0018575F" w:rsidRPr="00716A89" w:rsidRDefault="0018575F" w:rsidP="00FB2203">
      <w:pPr>
        <w:keepNext/>
        <w:keepLines/>
        <w:jc w:val="both"/>
        <w:rPr>
          <w:rFonts w:cs="Tahoma"/>
          <w:sz w:val="16"/>
          <w:szCs w:val="20"/>
        </w:rPr>
      </w:pPr>
    </w:p>
    <w:p w14:paraId="7A128D29" w14:textId="404F70A4" w:rsidR="0018575F" w:rsidRDefault="0018575F" w:rsidP="00FB2203">
      <w:pPr>
        <w:keepNext/>
        <w:keepLines/>
        <w:jc w:val="both"/>
        <w:rPr>
          <w:rFonts w:cs="Tahoma"/>
          <w:sz w:val="20"/>
          <w:szCs w:val="20"/>
        </w:rPr>
      </w:pPr>
      <w:r w:rsidRPr="00716A89">
        <w:rPr>
          <w:rFonts w:cs="Tahoma"/>
          <w:sz w:val="20"/>
          <w:szCs w:val="20"/>
        </w:rPr>
        <w:t xml:space="preserve">Priloga se v pdf. formatu naloži v </w:t>
      </w:r>
      <w:r w:rsidRPr="00716A89">
        <w:rPr>
          <w:rFonts w:cs="Tahoma"/>
          <w:b/>
          <w:sz w:val="20"/>
          <w:szCs w:val="20"/>
          <w:u w:val="single"/>
        </w:rPr>
        <w:t>razdelek »DOKUMENTI«, del »Ostale priloge«</w:t>
      </w:r>
      <w:r w:rsidRPr="00716A89">
        <w:rPr>
          <w:rFonts w:cs="Tahoma"/>
          <w:sz w:val="20"/>
          <w:szCs w:val="20"/>
        </w:rPr>
        <w:t>.</w:t>
      </w:r>
    </w:p>
    <w:p w14:paraId="42A119BF" w14:textId="396589E1" w:rsidR="004F7BB3" w:rsidRDefault="004F7BB3" w:rsidP="00FB2203">
      <w:pPr>
        <w:keepNext/>
        <w:keepLines/>
        <w:jc w:val="both"/>
        <w:rPr>
          <w:rFonts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4F7BB3" w:rsidRPr="004F7BB3" w14:paraId="7DA328AC" w14:textId="77777777" w:rsidTr="0038438C">
        <w:tc>
          <w:tcPr>
            <w:tcW w:w="7792" w:type="dxa"/>
            <w:tcBorders>
              <w:top w:val="single" w:sz="4" w:space="0" w:color="auto"/>
              <w:bottom w:val="single" w:sz="4" w:space="0" w:color="auto"/>
            </w:tcBorders>
          </w:tcPr>
          <w:p w14:paraId="70B80E50" w14:textId="77777777" w:rsidR="004F7BB3" w:rsidRPr="004F7BB3" w:rsidRDefault="004F7BB3" w:rsidP="004F7BB3">
            <w:pPr>
              <w:keepNext/>
              <w:keepLines/>
              <w:rPr>
                <w:rFonts w:cs="Tahoma"/>
                <w:sz w:val="20"/>
                <w:szCs w:val="20"/>
              </w:rPr>
            </w:pPr>
            <w:r w:rsidRPr="004F7BB3">
              <w:rPr>
                <w:rFonts w:ascii="Times New Roman" w:hAnsi="Times New Roman"/>
                <w:sz w:val="20"/>
                <w:szCs w:val="20"/>
              </w:rPr>
              <w:br w:type="page"/>
            </w:r>
            <w:r w:rsidRPr="004F7BB3">
              <w:rPr>
                <w:rFonts w:cs="Tahoma"/>
                <w:sz w:val="18"/>
                <w:szCs w:val="20"/>
              </w:rPr>
              <w:br w:type="page"/>
            </w:r>
            <w:r w:rsidRPr="004F7BB3">
              <w:rPr>
                <w:rFonts w:cs="Tahoma"/>
                <w:sz w:val="20"/>
                <w:szCs w:val="20"/>
              </w:rPr>
              <w:t xml:space="preserve">SEZNAM REFERENC </w:t>
            </w:r>
          </w:p>
        </w:tc>
        <w:tc>
          <w:tcPr>
            <w:tcW w:w="1417" w:type="dxa"/>
            <w:tcBorders>
              <w:top w:val="single" w:sz="4" w:space="0" w:color="auto"/>
              <w:bottom w:val="single" w:sz="4" w:space="0" w:color="auto"/>
            </w:tcBorders>
          </w:tcPr>
          <w:p w14:paraId="600A13B6" w14:textId="6C426589" w:rsidR="004F7BB3" w:rsidRPr="004F7BB3" w:rsidRDefault="004F7BB3" w:rsidP="004F7BB3">
            <w:pPr>
              <w:keepNext/>
              <w:keepLines/>
              <w:rPr>
                <w:rFonts w:cs="Tahoma"/>
                <w:b/>
                <w:i/>
                <w:sz w:val="20"/>
                <w:szCs w:val="20"/>
              </w:rPr>
            </w:pPr>
            <w:r w:rsidRPr="004F7BB3">
              <w:rPr>
                <w:rFonts w:cs="Tahoma"/>
                <w:b/>
                <w:i/>
                <w:sz w:val="20"/>
                <w:szCs w:val="20"/>
              </w:rPr>
              <w:t xml:space="preserve">Priloga </w:t>
            </w:r>
            <w:r>
              <w:rPr>
                <w:rFonts w:cs="Tahoma"/>
                <w:b/>
                <w:i/>
                <w:sz w:val="20"/>
                <w:szCs w:val="20"/>
              </w:rPr>
              <w:t>5/1</w:t>
            </w:r>
          </w:p>
        </w:tc>
      </w:tr>
    </w:tbl>
    <w:p w14:paraId="775C3C7A" w14:textId="77777777" w:rsidR="004F7BB3" w:rsidRPr="004F7BB3" w:rsidRDefault="004F7BB3" w:rsidP="004F7BB3">
      <w:pPr>
        <w:keepNext/>
        <w:keepLines/>
        <w:jc w:val="both"/>
        <w:rPr>
          <w:rFonts w:cs="Tahoma"/>
          <w:sz w:val="20"/>
          <w:szCs w:val="20"/>
        </w:rPr>
      </w:pPr>
      <w:r w:rsidRPr="004F7BB3">
        <w:rPr>
          <w:rFonts w:cs="Tahoma"/>
          <w:sz w:val="20"/>
          <w:szCs w:val="20"/>
        </w:rPr>
        <w:t xml:space="preserve">Ponudnik v Prilogo vpiše seznam referenc ter jo v pdf. formatu </w:t>
      </w:r>
      <w:r w:rsidRPr="004F7BB3">
        <w:rPr>
          <w:rFonts w:cs="Tahoma"/>
          <w:sz w:val="20"/>
          <w:szCs w:val="20"/>
          <w:u w:val="single"/>
        </w:rPr>
        <w:t xml:space="preserve">naložiti </w:t>
      </w:r>
      <w:r w:rsidRPr="004F7BB3">
        <w:rPr>
          <w:rFonts w:cs="Tahoma"/>
          <w:sz w:val="20"/>
          <w:szCs w:val="20"/>
        </w:rPr>
        <w:t xml:space="preserve">v </w:t>
      </w:r>
      <w:r w:rsidRPr="004F7BB3">
        <w:rPr>
          <w:rFonts w:cs="Tahoma"/>
          <w:b/>
          <w:sz w:val="20"/>
          <w:szCs w:val="20"/>
          <w:u w:val="single"/>
        </w:rPr>
        <w:t>razdelek »DOKUMENTI«, del »Ostale priloge«</w:t>
      </w:r>
      <w:r w:rsidRPr="004F7BB3">
        <w:rPr>
          <w:rFonts w:cs="Tahoma"/>
          <w:sz w:val="20"/>
          <w:szCs w:val="20"/>
        </w:rPr>
        <w:t>.</w:t>
      </w:r>
    </w:p>
    <w:p w14:paraId="2889070A" w14:textId="77777777" w:rsidR="004F7BB3" w:rsidRPr="004F7BB3" w:rsidRDefault="004F7BB3" w:rsidP="004F7BB3">
      <w:pPr>
        <w:keepNext/>
        <w:keepLines/>
        <w:jc w:val="both"/>
        <w:rPr>
          <w:rFonts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4F7BB3" w:rsidRPr="004F7BB3" w14:paraId="07F3579D" w14:textId="77777777" w:rsidTr="0038438C">
        <w:tc>
          <w:tcPr>
            <w:tcW w:w="7792" w:type="dxa"/>
            <w:tcBorders>
              <w:top w:val="single" w:sz="4" w:space="0" w:color="auto"/>
              <w:bottom w:val="single" w:sz="4" w:space="0" w:color="auto"/>
            </w:tcBorders>
          </w:tcPr>
          <w:p w14:paraId="2BDFC1B5" w14:textId="77777777" w:rsidR="004F7BB3" w:rsidRPr="004F7BB3" w:rsidRDefault="004F7BB3" w:rsidP="004F7BB3">
            <w:pPr>
              <w:keepNext/>
              <w:keepLines/>
              <w:rPr>
                <w:rFonts w:cs="Tahoma"/>
                <w:sz w:val="20"/>
                <w:szCs w:val="20"/>
              </w:rPr>
            </w:pPr>
            <w:r w:rsidRPr="004F7BB3">
              <w:rPr>
                <w:rFonts w:ascii="Times New Roman" w:hAnsi="Times New Roman"/>
                <w:sz w:val="20"/>
                <w:szCs w:val="20"/>
              </w:rPr>
              <w:br w:type="page"/>
            </w:r>
            <w:r w:rsidRPr="004F7BB3">
              <w:rPr>
                <w:rFonts w:cs="Tahoma"/>
                <w:sz w:val="18"/>
                <w:szCs w:val="20"/>
              </w:rPr>
              <w:br w:type="page"/>
            </w:r>
            <w:r w:rsidRPr="004F7BB3">
              <w:rPr>
                <w:rFonts w:cs="Tahoma"/>
                <w:sz w:val="20"/>
                <w:szCs w:val="20"/>
              </w:rPr>
              <w:t xml:space="preserve">POTRDITEV REFERENC S STRANI POSAMEZNIH NAROČNIKOV </w:t>
            </w:r>
          </w:p>
        </w:tc>
        <w:tc>
          <w:tcPr>
            <w:tcW w:w="1417" w:type="dxa"/>
            <w:tcBorders>
              <w:top w:val="single" w:sz="4" w:space="0" w:color="auto"/>
              <w:bottom w:val="single" w:sz="4" w:space="0" w:color="auto"/>
            </w:tcBorders>
          </w:tcPr>
          <w:p w14:paraId="421703A3" w14:textId="3BDB8CAD" w:rsidR="004F7BB3" w:rsidRPr="004F7BB3" w:rsidRDefault="004F7BB3" w:rsidP="004F7BB3">
            <w:pPr>
              <w:keepNext/>
              <w:keepLines/>
              <w:rPr>
                <w:rFonts w:cs="Tahoma"/>
                <w:b/>
                <w:i/>
                <w:sz w:val="20"/>
                <w:szCs w:val="20"/>
              </w:rPr>
            </w:pPr>
            <w:r w:rsidRPr="004F7BB3">
              <w:rPr>
                <w:rFonts w:cs="Tahoma"/>
                <w:b/>
                <w:i/>
                <w:sz w:val="20"/>
                <w:szCs w:val="20"/>
              </w:rPr>
              <w:t xml:space="preserve">Priloga </w:t>
            </w:r>
            <w:r>
              <w:rPr>
                <w:rFonts w:cs="Tahoma"/>
                <w:b/>
                <w:i/>
                <w:sz w:val="20"/>
                <w:szCs w:val="20"/>
              </w:rPr>
              <w:t>5/2</w:t>
            </w:r>
          </w:p>
        </w:tc>
      </w:tr>
    </w:tbl>
    <w:p w14:paraId="1D74DBE2" w14:textId="2E6F685F" w:rsidR="004F7BB3" w:rsidRDefault="004F7BB3" w:rsidP="004F7BB3">
      <w:pPr>
        <w:keepNext/>
        <w:keepLines/>
        <w:autoSpaceDE w:val="0"/>
        <w:autoSpaceDN w:val="0"/>
        <w:adjustRightInd w:val="0"/>
        <w:jc w:val="both"/>
        <w:rPr>
          <w:rFonts w:cs="Tahoma"/>
          <w:sz w:val="20"/>
          <w:szCs w:val="20"/>
        </w:rPr>
      </w:pPr>
      <w:r w:rsidRPr="004F7BB3">
        <w:rPr>
          <w:rFonts w:cs="Tahoma"/>
          <w:bCs/>
          <w:sz w:val="20"/>
          <w:szCs w:val="22"/>
        </w:rPr>
        <w:t xml:space="preserve">Ponudnik izpolnjeno in podpisano prilogo </w:t>
      </w:r>
      <w:r w:rsidRPr="004F7BB3">
        <w:rPr>
          <w:rFonts w:cs="Tahoma"/>
          <w:sz w:val="20"/>
          <w:szCs w:val="20"/>
        </w:rPr>
        <w:t xml:space="preserve">v pdf. formatu </w:t>
      </w:r>
      <w:r w:rsidRPr="004F7BB3">
        <w:rPr>
          <w:rFonts w:cs="Tahoma"/>
          <w:sz w:val="20"/>
          <w:szCs w:val="20"/>
          <w:u w:val="single"/>
        </w:rPr>
        <w:t>naloži v</w:t>
      </w:r>
      <w:r w:rsidRPr="004F7BB3">
        <w:rPr>
          <w:rFonts w:cs="Tahoma"/>
          <w:b/>
          <w:sz w:val="20"/>
          <w:szCs w:val="20"/>
          <w:u w:val="single"/>
        </w:rPr>
        <w:t xml:space="preserve"> razdelek »DOKUMENTI«, del »Ostale priloge«</w:t>
      </w:r>
      <w:r w:rsidRPr="004F7BB3">
        <w:rPr>
          <w:rFonts w:cs="Tahoma"/>
          <w:sz w:val="20"/>
          <w:szCs w:val="20"/>
        </w:rPr>
        <w:t>.</w:t>
      </w:r>
    </w:p>
    <w:p w14:paraId="0303C5B4" w14:textId="42C43EEA" w:rsidR="004F7BB3" w:rsidRDefault="004F7BB3" w:rsidP="004F7BB3">
      <w:pPr>
        <w:keepNext/>
        <w:keepLines/>
        <w:autoSpaceDE w:val="0"/>
        <w:autoSpaceDN w:val="0"/>
        <w:adjustRightInd w:val="0"/>
        <w:jc w:val="both"/>
        <w:rPr>
          <w:rFonts w:cs="Tahoma"/>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7632"/>
        <w:gridCol w:w="1377"/>
        <w:gridCol w:w="540"/>
      </w:tblGrid>
      <w:tr w:rsidR="004F7BB3" w:rsidRPr="004F7BB3" w14:paraId="2A9A55CB" w14:textId="77777777" w:rsidTr="0038438C">
        <w:trPr>
          <w:trHeight w:val="187"/>
        </w:trPr>
        <w:tc>
          <w:tcPr>
            <w:tcW w:w="160" w:type="dxa"/>
            <w:tcBorders>
              <w:top w:val="single" w:sz="4" w:space="0" w:color="auto"/>
              <w:left w:val="single" w:sz="4" w:space="0" w:color="auto"/>
              <w:bottom w:val="single" w:sz="4" w:space="0" w:color="auto"/>
              <w:right w:val="nil"/>
            </w:tcBorders>
            <w:vAlign w:val="center"/>
          </w:tcPr>
          <w:p w14:paraId="460F610F" w14:textId="77777777" w:rsidR="004F7BB3" w:rsidRPr="004F7BB3" w:rsidRDefault="004F7BB3" w:rsidP="004F7BB3">
            <w:pPr>
              <w:keepNext/>
              <w:keepLines/>
              <w:jc w:val="both"/>
              <w:rPr>
                <w:rFonts w:cs="Tahoma"/>
                <w:sz w:val="22"/>
                <w:szCs w:val="20"/>
              </w:rPr>
            </w:pPr>
            <w:r w:rsidRPr="004F7BB3">
              <w:rPr>
                <w:rFonts w:cs="Tahoma"/>
                <w:sz w:val="22"/>
                <w:szCs w:val="20"/>
              </w:rPr>
              <w:br w:type="page"/>
            </w:r>
            <w:r w:rsidRPr="004F7BB3">
              <w:rPr>
                <w:rFonts w:cs="Tahoma"/>
                <w:b/>
                <w:sz w:val="22"/>
                <w:szCs w:val="20"/>
              </w:rPr>
              <w:br w:type="page"/>
            </w:r>
          </w:p>
        </w:tc>
        <w:tc>
          <w:tcPr>
            <w:tcW w:w="7632" w:type="dxa"/>
            <w:tcBorders>
              <w:top w:val="single" w:sz="4" w:space="0" w:color="auto"/>
              <w:left w:val="nil"/>
              <w:bottom w:val="single" w:sz="4" w:space="0" w:color="auto"/>
              <w:right w:val="single" w:sz="4" w:space="0" w:color="808080"/>
            </w:tcBorders>
            <w:vAlign w:val="center"/>
            <w:hideMark/>
          </w:tcPr>
          <w:p w14:paraId="570B5A42" w14:textId="77777777" w:rsidR="004F7BB3" w:rsidRPr="004F7BB3" w:rsidRDefault="004F7BB3" w:rsidP="004F7BB3">
            <w:pPr>
              <w:keepNext/>
              <w:keepLines/>
              <w:jc w:val="both"/>
              <w:rPr>
                <w:rFonts w:cs="Tahoma"/>
                <w:sz w:val="22"/>
                <w:szCs w:val="20"/>
              </w:rPr>
            </w:pPr>
            <w:r w:rsidRPr="004F7BB3">
              <w:rPr>
                <w:rFonts w:cs="Tahoma"/>
                <w:sz w:val="20"/>
                <w:szCs w:val="20"/>
              </w:rPr>
              <w:t>DOVOLJENJA</w:t>
            </w:r>
          </w:p>
        </w:tc>
        <w:tc>
          <w:tcPr>
            <w:tcW w:w="1377" w:type="dxa"/>
            <w:tcBorders>
              <w:top w:val="single" w:sz="4" w:space="0" w:color="auto"/>
              <w:left w:val="single" w:sz="4" w:space="0" w:color="808080"/>
              <w:bottom w:val="single" w:sz="4" w:space="0" w:color="auto"/>
              <w:right w:val="nil"/>
            </w:tcBorders>
            <w:vAlign w:val="center"/>
            <w:hideMark/>
          </w:tcPr>
          <w:p w14:paraId="69927FB3" w14:textId="40EB9079" w:rsidR="004F7BB3" w:rsidRPr="004F7BB3" w:rsidRDefault="004F7BB3" w:rsidP="004F7BB3">
            <w:pPr>
              <w:keepNext/>
              <w:keepLines/>
              <w:jc w:val="both"/>
              <w:rPr>
                <w:rFonts w:cs="Tahoma"/>
                <w:b/>
                <w:sz w:val="22"/>
                <w:szCs w:val="20"/>
              </w:rPr>
            </w:pPr>
            <w:r w:rsidRPr="004F7BB3">
              <w:rPr>
                <w:rFonts w:cs="Tahoma"/>
                <w:b/>
                <w:i/>
                <w:sz w:val="20"/>
                <w:szCs w:val="20"/>
              </w:rPr>
              <w:t xml:space="preserve">Priloga </w:t>
            </w:r>
            <w:r>
              <w:rPr>
                <w:rFonts w:cs="Tahoma"/>
                <w:b/>
                <w:i/>
                <w:sz w:val="20"/>
                <w:szCs w:val="20"/>
              </w:rPr>
              <w:t>6</w:t>
            </w:r>
          </w:p>
        </w:tc>
        <w:tc>
          <w:tcPr>
            <w:tcW w:w="540" w:type="dxa"/>
            <w:tcBorders>
              <w:top w:val="single" w:sz="4" w:space="0" w:color="auto"/>
              <w:left w:val="nil"/>
              <w:bottom w:val="single" w:sz="4" w:space="0" w:color="auto"/>
              <w:right w:val="single" w:sz="4" w:space="0" w:color="auto"/>
            </w:tcBorders>
            <w:vAlign w:val="center"/>
            <w:hideMark/>
          </w:tcPr>
          <w:p w14:paraId="3439DB2E" w14:textId="77777777" w:rsidR="004F7BB3" w:rsidRPr="004F7BB3" w:rsidRDefault="004F7BB3" w:rsidP="004F7BB3">
            <w:pPr>
              <w:keepNext/>
              <w:keepLines/>
              <w:jc w:val="both"/>
              <w:rPr>
                <w:rFonts w:cs="Tahoma"/>
                <w:b/>
                <w:i/>
                <w:sz w:val="22"/>
                <w:szCs w:val="20"/>
              </w:rPr>
            </w:pPr>
          </w:p>
        </w:tc>
      </w:tr>
    </w:tbl>
    <w:p w14:paraId="7DDA1DAA" w14:textId="4C4EB026" w:rsidR="004F7BB3" w:rsidRPr="004F7BB3" w:rsidRDefault="004F7BB3" w:rsidP="004F7BB3">
      <w:pPr>
        <w:keepNext/>
        <w:keepLines/>
        <w:jc w:val="both"/>
        <w:rPr>
          <w:rFonts w:cs="Tahoma"/>
          <w:b/>
          <w:sz w:val="20"/>
          <w:szCs w:val="20"/>
        </w:rPr>
      </w:pPr>
      <w:r w:rsidRPr="004F7BB3">
        <w:rPr>
          <w:rFonts w:cs="Tahoma"/>
          <w:sz w:val="20"/>
          <w:szCs w:val="20"/>
        </w:rPr>
        <w:t xml:space="preserve">Ponudnik mora (v skladu z zahtevami razpisne dokumentacije) k prilogi priložiti </w:t>
      </w:r>
      <w:r w:rsidRPr="004F7BB3">
        <w:rPr>
          <w:rFonts w:cs="Tahoma"/>
          <w:sz w:val="20"/>
          <w:szCs w:val="20"/>
          <w:u w:val="single"/>
        </w:rPr>
        <w:t>fotokopijo okoljevarstvenih dovoljenj in/ali potrdil/odločb oz. dokazil, s katerimi izkazuje usposobljenost za ravnanje z odpadki.</w:t>
      </w:r>
      <w:r w:rsidRPr="004F7BB3">
        <w:rPr>
          <w:rFonts w:cs="Tahoma"/>
          <w:sz w:val="20"/>
          <w:szCs w:val="20"/>
        </w:rPr>
        <w:t xml:space="preserve"> Dokumente je potrebno naložiti v </w:t>
      </w:r>
      <w:r w:rsidRPr="004F7BB3">
        <w:rPr>
          <w:rFonts w:cs="Tahoma"/>
          <w:b/>
          <w:sz w:val="20"/>
          <w:szCs w:val="20"/>
        </w:rPr>
        <w:t>Razdelek »DOKUMENTI«, del »Ostale priloge«</w:t>
      </w:r>
    </w:p>
    <w:p w14:paraId="33B1098E" w14:textId="77777777" w:rsidR="004F7BB3" w:rsidRPr="004F7BB3" w:rsidRDefault="004F7BB3" w:rsidP="004F7BB3">
      <w:pPr>
        <w:keepNext/>
        <w:keepLines/>
        <w:jc w:val="both"/>
        <w:rPr>
          <w:rFonts w:cs="Tahoma"/>
          <w:sz w:val="22"/>
          <w:szCs w:val="20"/>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513"/>
        <w:gridCol w:w="1377"/>
        <w:gridCol w:w="540"/>
      </w:tblGrid>
      <w:tr w:rsidR="004F7BB3" w:rsidRPr="004F7BB3" w14:paraId="33DA82C5" w14:textId="77777777" w:rsidTr="0038438C">
        <w:trPr>
          <w:trHeight w:val="255"/>
        </w:trPr>
        <w:tc>
          <w:tcPr>
            <w:tcW w:w="279" w:type="dxa"/>
            <w:tcBorders>
              <w:top w:val="single" w:sz="4" w:space="0" w:color="auto"/>
              <w:left w:val="single" w:sz="4" w:space="0" w:color="auto"/>
              <w:bottom w:val="single" w:sz="4" w:space="0" w:color="auto"/>
              <w:right w:val="nil"/>
            </w:tcBorders>
          </w:tcPr>
          <w:p w14:paraId="06C0C446" w14:textId="77777777" w:rsidR="004F7BB3" w:rsidRPr="004F7BB3" w:rsidRDefault="004F7BB3" w:rsidP="004F7BB3">
            <w:pPr>
              <w:keepNext/>
              <w:keepLines/>
              <w:jc w:val="both"/>
              <w:rPr>
                <w:rFonts w:cs="Tahoma"/>
                <w:sz w:val="22"/>
                <w:szCs w:val="20"/>
              </w:rPr>
            </w:pPr>
            <w:r w:rsidRPr="004F7BB3">
              <w:rPr>
                <w:rFonts w:cs="Tahoma"/>
                <w:sz w:val="22"/>
                <w:szCs w:val="20"/>
              </w:rPr>
              <w:br w:type="page"/>
            </w:r>
            <w:r w:rsidRPr="004F7BB3">
              <w:rPr>
                <w:rFonts w:cs="Tahoma"/>
                <w:b/>
                <w:sz w:val="22"/>
                <w:szCs w:val="20"/>
              </w:rPr>
              <w:br w:type="page"/>
            </w:r>
          </w:p>
        </w:tc>
        <w:tc>
          <w:tcPr>
            <w:tcW w:w="7513" w:type="dxa"/>
            <w:tcBorders>
              <w:top w:val="single" w:sz="4" w:space="0" w:color="auto"/>
              <w:left w:val="nil"/>
              <w:bottom w:val="single" w:sz="4" w:space="0" w:color="auto"/>
              <w:right w:val="single" w:sz="4" w:space="0" w:color="808080"/>
            </w:tcBorders>
            <w:hideMark/>
          </w:tcPr>
          <w:p w14:paraId="2C367624" w14:textId="77777777" w:rsidR="004F7BB3" w:rsidRPr="004F7BB3" w:rsidRDefault="004F7BB3" w:rsidP="004F7BB3">
            <w:pPr>
              <w:keepNext/>
              <w:keepLines/>
              <w:jc w:val="both"/>
              <w:rPr>
                <w:rFonts w:cs="Tahoma"/>
                <w:sz w:val="22"/>
                <w:szCs w:val="20"/>
              </w:rPr>
            </w:pPr>
            <w:r w:rsidRPr="004F7BB3">
              <w:rPr>
                <w:rFonts w:cs="Tahoma"/>
                <w:sz w:val="20"/>
                <w:szCs w:val="20"/>
              </w:rPr>
              <w:t>IZJAVA PONUDNIKA O REGISTRACIJI V INFORMACIJSKI SISTEM ZA RAVNANJE Z ODPADKI - IS ODPADKI</w:t>
            </w:r>
          </w:p>
        </w:tc>
        <w:tc>
          <w:tcPr>
            <w:tcW w:w="1377" w:type="dxa"/>
            <w:tcBorders>
              <w:top w:val="single" w:sz="4" w:space="0" w:color="auto"/>
              <w:left w:val="single" w:sz="4" w:space="0" w:color="808080"/>
              <w:bottom w:val="single" w:sz="4" w:space="0" w:color="auto"/>
              <w:right w:val="nil"/>
            </w:tcBorders>
            <w:hideMark/>
          </w:tcPr>
          <w:p w14:paraId="405F0C35" w14:textId="39A4D276" w:rsidR="004F7BB3" w:rsidRPr="004F7BB3" w:rsidRDefault="004F7BB3" w:rsidP="004F7BB3">
            <w:pPr>
              <w:keepNext/>
              <w:keepLines/>
              <w:rPr>
                <w:rFonts w:cs="Tahoma"/>
                <w:b/>
                <w:sz w:val="22"/>
                <w:szCs w:val="20"/>
              </w:rPr>
            </w:pPr>
            <w:r w:rsidRPr="004F7BB3">
              <w:rPr>
                <w:rFonts w:cs="Tahoma"/>
                <w:b/>
                <w:i/>
                <w:sz w:val="20"/>
                <w:szCs w:val="20"/>
              </w:rPr>
              <w:t xml:space="preserve">Priloga </w:t>
            </w:r>
            <w:r>
              <w:rPr>
                <w:rFonts w:cs="Tahoma"/>
                <w:b/>
                <w:i/>
                <w:sz w:val="20"/>
                <w:szCs w:val="20"/>
              </w:rPr>
              <w:t>7</w:t>
            </w:r>
          </w:p>
        </w:tc>
        <w:tc>
          <w:tcPr>
            <w:tcW w:w="540" w:type="dxa"/>
            <w:tcBorders>
              <w:top w:val="single" w:sz="4" w:space="0" w:color="auto"/>
              <w:left w:val="nil"/>
              <w:bottom w:val="single" w:sz="4" w:space="0" w:color="auto"/>
              <w:right w:val="single" w:sz="4" w:space="0" w:color="auto"/>
            </w:tcBorders>
            <w:hideMark/>
          </w:tcPr>
          <w:p w14:paraId="196431E3" w14:textId="77777777" w:rsidR="004F7BB3" w:rsidRPr="004F7BB3" w:rsidRDefault="004F7BB3" w:rsidP="004F7BB3">
            <w:pPr>
              <w:keepNext/>
              <w:keepLines/>
              <w:rPr>
                <w:rFonts w:cs="Tahoma"/>
                <w:b/>
                <w:i/>
                <w:sz w:val="22"/>
                <w:szCs w:val="20"/>
              </w:rPr>
            </w:pPr>
          </w:p>
        </w:tc>
      </w:tr>
    </w:tbl>
    <w:p w14:paraId="60D786F9" w14:textId="77777777" w:rsidR="004F7BB3" w:rsidRPr="004F7BB3" w:rsidRDefault="004F7BB3" w:rsidP="004F7BB3">
      <w:pPr>
        <w:keepNext/>
        <w:keepLines/>
        <w:jc w:val="both"/>
        <w:rPr>
          <w:rFonts w:cs="Tahoma"/>
          <w:sz w:val="20"/>
          <w:szCs w:val="20"/>
        </w:rPr>
      </w:pPr>
      <w:r w:rsidRPr="004F7BB3">
        <w:rPr>
          <w:rFonts w:cs="Tahoma"/>
          <w:sz w:val="20"/>
          <w:szCs w:val="20"/>
        </w:rPr>
        <w:t xml:space="preserve">Ponudnik mora obrazec izjave izpolniti in podpisati (in žigosati) ter priložiti v ponudbi. Obrazec je potrebno naložiti v </w:t>
      </w:r>
      <w:r w:rsidRPr="004F7BB3">
        <w:rPr>
          <w:rFonts w:cs="Tahoma"/>
          <w:b/>
          <w:sz w:val="20"/>
          <w:szCs w:val="20"/>
        </w:rPr>
        <w:t>Razdelek »DOKUMENTI«, del »Ostale priloge«</w:t>
      </w:r>
      <w:r w:rsidRPr="004F7BB3">
        <w:rPr>
          <w:rFonts w:cs="Tahoma"/>
          <w:sz w:val="20"/>
          <w:szCs w:val="20"/>
        </w:rPr>
        <w:t xml:space="preserve"> </w:t>
      </w:r>
    </w:p>
    <w:p w14:paraId="7DAE7D82" w14:textId="2A11E7A7" w:rsidR="004F7BB3" w:rsidRDefault="004F7BB3" w:rsidP="004F7BB3">
      <w:pPr>
        <w:keepNext/>
        <w:keepLines/>
        <w:autoSpaceDE w:val="0"/>
        <w:autoSpaceDN w:val="0"/>
        <w:adjustRightInd w:val="0"/>
        <w:jc w:val="both"/>
        <w:rPr>
          <w:rFonts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716527" w:rsidRPr="00D172C0" w14:paraId="658E09A5" w14:textId="77777777" w:rsidTr="0038438C">
        <w:tc>
          <w:tcPr>
            <w:tcW w:w="8008" w:type="dxa"/>
            <w:tcBorders>
              <w:top w:val="single" w:sz="4" w:space="0" w:color="auto"/>
              <w:bottom w:val="single" w:sz="4" w:space="0" w:color="auto"/>
            </w:tcBorders>
          </w:tcPr>
          <w:p w14:paraId="32C0F6D2" w14:textId="77777777" w:rsidR="00716527" w:rsidRPr="00763FFE" w:rsidRDefault="00716527" w:rsidP="0038438C">
            <w:pPr>
              <w:keepNext/>
              <w:keepLines/>
              <w:rPr>
                <w:rFonts w:cs="Tahoma"/>
                <w:sz w:val="20"/>
                <w:szCs w:val="20"/>
              </w:rPr>
            </w:pPr>
            <w:r w:rsidRPr="00763FFE">
              <w:rPr>
                <w:sz w:val="20"/>
                <w:szCs w:val="20"/>
              </w:rPr>
              <w:br w:type="page"/>
            </w:r>
            <w:r w:rsidRPr="00763FFE">
              <w:rPr>
                <w:rFonts w:cs="Tahoma"/>
                <w:sz w:val="20"/>
                <w:szCs w:val="20"/>
              </w:rPr>
              <w:br w:type="page"/>
            </w:r>
            <w:bookmarkStart w:id="12" w:name="_Hlk200352714"/>
            <w:r w:rsidRPr="00763FFE">
              <w:rPr>
                <w:rFonts w:cs="Tahoma"/>
                <w:sz w:val="20"/>
                <w:szCs w:val="20"/>
              </w:rPr>
              <w:t xml:space="preserve">POSTOPEK RAVNANJA Z </w:t>
            </w:r>
            <w:r>
              <w:rPr>
                <w:rFonts w:cs="Tahoma"/>
                <w:sz w:val="20"/>
                <w:szCs w:val="20"/>
              </w:rPr>
              <w:t>ODPADKOM</w:t>
            </w:r>
            <w:bookmarkEnd w:id="12"/>
          </w:p>
        </w:tc>
        <w:tc>
          <w:tcPr>
            <w:tcW w:w="1560" w:type="dxa"/>
            <w:tcBorders>
              <w:top w:val="single" w:sz="4" w:space="0" w:color="auto"/>
              <w:bottom w:val="single" w:sz="4" w:space="0" w:color="auto"/>
            </w:tcBorders>
          </w:tcPr>
          <w:p w14:paraId="2FC9A364" w14:textId="77777777" w:rsidR="00716527" w:rsidRPr="00763FFE" w:rsidRDefault="00716527" w:rsidP="0038438C">
            <w:pPr>
              <w:keepNext/>
              <w:keepLines/>
              <w:rPr>
                <w:rFonts w:cs="Tahoma"/>
                <w:b/>
                <w:i/>
                <w:sz w:val="20"/>
                <w:szCs w:val="20"/>
              </w:rPr>
            </w:pPr>
            <w:r w:rsidRPr="00763FFE">
              <w:rPr>
                <w:rFonts w:cs="Tahoma"/>
                <w:b/>
                <w:i/>
                <w:sz w:val="20"/>
                <w:szCs w:val="20"/>
              </w:rPr>
              <w:t xml:space="preserve">Priloga </w:t>
            </w:r>
            <w:r>
              <w:rPr>
                <w:rFonts w:cs="Tahoma"/>
                <w:b/>
                <w:i/>
                <w:sz w:val="20"/>
                <w:szCs w:val="20"/>
              </w:rPr>
              <w:t>8</w:t>
            </w:r>
          </w:p>
        </w:tc>
      </w:tr>
    </w:tbl>
    <w:p w14:paraId="7AB178E2" w14:textId="332D8FEF" w:rsidR="00610B0A" w:rsidRDefault="00610B0A" w:rsidP="00610B0A">
      <w:pPr>
        <w:keepNext/>
        <w:keepLines/>
        <w:jc w:val="both"/>
        <w:rPr>
          <w:rFonts w:cs="Tahoma"/>
          <w:sz w:val="20"/>
          <w:szCs w:val="20"/>
        </w:rPr>
      </w:pPr>
      <w:bookmarkStart w:id="13" w:name="_Hlk200352640"/>
      <w:r w:rsidRPr="00CE759F">
        <w:rPr>
          <w:rFonts w:cs="Tahoma"/>
          <w:sz w:val="20"/>
          <w:szCs w:val="20"/>
        </w:rPr>
        <w:t>Ponudnik mora obrazec izjave izpolniti</w:t>
      </w:r>
      <w:r>
        <w:rPr>
          <w:rFonts w:cs="Tahoma"/>
          <w:sz w:val="20"/>
          <w:szCs w:val="20"/>
        </w:rPr>
        <w:t xml:space="preserve"> (opisati postopek ravnanja z odpadkom – odvoz, obdelava in uničenje)</w:t>
      </w:r>
      <w:r w:rsidRPr="00CE759F">
        <w:rPr>
          <w:rFonts w:cs="Tahoma"/>
          <w:sz w:val="20"/>
          <w:szCs w:val="20"/>
        </w:rPr>
        <w:t xml:space="preserve"> podpisati in žigosati ter priložiti v ponudbi.</w:t>
      </w:r>
    </w:p>
    <w:bookmarkEnd w:id="13"/>
    <w:p w14:paraId="5D5B26D0" w14:textId="77777777" w:rsidR="00AC09EC" w:rsidRPr="00716A89" w:rsidRDefault="00AC09EC" w:rsidP="00FB2203">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716A89" w14:paraId="0C956B4E" w14:textId="77777777" w:rsidTr="00AC09EC">
        <w:trPr>
          <w:trHeight w:val="167"/>
        </w:trPr>
        <w:tc>
          <w:tcPr>
            <w:tcW w:w="599" w:type="dxa"/>
            <w:tcBorders>
              <w:right w:val="nil"/>
            </w:tcBorders>
          </w:tcPr>
          <w:p w14:paraId="0CECD5BA" w14:textId="77777777" w:rsidR="00201EFB" w:rsidRPr="00716A89" w:rsidRDefault="00201EFB" w:rsidP="00FB2203">
            <w:pPr>
              <w:keepNext/>
              <w:keepLines/>
              <w:jc w:val="both"/>
              <w:rPr>
                <w:rFonts w:cs="Tahoma"/>
                <w:sz w:val="20"/>
                <w:szCs w:val="20"/>
              </w:rPr>
            </w:pPr>
          </w:p>
        </w:tc>
        <w:tc>
          <w:tcPr>
            <w:tcW w:w="7653" w:type="dxa"/>
            <w:tcBorders>
              <w:left w:val="nil"/>
            </w:tcBorders>
          </w:tcPr>
          <w:p w14:paraId="74D00414" w14:textId="77777777" w:rsidR="00201EFB" w:rsidRPr="00716A89" w:rsidRDefault="001E0D6A" w:rsidP="00FB2203">
            <w:pPr>
              <w:keepNext/>
              <w:keepLines/>
              <w:jc w:val="both"/>
              <w:rPr>
                <w:rFonts w:cs="Tahoma"/>
                <w:sz w:val="20"/>
                <w:szCs w:val="20"/>
              </w:rPr>
            </w:pPr>
            <w:r w:rsidRPr="00716A89">
              <w:rPr>
                <w:rFonts w:cs="Tahoma"/>
                <w:sz w:val="20"/>
                <w:szCs w:val="20"/>
              </w:rPr>
              <w:t xml:space="preserve">OSNUTEK </w:t>
            </w:r>
            <w:r w:rsidR="002D5033">
              <w:rPr>
                <w:rFonts w:cs="Tahoma"/>
                <w:sz w:val="20"/>
                <w:szCs w:val="20"/>
              </w:rPr>
              <w:t>OKVIRNEGA SPORAZUMA</w:t>
            </w:r>
            <w:r w:rsidR="00201EFB" w:rsidRPr="00716A89">
              <w:rPr>
                <w:rFonts w:cs="Tahoma"/>
                <w:sz w:val="20"/>
                <w:szCs w:val="20"/>
              </w:rPr>
              <w:t xml:space="preserve"> </w:t>
            </w:r>
          </w:p>
        </w:tc>
        <w:tc>
          <w:tcPr>
            <w:tcW w:w="912" w:type="dxa"/>
            <w:tcBorders>
              <w:right w:val="nil"/>
            </w:tcBorders>
          </w:tcPr>
          <w:p w14:paraId="6B39665A" w14:textId="77777777" w:rsidR="00201EFB" w:rsidRPr="00716A89" w:rsidRDefault="00B35D62" w:rsidP="00FB2203">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left w:val="nil"/>
            </w:tcBorders>
          </w:tcPr>
          <w:p w14:paraId="14188AE7" w14:textId="5D3D31C6" w:rsidR="00201EFB" w:rsidRPr="00716A89" w:rsidRDefault="00716527" w:rsidP="00FB2203">
            <w:pPr>
              <w:keepNext/>
              <w:keepLines/>
              <w:jc w:val="both"/>
              <w:rPr>
                <w:rFonts w:cs="Tahoma"/>
                <w:b/>
                <w:i/>
                <w:sz w:val="20"/>
                <w:szCs w:val="20"/>
              </w:rPr>
            </w:pPr>
            <w:r>
              <w:rPr>
                <w:rFonts w:cs="Tahoma"/>
                <w:b/>
                <w:i/>
                <w:sz w:val="20"/>
                <w:szCs w:val="20"/>
              </w:rPr>
              <w:t>9</w:t>
            </w:r>
          </w:p>
        </w:tc>
      </w:tr>
    </w:tbl>
    <w:p w14:paraId="19040BFC" w14:textId="77777777" w:rsidR="00E04452" w:rsidRPr="00716A89" w:rsidRDefault="00E04452" w:rsidP="00FB2203">
      <w:pPr>
        <w:keepNext/>
        <w:keepLines/>
        <w:jc w:val="both"/>
        <w:rPr>
          <w:rFonts w:cs="Tahoma"/>
          <w:b/>
          <w:sz w:val="20"/>
          <w:szCs w:val="20"/>
        </w:rPr>
      </w:pPr>
      <w:r w:rsidRPr="00716A89">
        <w:rPr>
          <w:rFonts w:cs="Tahoma"/>
          <w:sz w:val="20"/>
          <w:szCs w:val="20"/>
        </w:rPr>
        <w:t xml:space="preserve">Ponudnik s podpisom izjave 3/1 potrdi, da se strinja z njegovo vsebino. </w:t>
      </w:r>
      <w:r w:rsidR="00E270F2" w:rsidRPr="00716A89">
        <w:rPr>
          <w:rFonts w:cs="Tahoma"/>
          <w:sz w:val="20"/>
          <w:szCs w:val="20"/>
        </w:rPr>
        <w:t>Zaželeno</w:t>
      </w:r>
      <w:r w:rsidRPr="00716A89">
        <w:rPr>
          <w:rFonts w:cs="Tahoma"/>
          <w:sz w:val="20"/>
          <w:szCs w:val="20"/>
        </w:rPr>
        <w:t xml:space="preserve"> je, da je </w:t>
      </w:r>
      <w:r w:rsidR="003D2AD1" w:rsidRPr="00716A89">
        <w:rPr>
          <w:rFonts w:cs="Tahoma"/>
          <w:sz w:val="20"/>
          <w:szCs w:val="20"/>
        </w:rPr>
        <w:t>osnutek</w:t>
      </w:r>
      <w:r w:rsidRPr="00716A89">
        <w:rPr>
          <w:rFonts w:cs="Tahoma"/>
          <w:sz w:val="20"/>
          <w:szCs w:val="20"/>
        </w:rPr>
        <w:t xml:space="preserve"> </w:t>
      </w:r>
      <w:r w:rsidR="002D5033">
        <w:rPr>
          <w:rFonts w:cs="Tahoma"/>
          <w:sz w:val="20"/>
          <w:szCs w:val="20"/>
        </w:rPr>
        <w:t>okvirnega sporazuma</w:t>
      </w:r>
      <w:r w:rsidRPr="00716A89">
        <w:rPr>
          <w:rFonts w:cs="Tahoma"/>
          <w:sz w:val="20"/>
          <w:szCs w:val="20"/>
        </w:rPr>
        <w:t xml:space="preserve"> izpolnjen in naložen v </w:t>
      </w:r>
      <w:r w:rsidR="00CD50A8" w:rsidRPr="00716A89">
        <w:rPr>
          <w:rFonts w:cs="Tahoma"/>
          <w:b/>
          <w:sz w:val="20"/>
          <w:szCs w:val="20"/>
          <w:u w:val="single"/>
        </w:rPr>
        <w:t>razdelek »DOKUMENTI«, del »Ostale priloge«</w:t>
      </w:r>
      <w:r w:rsidR="00CD50A8" w:rsidRPr="00716A89">
        <w:rPr>
          <w:rFonts w:cs="Tahoma"/>
          <w:sz w:val="20"/>
          <w:szCs w:val="20"/>
        </w:rPr>
        <w:t>.</w:t>
      </w:r>
    </w:p>
    <w:p w14:paraId="4B4C8EAC" w14:textId="5C7346EA" w:rsidR="00A455CE" w:rsidRDefault="00A455CE" w:rsidP="00FB2203">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FE0DBD" w:rsidRPr="00716A89" w14:paraId="03519CC8" w14:textId="77777777" w:rsidTr="00775554">
        <w:tc>
          <w:tcPr>
            <w:tcW w:w="8252" w:type="dxa"/>
            <w:tcBorders>
              <w:top w:val="single" w:sz="4" w:space="0" w:color="auto"/>
              <w:bottom w:val="single" w:sz="4" w:space="0" w:color="auto"/>
            </w:tcBorders>
          </w:tcPr>
          <w:p w14:paraId="4CF7BB9D" w14:textId="63ACDC9B" w:rsidR="00FE0DBD" w:rsidRPr="00716A89" w:rsidRDefault="00FE0DBD" w:rsidP="00FB2203">
            <w:pPr>
              <w:keepNext/>
              <w:keepLines/>
              <w:jc w:val="both"/>
              <w:rPr>
                <w:rFonts w:cs="Tahoma"/>
                <w:sz w:val="20"/>
                <w:szCs w:val="20"/>
              </w:rPr>
            </w:pPr>
            <w:r w:rsidRPr="00716A89">
              <w:rPr>
                <w:rFonts w:cs="Tahoma"/>
                <w:sz w:val="20"/>
                <w:szCs w:val="20"/>
              </w:rPr>
              <w:t xml:space="preserve">FINANČNO ZAVAROVANJE DOBRE IZVEDBE OBVEZNOSTI </w:t>
            </w:r>
            <w:r>
              <w:rPr>
                <w:rFonts w:cs="Tahoma"/>
                <w:sz w:val="20"/>
                <w:szCs w:val="20"/>
              </w:rPr>
              <w:t>IZ OKVIRNEGA SPORAZUMA</w:t>
            </w:r>
          </w:p>
        </w:tc>
        <w:tc>
          <w:tcPr>
            <w:tcW w:w="912" w:type="dxa"/>
            <w:tcBorders>
              <w:top w:val="single" w:sz="4" w:space="0" w:color="auto"/>
              <w:bottom w:val="single" w:sz="4" w:space="0" w:color="auto"/>
              <w:right w:val="nil"/>
            </w:tcBorders>
          </w:tcPr>
          <w:p w14:paraId="56E54C6D" w14:textId="77777777" w:rsidR="00FE0DBD" w:rsidRPr="00716A89" w:rsidRDefault="00FE0DBD" w:rsidP="00FB2203">
            <w:pPr>
              <w:keepNext/>
              <w:keepLines/>
              <w:jc w:val="both"/>
              <w:rPr>
                <w:rFonts w:cs="Tahoma"/>
                <w:b/>
                <w:i/>
                <w:sz w:val="20"/>
                <w:szCs w:val="20"/>
              </w:rPr>
            </w:pPr>
            <w:r w:rsidRPr="00716A89">
              <w:rPr>
                <w:rFonts w:cs="Tahoma"/>
                <w:b/>
                <w:i/>
                <w:sz w:val="20"/>
                <w:szCs w:val="20"/>
              </w:rPr>
              <w:t xml:space="preserve">Priloga </w:t>
            </w:r>
          </w:p>
        </w:tc>
        <w:tc>
          <w:tcPr>
            <w:tcW w:w="551" w:type="dxa"/>
            <w:tcBorders>
              <w:top w:val="single" w:sz="4" w:space="0" w:color="auto"/>
              <w:left w:val="nil"/>
              <w:bottom w:val="single" w:sz="4" w:space="0" w:color="auto"/>
            </w:tcBorders>
          </w:tcPr>
          <w:p w14:paraId="35B1DBFF" w14:textId="46FD7136" w:rsidR="00FE0DBD" w:rsidRPr="00716A89" w:rsidRDefault="00FE0DBD" w:rsidP="00FB2203">
            <w:pPr>
              <w:keepNext/>
              <w:keepLines/>
              <w:jc w:val="both"/>
              <w:rPr>
                <w:rFonts w:cs="Tahoma"/>
                <w:b/>
                <w:i/>
                <w:sz w:val="20"/>
                <w:szCs w:val="20"/>
              </w:rPr>
            </w:pPr>
            <w:r>
              <w:rPr>
                <w:rFonts w:cs="Tahoma"/>
                <w:b/>
                <w:i/>
                <w:sz w:val="20"/>
                <w:szCs w:val="20"/>
              </w:rPr>
              <w:t>10</w:t>
            </w:r>
          </w:p>
        </w:tc>
      </w:tr>
    </w:tbl>
    <w:p w14:paraId="7FEAEBB4" w14:textId="29BC41E2" w:rsidR="00ED3FB3" w:rsidRDefault="00E04452" w:rsidP="00FB2203">
      <w:pPr>
        <w:keepNext/>
        <w:keepLines/>
        <w:jc w:val="both"/>
        <w:rPr>
          <w:rFonts w:cs="Tahoma"/>
          <w:b/>
          <w:sz w:val="20"/>
          <w:szCs w:val="20"/>
          <w:u w:val="single"/>
        </w:rPr>
      </w:pPr>
      <w:r w:rsidRPr="00716A89">
        <w:rPr>
          <w:rFonts w:cs="Tahoma"/>
          <w:sz w:val="20"/>
          <w:szCs w:val="20"/>
        </w:rPr>
        <w:t xml:space="preserve">Ponudnik s podpisom izjave 3/1 potrdi, da se strinja z njegovo vsebino. </w:t>
      </w:r>
      <w:r w:rsidR="00E270F2" w:rsidRPr="00716A89">
        <w:rPr>
          <w:rFonts w:cs="Tahoma"/>
          <w:sz w:val="20"/>
          <w:szCs w:val="20"/>
        </w:rPr>
        <w:t>Zaželeno</w:t>
      </w:r>
      <w:r w:rsidRPr="00716A89">
        <w:rPr>
          <w:rFonts w:cs="Tahoma"/>
          <w:sz w:val="20"/>
          <w:szCs w:val="20"/>
        </w:rPr>
        <w:t xml:space="preserve"> je, da je vzorec finančnega zavarovanja izpolnjen in naložen v </w:t>
      </w:r>
      <w:r w:rsidR="00CD50A8" w:rsidRPr="00716A89">
        <w:rPr>
          <w:rFonts w:cs="Tahoma"/>
          <w:b/>
          <w:sz w:val="20"/>
          <w:szCs w:val="20"/>
          <w:u w:val="single"/>
        </w:rPr>
        <w:t>razdelek »DOKUMENTI«, del »Ostale priloge«</w:t>
      </w:r>
      <w:r w:rsidR="000F3052">
        <w:rPr>
          <w:rFonts w:cs="Tahoma"/>
          <w:b/>
          <w:sz w:val="20"/>
          <w:szCs w:val="20"/>
          <w:u w:val="single"/>
        </w:rPr>
        <w:t>.</w:t>
      </w:r>
    </w:p>
    <w:p w14:paraId="363838C5" w14:textId="25E6A3DA" w:rsidR="00A4509C" w:rsidRDefault="00A4509C" w:rsidP="00FB2203">
      <w:pPr>
        <w:keepNext/>
        <w:keepLines/>
        <w:jc w:val="both"/>
        <w:rPr>
          <w:rFonts w:cs="Tahoma"/>
          <w:b/>
          <w:sz w:val="20"/>
          <w:szCs w:val="20"/>
          <w:u w:val="single"/>
        </w:rPr>
      </w:pPr>
    </w:p>
    <w:p w14:paraId="1C28A436" w14:textId="5E306011" w:rsidR="00A4509C" w:rsidRDefault="00A4509C" w:rsidP="00FB2203">
      <w:pPr>
        <w:keepNext/>
        <w:keepLines/>
        <w:jc w:val="both"/>
        <w:rPr>
          <w:rFonts w:cs="Tahoma"/>
          <w:b/>
          <w:sz w:val="20"/>
          <w:szCs w:val="20"/>
          <w:u w:val="single"/>
        </w:rPr>
      </w:pPr>
    </w:p>
    <w:p w14:paraId="00E24BB7" w14:textId="047F4F4D" w:rsidR="00A4509C" w:rsidRDefault="00A4509C" w:rsidP="00FB2203">
      <w:pPr>
        <w:keepNext/>
        <w:keepLines/>
        <w:jc w:val="both"/>
        <w:rPr>
          <w:rFonts w:cs="Tahoma"/>
          <w:b/>
          <w:sz w:val="20"/>
          <w:szCs w:val="20"/>
          <w:u w:val="single"/>
        </w:rPr>
      </w:pPr>
    </w:p>
    <w:p w14:paraId="2311E9B5" w14:textId="013F9497" w:rsidR="00A4509C" w:rsidRDefault="00A4509C" w:rsidP="00FB2203">
      <w:pPr>
        <w:keepNext/>
        <w:keepLines/>
        <w:jc w:val="both"/>
        <w:rPr>
          <w:rFonts w:cs="Tahoma"/>
          <w:b/>
          <w:sz w:val="20"/>
          <w:szCs w:val="20"/>
          <w:u w:val="single"/>
        </w:rPr>
      </w:pPr>
    </w:p>
    <w:p w14:paraId="7F341225" w14:textId="0BA9213A" w:rsidR="00A4509C" w:rsidRDefault="00A4509C" w:rsidP="00FB2203">
      <w:pPr>
        <w:keepNext/>
        <w:keepLines/>
        <w:jc w:val="both"/>
        <w:rPr>
          <w:rFonts w:cs="Tahoma"/>
          <w:b/>
          <w:sz w:val="20"/>
          <w:szCs w:val="20"/>
          <w:u w:val="single"/>
        </w:rPr>
      </w:pPr>
    </w:p>
    <w:p w14:paraId="726C5435" w14:textId="40E7608D" w:rsidR="00A4509C" w:rsidRDefault="00A4509C" w:rsidP="00FB2203">
      <w:pPr>
        <w:keepNext/>
        <w:keepLines/>
        <w:jc w:val="both"/>
        <w:rPr>
          <w:rFonts w:cs="Tahoma"/>
          <w:b/>
          <w:sz w:val="20"/>
          <w:szCs w:val="20"/>
          <w:u w:val="single"/>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201EFB" w:rsidRPr="00716A89" w14:paraId="385EE39A" w14:textId="77777777" w:rsidTr="004E0405">
        <w:tc>
          <w:tcPr>
            <w:tcW w:w="741" w:type="dxa"/>
            <w:tcBorders>
              <w:right w:val="nil"/>
            </w:tcBorders>
          </w:tcPr>
          <w:p w14:paraId="46DF426F" w14:textId="77777777" w:rsidR="00201EFB" w:rsidRPr="00716A89" w:rsidRDefault="004F1835" w:rsidP="00FB2203">
            <w:pPr>
              <w:keepNext/>
              <w:keepLines/>
              <w:jc w:val="both"/>
              <w:rPr>
                <w:rFonts w:cs="Tahoma"/>
                <w:sz w:val="20"/>
                <w:szCs w:val="20"/>
              </w:rPr>
            </w:pPr>
            <w:r w:rsidRPr="00716A89">
              <w:rPr>
                <w:rFonts w:ascii="Times New Roman" w:hAnsi="Times New Roman"/>
                <w:sz w:val="20"/>
                <w:szCs w:val="20"/>
              </w:rPr>
              <w:br w:type="page"/>
            </w:r>
            <w:r w:rsidR="00201EFB" w:rsidRPr="00716A89">
              <w:rPr>
                <w:rFonts w:cs="Tahoma"/>
                <w:sz w:val="20"/>
                <w:szCs w:val="20"/>
              </w:rPr>
              <w:br w:type="page"/>
            </w:r>
          </w:p>
        </w:tc>
        <w:tc>
          <w:tcPr>
            <w:tcW w:w="7623" w:type="dxa"/>
            <w:tcBorders>
              <w:left w:val="nil"/>
            </w:tcBorders>
            <w:vAlign w:val="bottom"/>
          </w:tcPr>
          <w:p w14:paraId="7E0473B0" w14:textId="77777777" w:rsidR="00201EFB" w:rsidRPr="00716A89" w:rsidRDefault="008F4BD5" w:rsidP="00FB2203">
            <w:pPr>
              <w:keepNext/>
              <w:keepLines/>
              <w:jc w:val="both"/>
              <w:rPr>
                <w:rFonts w:cs="Tahoma"/>
                <w:sz w:val="20"/>
                <w:szCs w:val="20"/>
              </w:rPr>
            </w:pPr>
            <w:r w:rsidRPr="00716A89">
              <w:rPr>
                <w:rFonts w:cs="Tahoma"/>
                <w:sz w:val="20"/>
                <w:szCs w:val="20"/>
              </w:rPr>
              <w:t xml:space="preserve">PODATKI O </w:t>
            </w:r>
            <w:r w:rsidR="00201EFB" w:rsidRPr="00716A89">
              <w:rPr>
                <w:rFonts w:cs="Tahoma"/>
                <w:sz w:val="20"/>
                <w:szCs w:val="20"/>
              </w:rPr>
              <w:t xml:space="preserve">PONUDNIKU </w:t>
            </w:r>
          </w:p>
        </w:tc>
        <w:tc>
          <w:tcPr>
            <w:tcW w:w="850" w:type="dxa"/>
            <w:tcBorders>
              <w:right w:val="nil"/>
            </w:tcBorders>
          </w:tcPr>
          <w:p w14:paraId="0BD71F33" w14:textId="77777777" w:rsidR="00201EFB" w:rsidRPr="00716A89" w:rsidRDefault="0039502D" w:rsidP="00FB2203">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426" w:type="dxa"/>
            <w:tcBorders>
              <w:left w:val="nil"/>
            </w:tcBorders>
          </w:tcPr>
          <w:p w14:paraId="56D4AF88" w14:textId="77777777" w:rsidR="00201EFB" w:rsidRPr="00716A89" w:rsidRDefault="00201EFB" w:rsidP="00FB2203">
            <w:pPr>
              <w:keepNext/>
              <w:keepLines/>
              <w:jc w:val="both"/>
              <w:rPr>
                <w:rFonts w:cs="Tahoma"/>
                <w:b/>
                <w:i/>
                <w:sz w:val="20"/>
                <w:szCs w:val="20"/>
              </w:rPr>
            </w:pPr>
            <w:r w:rsidRPr="00716A89">
              <w:rPr>
                <w:rFonts w:cs="Tahoma"/>
                <w:b/>
                <w:i/>
                <w:sz w:val="20"/>
                <w:szCs w:val="20"/>
              </w:rPr>
              <w:t>1</w:t>
            </w:r>
          </w:p>
        </w:tc>
      </w:tr>
    </w:tbl>
    <w:p w14:paraId="2B4E53B4" w14:textId="77777777" w:rsidR="00201EFB" w:rsidRPr="00716A89" w:rsidRDefault="00201EFB" w:rsidP="00FB2203">
      <w:pPr>
        <w:keepNext/>
        <w:keepLines/>
        <w:ind w:left="1701" w:hanging="1701"/>
        <w:jc w:val="both"/>
        <w:rPr>
          <w:rFonts w:cs="Tahoma"/>
          <w:b/>
          <w:sz w:val="20"/>
          <w:szCs w:val="20"/>
        </w:rPr>
      </w:pPr>
    </w:p>
    <w:p w14:paraId="76EDE22D" w14:textId="4E703D6B" w:rsidR="005C138A" w:rsidRPr="00716A89" w:rsidRDefault="00BA76A8" w:rsidP="00FB2203">
      <w:pPr>
        <w:keepNext/>
        <w:keepLines/>
        <w:jc w:val="both"/>
        <w:rPr>
          <w:rFonts w:cs="Tahoma"/>
          <w:b/>
          <w:sz w:val="20"/>
          <w:szCs w:val="20"/>
        </w:rPr>
      </w:pPr>
      <w:bookmarkStart w:id="14" w:name="_Hlk193706393"/>
      <w:r>
        <w:rPr>
          <w:rFonts w:cs="Tahoma"/>
          <w:b/>
          <w:sz w:val="20"/>
          <w:szCs w:val="20"/>
        </w:rPr>
        <w:t>LPT-</w:t>
      </w:r>
      <w:r w:rsidR="00E10C70">
        <w:rPr>
          <w:rFonts w:cs="Tahoma"/>
          <w:b/>
          <w:sz w:val="20"/>
          <w:szCs w:val="20"/>
        </w:rPr>
        <w:t>49/25 -</w:t>
      </w:r>
      <w:r>
        <w:rPr>
          <w:rFonts w:cs="Tahoma"/>
          <w:b/>
          <w:sz w:val="20"/>
          <w:szCs w:val="20"/>
        </w:rPr>
        <w:t xml:space="preserve"> </w:t>
      </w:r>
      <w:r w:rsidR="00E10C70" w:rsidRPr="00E10C70">
        <w:rPr>
          <w:rFonts w:cs="Tahoma"/>
          <w:b/>
          <w:sz w:val="20"/>
          <w:szCs w:val="20"/>
        </w:rPr>
        <w:t>Čiščenje oljnih lovilcev na parkiriščih</w:t>
      </w:r>
    </w:p>
    <w:bookmarkEnd w:id="14"/>
    <w:p w14:paraId="1F0AC49F" w14:textId="77777777" w:rsidR="00201EFB" w:rsidRPr="00716A89" w:rsidRDefault="00201EFB" w:rsidP="00FB2203">
      <w:pPr>
        <w:keepNext/>
        <w:keepLines/>
        <w:jc w:val="both"/>
        <w:rPr>
          <w:rFonts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03C3B250" w14:textId="77777777" w:rsidTr="00474AC6">
        <w:tc>
          <w:tcPr>
            <w:tcW w:w="2622" w:type="dxa"/>
            <w:tcBorders>
              <w:top w:val="nil"/>
              <w:left w:val="nil"/>
              <w:bottom w:val="nil"/>
              <w:right w:val="nil"/>
            </w:tcBorders>
            <w:vAlign w:val="bottom"/>
          </w:tcPr>
          <w:p w14:paraId="7B25CD5E" w14:textId="77777777" w:rsidR="00201EFB" w:rsidRPr="00716A89" w:rsidRDefault="00201EFB" w:rsidP="00FB2203">
            <w:pPr>
              <w:keepNext/>
              <w:keepLines/>
              <w:tabs>
                <w:tab w:val="left" w:pos="567"/>
                <w:tab w:val="num" w:pos="851"/>
                <w:tab w:val="left" w:pos="993"/>
              </w:tabs>
              <w:jc w:val="both"/>
              <w:rPr>
                <w:rFonts w:cs="Tahoma"/>
                <w:szCs w:val="20"/>
              </w:rPr>
            </w:pPr>
            <w:r w:rsidRPr="00716A89">
              <w:rPr>
                <w:rFonts w:cs="Tahoma"/>
                <w:sz w:val="20"/>
                <w:szCs w:val="20"/>
              </w:rPr>
              <w:t>Naziv ponudnika</w:t>
            </w:r>
          </w:p>
        </w:tc>
        <w:tc>
          <w:tcPr>
            <w:tcW w:w="7014" w:type="dxa"/>
            <w:tcBorders>
              <w:top w:val="nil"/>
              <w:left w:val="nil"/>
              <w:right w:val="nil"/>
            </w:tcBorders>
          </w:tcPr>
          <w:p w14:paraId="74448588"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3432C1BA" w14:textId="77777777" w:rsidTr="00474AC6">
        <w:tc>
          <w:tcPr>
            <w:tcW w:w="2622" w:type="dxa"/>
            <w:tcBorders>
              <w:top w:val="nil"/>
              <w:left w:val="nil"/>
              <w:bottom w:val="nil"/>
              <w:right w:val="nil"/>
            </w:tcBorders>
          </w:tcPr>
          <w:p w14:paraId="059C5CF1" w14:textId="77777777" w:rsidR="00201EFB" w:rsidRPr="00716A89" w:rsidRDefault="00201EFB" w:rsidP="00FB2203">
            <w:pPr>
              <w:keepNext/>
              <w:keepLines/>
              <w:tabs>
                <w:tab w:val="left" w:pos="567"/>
                <w:tab w:val="num" w:pos="851"/>
                <w:tab w:val="left" w:pos="993"/>
              </w:tabs>
              <w:jc w:val="both"/>
              <w:rPr>
                <w:rFonts w:cs="Tahoma"/>
                <w:sz w:val="28"/>
                <w:szCs w:val="20"/>
              </w:rPr>
            </w:pPr>
          </w:p>
        </w:tc>
        <w:tc>
          <w:tcPr>
            <w:tcW w:w="7014" w:type="dxa"/>
            <w:tcBorders>
              <w:left w:val="nil"/>
              <w:right w:val="nil"/>
            </w:tcBorders>
          </w:tcPr>
          <w:p w14:paraId="5AA62DAA" w14:textId="77777777" w:rsidR="00201EFB" w:rsidRPr="00716A89" w:rsidRDefault="00201EFB" w:rsidP="00FB2203">
            <w:pPr>
              <w:keepNext/>
              <w:keepLines/>
              <w:tabs>
                <w:tab w:val="left" w:pos="567"/>
                <w:tab w:val="num" w:pos="851"/>
                <w:tab w:val="left" w:pos="993"/>
              </w:tabs>
              <w:jc w:val="both"/>
              <w:rPr>
                <w:rFonts w:cs="Tahoma"/>
                <w:sz w:val="28"/>
                <w:szCs w:val="20"/>
              </w:rPr>
            </w:pPr>
          </w:p>
        </w:tc>
      </w:tr>
    </w:tbl>
    <w:p w14:paraId="1A3ED6C9" w14:textId="77777777" w:rsidR="00201EFB" w:rsidRPr="00716A89" w:rsidRDefault="00201EFB" w:rsidP="00FB2203">
      <w:pPr>
        <w:keepNext/>
        <w:keepLines/>
        <w:tabs>
          <w:tab w:val="left" w:pos="567"/>
          <w:tab w:val="num" w:pos="851"/>
          <w:tab w:val="left" w:pos="993"/>
        </w:tab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25F204D1" w14:textId="77777777" w:rsidTr="00474AC6">
        <w:tc>
          <w:tcPr>
            <w:tcW w:w="2622" w:type="dxa"/>
            <w:tcBorders>
              <w:top w:val="nil"/>
              <w:left w:val="nil"/>
              <w:bottom w:val="nil"/>
              <w:right w:val="nil"/>
            </w:tcBorders>
            <w:vAlign w:val="bottom"/>
          </w:tcPr>
          <w:p w14:paraId="77C2AB2B" w14:textId="77777777" w:rsidR="00201EFB" w:rsidRPr="00716A89" w:rsidRDefault="00201EFB" w:rsidP="00FB2203">
            <w:pPr>
              <w:keepNext/>
              <w:keepLines/>
              <w:tabs>
                <w:tab w:val="left" w:pos="567"/>
                <w:tab w:val="num" w:pos="851"/>
                <w:tab w:val="left" w:pos="993"/>
              </w:tabs>
              <w:jc w:val="both"/>
              <w:rPr>
                <w:rFonts w:cs="Tahoma"/>
                <w:szCs w:val="20"/>
              </w:rPr>
            </w:pPr>
            <w:r w:rsidRPr="00716A89">
              <w:rPr>
                <w:rFonts w:cs="Tahoma"/>
                <w:sz w:val="20"/>
                <w:szCs w:val="20"/>
              </w:rPr>
              <w:t>Naslov ponudnika</w:t>
            </w:r>
          </w:p>
        </w:tc>
        <w:tc>
          <w:tcPr>
            <w:tcW w:w="7014" w:type="dxa"/>
            <w:tcBorders>
              <w:top w:val="nil"/>
              <w:left w:val="nil"/>
              <w:right w:val="nil"/>
            </w:tcBorders>
          </w:tcPr>
          <w:p w14:paraId="022D7BC6"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4C2B21F9" w14:textId="77777777" w:rsidTr="00474AC6">
        <w:tc>
          <w:tcPr>
            <w:tcW w:w="2622" w:type="dxa"/>
            <w:tcBorders>
              <w:top w:val="nil"/>
              <w:left w:val="nil"/>
              <w:bottom w:val="nil"/>
              <w:right w:val="nil"/>
            </w:tcBorders>
          </w:tcPr>
          <w:p w14:paraId="50AF8E02" w14:textId="77777777" w:rsidR="00201EFB" w:rsidRPr="00716A89" w:rsidRDefault="00201EFB" w:rsidP="00FB2203">
            <w:pPr>
              <w:keepNext/>
              <w:keepLines/>
              <w:tabs>
                <w:tab w:val="left" w:pos="567"/>
                <w:tab w:val="num" w:pos="851"/>
                <w:tab w:val="left" w:pos="993"/>
              </w:tabs>
              <w:jc w:val="both"/>
              <w:rPr>
                <w:rFonts w:cs="Tahoma"/>
                <w:sz w:val="28"/>
                <w:szCs w:val="20"/>
              </w:rPr>
            </w:pPr>
          </w:p>
        </w:tc>
        <w:tc>
          <w:tcPr>
            <w:tcW w:w="7014" w:type="dxa"/>
            <w:tcBorders>
              <w:left w:val="nil"/>
              <w:right w:val="nil"/>
            </w:tcBorders>
          </w:tcPr>
          <w:p w14:paraId="79E7C986" w14:textId="77777777" w:rsidR="00201EFB" w:rsidRPr="00716A89" w:rsidRDefault="00201EFB" w:rsidP="00FB2203">
            <w:pPr>
              <w:keepNext/>
              <w:keepLines/>
              <w:tabs>
                <w:tab w:val="left" w:pos="567"/>
                <w:tab w:val="num" w:pos="851"/>
                <w:tab w:val="left" w:pos="993"/>
              </w:tabs>
              <w:jc w:val="both"/>
              <w:rPr>
                <w:rFonts w:cs="Tahoma"/>
                <w:sz w:val="28"/>
                <w:szCs w:val="20"/>
              </w:rPr>
            </w:pPr>
          </w:p>
        </w:tc>
      </w:tr>
    </w:tbl>
    <w:p w14:paraId="2DC336E2" w14:textId="77777777" w:rsidR="00201EFB" w:rsidRPr="00716A89" w:rsidRDefault="00201EFB" w:rsidP="00FB2203">
      <w:pPr>
        <w:keepNext/>
        <w:keepLines/>
        <w:tabs>
          <w:tab w:val="left" w:pos="567"/>
          <w:tab w:val="num" w:pos="851"/>
          <w:tab w:val="left" w:pos="993"/>
        </w:tab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AE3972" w:rsidRPr="00716A89" w14:paraId="13A5F480" w14:textId="77777777" w:rsidTr="00063079">
        <w:trPr>
          <w:trHeight w:val="449"/>
        </w:trPr>
        <w:tc>
          <w:tcPr>
            <w:tcW w:w="2622" w:type="dxa"/>
            <w:tcBorders>
              <w:top w:val="nil"/>
              <w:left w:val="nil"/>
              <w:bottom w:val="nil"/>
              <w:right w:val="nil"/>
            </w:tcBorders>
            <w:vAlign w:val="bottom"/>
          </w:tcPr>
          <w:p w14:paraId="351D4562" w14:textId="77777777" w:rsidR="00AE3972" w:rsidRPr="00716A89" w:rsidRDefault="00AE3972" w:rsidP="00FB2203">
            <w:pPr>
              <w:keepNext/>
              <w:keepLines/>
              <w:tabs>
                <w:tab w:val="left" w:pos="567"/>
                <w:tab w:val="num" w:pos="851"/>
                <w:tab w:val="left" w:pos="993"/>
              </w:tabs>
              <w:jc w:val="both"/>
              <w:rPr>
                <w:rFonts w:cs="Tahoma"/>
                <w:szCs w:val="20"/>
              </w:rPr>
            </w:pPr>
            <w:r w:rsidRPr="00716A89">
              <w:rPr>
                <w:rFonts w:cs="Tahoma"/>
                <w:sz w:val="20"/>
                <w:szCs w:val="20"/>
              </w:rPr>
              <w:t>P</w:t>
            </w:r>
            <w:r w:rsidR="006731E0" w:rsidRPr="00716A89">
              <w:rPr>
                <w:rFonts w:cs="Tahoma"/>
                <w:sz w:val="20"/>
                <w:szCs w:val="20"/>
              </w:rPr>
              <w:t>onudnik</w:t>
            </w:r>
            <w:r w:rsidRPr="00716A89">
              <w:rPr>
                <w:rFonts w:cs="Tahoma"/>
                <w:sz w:val="20"/>
                <w:szCs w:val="20"/>
              </w:rPr>
              <w:t xml:space="preserve"> je MSP*</w:t>
            </w:r>
          </w:p>
        </w:tc>
        <w:tc>
          <w:tcPr>
            <w:tcW w:w="1417" w:type="dxa"/>
            <w:tcBorders>
              <w:top w:val="nil"/>
              <w:left w:val="nil"/>
              <w:bottom w:val="nil"/>
              <w:right w:val="nil"/>
            </w:tcBorders>
          </w:tcPr>
          <w:p w14:paraId="3EFB8CCE" w14:textId="77777777" w:rsidR="00AE3972" w:rsidRPr="00716A89" w:rsidRDefault="00AE3972" w:rsidP="00FB2203">
            <w:pPr>
              <w:pStyle w:val="Odstavekseznama"/>
              <w:keepNext/>
              <w:keepLines/>
              <w:numPr>
                <w:ilvl w:val="0"/>
                <w:numId w:val="10"/>
              </w:numPr>
              <w:tabs>
                <w:tab w:val="left" w:pos="567"/>
                <w:tab w:val="num" w:pos="851"/>
                <w:tab w:val="left" w:pos="993"/>
              </w:tabs>
              <w:jc w:val="both"/>
              <w:rPr>
                <w:rFonts w:ascii="Tahoma" w:hAnsi="Tahoma" w:cs="Tahoma"/>
              </w:rPr>
            </w:pPr>
            <w:r w:rsidRPr="00716A89">
              <w:rPr>
                <w:rFonts w:ascii="Tahoma" w:hAnsi="Tahoma" w:cs="Tahoma"/>
              </w:rPr>
              <w:t xml:space="preserve">Da                  </w:t>
            </w:r>
          </w:p>
        </w:tc>
        <w:tc>
          <w:tcPr>
            <w:tcW w:w="1417" w:type="dxa"/>
            <w:tcBorders>
              <w:top w:val="nil"/>
              <w:left w:val="nil"/>
              <w:bottom w:val="nil"/>
              <w:right w:val="nil"/>
            </w:tcBorders>
          </w:tcPr>
          <w:p w14:paraId="53558A42" w14:textId="77777777" w:rsidR="00AE3972" w:rsidRPr="00716A89" w:rsidRDefault="00AE3972" w:rsidP="00FB2203">
            <w:pPr>
              <w:pStyle w:val="Odstavekseznama"/>
              <w:keepNext/>
              <w:keepLines/>
              <w:numPr>
                <w:ilvl w:val="0"/>
                <w:numId w:val="10"/>
              </w:numPr>
              <w:jc w:val="both"/>
              <w:rPr>
                <w:rFonts w:ascii="Tahoma" w:hAnsi="Tahoma" w:cs="Tahoma"/>
              </w:rPr>
            </w:pPr>
            <w:r w:rsidRPr="00716A89">
              <w:rPr>
                <w:rFonts w:ascii="Tahoma" w:hAnsi="Tahoma" w:cs="Tahoma"/>
              </w:rPr>
              <w:t xml:space="preserve">Ne                  </w:t>
            </w:r>
          </w:p>
        </w:tc>
      </w:tr>
    </w:tbl>
    <w:p w14:paraId="60A182E7" w14:textId="77777777" w:rsidR="00AE3972" w:rsidRPr="00716A89" w:rsidRDefault="00AE3972" w:rsidP="00FB2203">
      <w:pPr>
        <w:keepNext/>
        <w:keepLines/>
        <w:tabs>
          <w:tab w:val="left" w:pos="2835"/>
        </w:tabs>
        <w:ind w:left="284"/>
        <w:jc w:val="both"/>
        <w:rPr>
          <w:rFonts w:cs="Tahoma"/>
          <w:sz w:val="20"/>
          <w:szCs w:val="20"/>
        </w:rPr>
      </w:pPr>
    </w:p>
    <w:p w14:paraId="2F27BECC" w14:textId="77777777" w:rsidR="00AE3972" w:rsidRPr="00716A89" w:rsidRDefault="00AE3972" w:rsidP="00FB2203">
      <w:pPr>
        <w:keepNext/>
        <w:keepLines/>
        <w:tabs>
          <w:tab w:val="left" w:pos="2835"/>
        </w:tabs>
        <w:jc w:val="both"/>
        <w:rPr>
          <w:rFonts w:cs="Tahoma"/>
          <w:sz w:val="18"/>
          <w:szCs w:val="18"/>
        </w:rPr>
      </w:pPr>
      <w:r w:rsidRPr="00716A89">
        <w:rPr>
          <w:rFonts w:cs="Tahoma"/>
          <w:sz w:val="18"/>
          <w:szCs w:val="18"/>
        </w:rPr>
        <w:t>*MSP: mikro, mala in srednje velika podjetja kot so opredeljena v Priporočilu Komisije 2003/361/ES.</w:t>
      </w:r>
    </w:p>
    <w:p w14:paraId="22CF5AA6" w14:textId="77777777" w:rsidR="00AE3972" w:rsidRPr="00716A89" w:rsidRDefault="00AE3972" w:rsidP="00FB2203">
      <w:pPr>
        <w:keepNext/>
        <w:keepLines/>
        <w:tabs>
          <w:tab w:val="left" w:pos="567"/>
          <w:tab w:val="num" w:pos="851"/>
          <w:tab w:val="left" w:pos="993"/>
        </w:tabs>
        <w:jc w:val="both"/>
        <w:rPr>
          <w:rFonts w:cs="Tahoma"/>
          <w:sz w:val="20"/>
          <w:szCs w:val="20"/>
        </w:rPr>
      </w:pPr>
    </w:p>
    <w:tbl>
      <w:tblPr>
        <w:tblW w:w="9636" w:type="dxa"/>
        <w:tblLayout w:type="fixed"/>
        <w:tblCellMar>
          <w:left w:w="70" w:type="dxa"/>
          <w:right w:w="70" w:type="dxa"/>
        </w:tblCellMar>
        <w:tblLook w:val="0000" w:firstRow="0" w:lastRow="0" w:firstColumn="0" w:lastColumn="0" w:noHBand="0" w:noVBand="0"/>
      </w:tblPr>
      <w:tblGrid>
        <w:gridCol w:w="3047"/>
        <w:gridCol w:w="6589"/>
      </w:tblGrid>
      <w:tr w:rsidR="00201EFB" w:rsidRPr="00716A89" w14:paraId="75037753" w14:textId="77777777" w:rsidTr="00FD10E5">
        <w:tc>
          <w:tcPr>
            <w:tcW w:w="3047" w:type="dxa"/>
            <w:vAlign w:val="bottom"/>
          </w:tcPr>
          <w:p w14:paraId="07D5512C" w14:textId="77777777" w:rsidR="00082EDE" w:rsidRPr="00716A89" w:rsidRDefault="00082EDE" w:rsidP="00FB2203">
            <w:pPr>
              <w:keepNext/>
              <w:keepLines/>
              <w:tabs>
                <w:tab w:val="left" w:pos="567"/>
                <w:tab w:val="num" w:pos="851"/>
                <w:tab w:val="left" w:pos="993"/>
              </w:tabs>
              <w:rPr>
                <w:rFonts w:cs="Tahoma"/>
                <w:sz w:val="20"/>
                <w:szCs w:val="20"/>
              </w:rPr>
            </w:pPr>
          </w:p>
          <w:p w14:paraId="1D97C7AC" w14:textId="799821F0" w:rsidR="00201EFB" w:rsidRPr="00716A89" w:rsidRDefault="00AE3972" w:rsidP="00FB2203">
            <w:pPr>
              <w:keepNext/>
              <w:keepLines/>
              <w:tabs>
                <w:tab w:val="left" w:pos="567"/>
                <w:tab w:val="num" w:pos="851"/>
                <w:tab w:val="left" w:pos="993"/>
              </w:tabs>
              <w:rPr>
                <w:rFonts w:cs="Tahoma"/>
                <w:sz w:val="20"/>
                <w:szCs w:val="20"/>
              </w:rPr>
            </w:pPr>
            <w:r w:rsidRPr="00716A89">
              <w:rPr>
                <w:rFonts w:cs="Tahoma"/>
                <w:sz w:val="20"/>
                <w:szCs w:val="20"/>
              </w:rPr>
              <w:t xml:space="preserve">Odgovorna oseba </w:t>
            </w:r>
            <w:r w:rsidR="00201EFB" w:rsidRPr="00716A89">
              <w:rPr>
                <w:rFonts w:cs="Tahoma"/>
                <w:sz w:val="20"/>
                <w:szCs w:val="20"/>
              </w:rPr>
              <w:t>(podpisnik</w:t>
            </w:r>
            <w:r w:rsidR="002D450B" w:rsidRPr="00716A89">
              <w:rPr>
                <w:rFonts w:cs="Tahoma"/>
                <w:sz w:val="20"/>
                <w:szCs w:val="20"/>
              </w:rPr>
              <w:t xml:space="preserve"> </w:t>
            </w:r>
            <w:r w:rsidR="00FE0DBD">
              <w:rPr>
                <w:rFonts w:cs="Tahoma"/>
                <w:sz w:val="20"/>
                <w:szCs w:val="20"/>
              </w:rPr>
              <w:t>okvirnega sporazuma</w:t>
            </w:r>
            <w:r w:rsidR="00201EFB" w:rsidRPr="00716A89">
              <w:rPr>
                <w:rFonts w:cs="Tahoma"/>
                <w:sz w:val="20"/>
                <w:szCs w:val="20"/>
              </w:rPr>
              <w:t>)</w:t>
            </w:r>
          </w:p>
        </w:tc>
        <w:tc>
          <w:tcPr>
            <w:tcW w:w="6589" w:type="dxa"/>
            <w:tcBorders>
              <w:bottom w:val="single" w:sz="4" w:space="0" w:color="auto"/>
            </w:tcBorders>
            <w:vAlign w:val="bottom"/>
          </w:tcPr>
          <w:p w14:paraId="62D3DE49" w14:textId="77777777" w:rsidR="00201EFB" w:rsidRPr="00716A89" w:rsidRDefault="00201EFB" w:rsidP="00FB2203">
            <w:pPr>
              <w:keepNext/>
              <w:keepLines/>
              <w:tabs>
                <w:tab w:val="left" w:pos="567"/>
                <w:tab w:val="num" w:pos="851"/>
                <w:tab w:val="left" w:pos="993"/>
              </w:tabs>
              <w:rPr>
                <w:rFonts w:cs="Tahoma"/>
                <w:szCs w:val="20"/>
              </w:rPr>
            </w:pPr>
          </w:p>
        </w:tc>
      </w:tr>
      <w:tr w:rsidR="00201EFB" w:rsidRPr="00716A89" w14:paraId="6D96501F" w14:textId="77777777" w:rsidTr="00FD10E5">
        <w:tc>
          <w:tcPr>
            <w:tcW w:w="3047" w:type="dxa"/>
            <w:vAlign w:val="bottom"/>
          </w:tcPr>
          <w:p w14:paraId="21059F12" w14:textId="77777777" w:rsidR="00201EFB" w:rsidRPr="00716A89" w:rsidRDefault="00201EFB" w:rsidP="00FB2203">
            <w:pPr>
              <w:keepNext/>
              <w:keepLines/>
              <w:numPr>
                <w:ilvl w:val="0"/>
                <w:numId w:val="4"/>
              </w:numPr>
              <w:tabs>
                <w:tab w:val="left" w:pos="567"/>
                <w:tab w:val="left" w:pos="993"/>
              </w:tabs>
              <w:rPr>
                <w:rFonts w:cs="Tahoma"/>
                <w:sz w:val="20"/>
                <w:szCs w:val="20"/>
              </w:rPr>
            </w:pPr>
            <w:r w:rsidRPr="00716A89">
              <w:rPr>
                <w:rFonts w:cs="Tahoma"/>
                <w:sz w:val="20"/>
                <w:szCs w:val="20"/>
              </w:rPr>
              <w:t>funkcija</w:t>
            </w:r>
          </w:p>
        </w:tc>
        <w:tc>
          <w:tcPr>
            <w:tcW w:w="6589" w:type="dxa"/>
            <w:tcBorders>
              <w:top w:val="single" w:sz="4" w:space="0" w:color="auto"/>
              <w:bottom w:val="single" w:sz="4" w:space="0" w:color="auto"/>
            </w:tcBorders>
          </w:tcPr>
          <w:p w14:paraId="6FB42903"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2DFA1A9E" w14:textId="77777777" w:rsidTr="00FD10E5">
        <w:tc>
          <w:tcPr>
            <w:tcW w:w="3047" w:type="dxa"/>
            <w:vAlign w:val="bottom"/>
          </w:tcPr>
          <w:p w14:paraId="3A8CB52A" w14:textId="77777777" w:rsidR="00201EFB" w:rsidRPr="00716A89" w:rsidRDefault="00201EFB" w:rsidP="00FB2203">
            <w:pPr>
              <w:keepNext/>
              <w:keepLines/>
              <w:numPr>
                <w:ilvl w:val="0"/>
                <w:numId w:val="4"/>
              </w:numPr>
              <w:tabs>
                <w:tab w:val="left" w:pos="567"/>
                <w:tab w:val="left" w:pos="993"/>
              </w:tabs>
              <w:rPr>
                <w:rFonts w:cs="Tahoma"/>
                <w:sz w:val="20"/>
                <w:szCs w:val="20"/>
              </w:rPr>
            </w:pPr>
            <w:r w:rsidRPr="00716A89">
              <w:rPr>
                <w:rFonts w:cs="Tahoma"/>
                <w:sz w:val="20"/>
                <w:szCs w:val="20"/>
              </w:rPr>
              <w:t>telefon</w:t>
            </w:r>
          </w:p>
        </w:tc>
        <w:tc>
          <w:tcPr>
            <w:tcW w:w="6589" w:type="dxa"/>
            <w:tcBorders>
              <w:top w:val="single" w:sz="4" w:space="0" w:color="auto"/>
              <w:bottom w:val="single" w:sz="4" w:space="0" w:color="auto"/>
            </w:tcBorders>
          </w:tcPr>
          <w:p w14:paraId="430EE87F"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62A061FE" w14:textId="77777777" w:rsidTr="00FD10E5">
        <w:tc>
          <w:tcPr>
            <w:tcW w:w="3047" w:type="dxa"/>
            <w:vAlign w:val="bottom"/>
          </w:tcPr>
          <w:p w14:paraId="2DE7B328" w14:textId="77777777" w:rsidR="00201EFB" w:rsidRPr="00716A89" w:rsidRDefault="00201EFB" w:rsidP="00FB2203">
            <w:pPr>
              <w:keepNext/>
              <w:keepLines/>
              <w:numPr>
                <w:ilvl w:val="0"/>
                <w:numId w:val="4"/>
              </w:numPr>
              <w:tabs>
                <w:tab w:val="left" w:pos="567"/>
                <w:tab w:val="left" w:pos="993"/>
              </w:tabs>
              <w:rPr>
                <w:rFonts w:cs="Tahoma"/>
                <w:sz w:val="20"/>
                <w:szCs w:val="20"/>
              </w:rPr>
            </w:pPr>
            <w:r w:rsidRPr="00716A89">
              <w:rPr>
                <w:rFonts w:cs="Tahoma"/>
                <w:sz w:val="20"/>
                <w:szCs w:val="20"/>
              </w:rPr>
              <w:t>e-mail</w:t>
            </w:r>
          </w:p>
        </w:tc>
        <w:tc>
          <w:tcPr>
            <w:tcW w:w="6589" w:type="dxa"/>
            <w:tcBorders>
              <w:top w:val="single" w:sz="4" w:space="0" w:color="auto"/>
              <w:bottom w:val="single" w:sz="4" w:space="0" w:color="auto"/>
            </w:tcBorders>
          </w:tcPr>
          <w:p w14:paraId="2CD0D5A2" w14:textId="77777777" w:rsidR="00201EFB" w:rsidRPr="00716A89" w:rsidRDefault="00201EFB" w:rsidP="00FB2203">
            <w:pPr>
              <w:keepNext/>
              <w:keepLines/>
              <w:tabs>
                <w:tab w:val="left" w:pos="567"/>
                <w:tab w:val="num" w:pos="851"/>
                <w:tab w:val="left" w:pos="993"/>
              </w:tabs>
              <w:jc w:val="both"/>
              <w:rPr>
                <w:rFonts w:cs="Tahoma"/>
                <w:sz w:val="28"/>
                <w:szCs w:val="20"/>
              </w:rPr>
            </w:pPr>
          </w:p>
        </w:tc>
      </w:tr>
    </w:tbl>
    <w:p w14:paraId="3DDC4BAE" w14:textId="77777777" w:rsidR="00201EFB" w:rsidRPr="00716A89" w:rsidRDefault="00201EFB" w:rsidP="00FB2203">
      <w:pPr>
        <w:keepNext/>
        <w:keepLines/>
        <w:tabs>
          <w:tab w:val="left" w:pos="2835"/>
        </w:tabs>
        <w:jc w:val="both"/>
        <w:rPr>
          <w:rFonts w:cs="Tahoma"/>
          <w:sz w:val="20"/>
          <w:szCs w:val="20"/>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6C688A1D" w14:textId="77777777" w:rsidTr="00E240B1">
        <w:tc>
          <w:tcPr>
            <w:tcW w:w="2622" w:type="dxa"/>
            <w:tcBorders>
              <w:top w:val="nil"/>
              <w:left w:val="nil"/>
              <w:bottom w:val="nil"/>
              <w:right w:val="nil"/>
            </w:tcBorders>
            <w:vAlign w:val="bottom"/>
          </w:tcPr>
          <w:p w14:paraId="47501619" w14:textId="77777777" w:rsidR="00201EFB" w:rsidRPr="00716A89" w:rsidRDefault="00201EFB" w:rsidP="00FB2203">
            <w:pPr>
              <w:keepNext/>
              <w:keepLines/>
              <w:tabs>
                <w:tab w:val="left" w:pos="567"/>
                <w:tab w:val="num" w:pos="851"/>
                <w:tab w:val="left" w:pos="993"/>
              </w:tabs>
              <w:jc w:val="both"/>
              <w:rPr>
                <w:rFonts w:cs="Tahoma"/>
                <w:szCs w:val="20"/>
              </w:rPr>
            </w:pPr>
            <w:r w:rsidRPr="00716A89">
              <w:rPr>
                <w:rFonts w:cs="Tahoma"/>
                <w:sz w:val="20"/>
                <w:szCs w:val="20"/>
              </w:rPr>
              <w:t>Kontaktna oseba</w:t>
            </w:r>
          </w:p>
        </w:tc>
        <w:tc>
          <w:tcPr>
            <w:tcW w:w="7014" w:type="dxa"/>
            <w:tcBorders>
              <w:top w:val="nil"/>
              <w:left w:val="nil"/>
              <w:right w:val="nil"/>
            </w:tcBorders>
          </w:tcPr>
          <w:p w14:paraId="666C8649"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23BC9554" w14:textId="77777777" w:rsidTr="00E240B1">
        <w:tc>
          <w:tcPr>
            <w:tcW w:w="2622" w:type="dxa"/>
            <w:tcBorders>
              <w:top w:val="nil"/>
              <w:left w:val="nil"/>
              <w:bottom w:val="nil"/>
              <w:right w:val="nil"/>
            </w:tcBorders>
            <w:vAlign w:val="bottom"/>
          </w:tcPr>
          <w:p w14:paraId="01877473" w14:textId="77777777" w:rsidR="00201EFB" w:rsidRPr="00716A89" w:rsidRDefault="00201EFB" w:rsidP="00FB2203">
            <w:pPr>
              <w:keepNext/>
              <w:keepLines/>
              <w:numPr>
                <w:ilvl w:val="0"/>
                <w:numId w:val="4"/>
              </w:numPr>
              <w:tabs>
                <w:tab w:val="left" w:pos="567"/>
                <w:tab w:val="left" w:pos="993"/>
              </w:tabs>
              <w:jc w:val="both"/>
              <w:rPr>
                <w:rFonts w:cs="Tahoma"/>
                <w:sz w:val="20"/>
                <w:szCs w:val="20"/>
              </w:rPr>
            </w:pPr>
            <w:r w:rsidRPr="00716A89">
              <w:rPr>
                <w:rFonts w:cs="Tahoma"/>
                <w:sz w:val="20"/>
                <w:szCs w:val="20"/>
              </w:rPr>
              <w:t>funkcija</w:t>
            </w:r>
          </w:p>
        </w:tc>
        <w:tc>
          <w:tcPr>
            <w:tcW w:w="7014" w:type="dxa"/>
            <w:tcBorders>
              <w:left w:val="nil"/>
              <w:right w:val="nil"/>
            </w:tcBorders>
          </w:tcPr>
          <w:p w14:paraId="448B0145"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5C898E7A" w14:textId="77777777" w:rsidTr="00E240B1">
        <w:tc>
          <w:tcPr>
            <w:tcW w:w="2622" w:type="dxa"/>
            <w:tcBorders>
              <w:top w:val="nil"/>
              <w:left w:val="nil"/>
              <w:bottom w:val="nil"/>
              <w:right w:val="nil"/>
            </w:tcBorders>
            <w:vAlign w:val="bottom"/>
          </w:tcPr>
          <w:p w14:paraId="14B96D9E" w14:textId="77777777" w:rsidR="00201EFB" w:rsidRPr="00716A89" w:rsidRDefault="00201EFB" w:rsidP="00FB2203">
            <w:pPr>
              <w:keepNext/>
              <w:keepLines/>
              <w:numPr>
                <w:ilvl w:val="0"/>
                <w:numId w:val="4"/>
              </w:numPr>
              <w:tabs>
                <w:tab w:val="left" w:pos="567"/>
                <w:tab w:val="left" w:pos="993"/>
              </w:tabs>
              <w:jc w:val="both"/>
              <w:rPr>
                <w:rFonts w:cs="Tahoma"/>
                <w:sz w:val="20"/>
                <w:szCs w:val="20"/>
              </w:rPr>
            </w:pPr>
            <w:r w:rsidRPr="00716A89">
              <w:rPr>
                <w:rFonts w:cs="Tahoma"/>
                <w:sz w:val="20"/>
                <w:szCs w:val="20"/>
              </w:rPr>
              <w:t>telefon</w:t>
            </w:r>
          </w:p>
        </w:tc>
        <w:tc>
          <w:tcPr>
            <w:tcW w:w="7014" w:type="dxa"/>
            <w:tcBorders>
              <w:left w:val="nil"/>
              <w:right w:val="nil"/>
            </w:tcBorders>
          </w:tcPr>
          <w:p w14:paraId="28AEFF6C"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31EEC917" w14:textId="77777777" w:rsidTr="00E240B1">
        <w:tc>
          <w:tcPr>
            <w:tcW w:w="2622" w:type="dxa"/>
            <w:tcBorders>
              <w:top w:val="nil"/>
              <w:left w:val="nil"/>
              <w:bottom w:val="nil"/>
              <w:right w:val="nil"/>
            </w:tcBorders>
            <w:vAlign w:val="bottom"/>
          </w:tcPr>
          <w:p w14:paraId="2AA92075" w14:textId="77777777" w:rsidR="00201EFB" w:rsidRPr="00716A89" w:rsidRDefault="00201EFB" w:rsidP="00FB2203">
            <w:pPr>
              <w:keepNext/>
              <w:keepLines/>
              <w:numPr>
                <w:ilvl w:val="0"/>
                <w:numId w:val="4"/>
              </w:numPr>
              <w:tabs>
                <w:tab w:val="left" w:pos="567"/>
                <w:tab w:val="left" w:pos="993"/>
              </w:tabs>
              <w:jc w:val="both"/>
              <w:rPr>
                <w:rFonts w:cs="Tahoma"/>
                <w:sz w:val="20"/>
                <w:szCs w:val="20"/>
              </w:rPr>
            </w:pPr>
            <w:r w:rsidRPr="00716A89">
              <w:rPr>
                <w:rFonts w:cs="Tahoma"/>
                <w:sz w:val="20"/>
                <w:szCs w:val="20"/>
              </w:rPr>
              <w:t>e-mail</w:t>
            </w:r>
          </w:p>
        </w:tc>
        <w:tc>
          <w:tcPr>
            <w:tcW w:w="7014" w:type="dxa"/>
            <w:tcBorders>
              <w:left w:val="nil"/>
              <w:right w:val="nil"/>
            </w:tcBorders>
          </w:tcPr>
          <w:p w14:paraId="354EFA8D" w14:textId="77777777" w:rsidR="00201EFB" w:rsidRPr="00716A89" w:rsidRDefault="00201EFB" w:rsidP="00FB2203">
            <w:pPr>
              <w:keepNext/>
              <w:keepLines/>
              <w:tabs>
                <w:tab w:val="left" w:pos="567"/>
                <w:tab w:val="num" w:pos="851"/>
                <w:tab w:val="left" w:pos="993"/>
              </w:tabs>
              <w:jc w:val="both"/>
              <w:rPr>
                <w:rFonts w:cs="Tahoma"/>
                <w:sz w:val="28"/>
                <w:szCs w:val="20"/>
              </w:rPr>
            </w:pPr>
          </w:p>
        </w:tc>
      </w:tr>
    </w:tbl>
    <w:p w14:paraId="30A55757" w14:textId="77777777" w:rsidR="00201EFB" w:rsidRPr="00716A89" w:rsidRDefault="00201EFB" w:rsidP="00FB2203">
      <w:pPr>
        <w:keepNext/>
        <w:keepLines/>
        <w:tabs>
          <w:tab w:val="left" w:pos="2835"/>
        </w:tabs>
        <w:ind w:left="284" w:hanging="284"/>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201EFB" w:rsidRPr="00716A89" w14:paraId="437E9234" w14:textId="77777777" w:rsidTr="00474AC6">
        <w:tc>
          <w:tcPr>
            <w:tcW w:w="2552" w:type="dxa"/>
            <w:tcBorders>
              <w:top w:val="nil"/>
              <w:left w:val="nil"/>
              <w:bottom w:val="nil"/>
              <w:right w:val="nil"/>
            </w:tcBorders>
            <w:vAlign w:val="bottom"/>
          </w:tcPr>
          <w:p w14:paraId="5214723B" w14:textId="77777777" w:rsidR="00201EFB" w:rsidRPr="00716A89" w:rsidRDefault="00201EFB" w:rsidP="00FB2203">
            <w:pPr>
              <w:keepNext/>
              <w:keepLines/>
              <w:tabs>
                <w:tab w:val="left" w:pos="567"/>
                <w:tab w:val="num" w:pos="851"/>
                <w:tab w:val="left" w:pos="993"/>
              </w:tabs>
              <w:jc w:val="both"/>
              <w:rPr>
                <w:rFonts w:cs="Tahoma"/>
                <w:szCs w:val="20"/>
              </w:rPr>
            </w:pPr>
            <w:r w:rsidRPr="00716A89">
              <w:rPr>
                <w:rFonts w:cs="Tahoma"/>
                <w:sz w:val="20"/>
                <w:szCs w:val="20"/>
              </w:rPr>
              <w:t>Transakcijski račun</w:t>
            </w:r>
          </w:p>
        </w:tc>
        <w:tc>
          <w:tcPr>
            <w:tcW w:w="7087" w:type="dxa"/>
            <w:tcBorders>
              <w:top w:val="nil"/>
              <w:left w:val="nil"/>
              <w:right w:val="nil"/>
            </w:tcBorders>
          </w:tcPr>
          <w:p w14:paraId="756F222A"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0E1CF694" w14:textId="77777777" w:rsidTr="00474AC6">
        <w:tc>
          <w:tcPr>
            <w:tcW w:w="2552" w:type="dxa"/>
            <w:tcBorders>
              <w:top w:val="nil"/>
              <w:left w:val="nil"/>
              <w:bottom w:val="nil"/>
              <w:right w:val="nil"/>
            </w:tcBorders>
            <w:vAlign w:val="bottom"/>
          </w:tcPr>
          <w:p w14:paraId="69BBB2EC" w14:textId="77777777" w:rsidR="00201EFB" w:rsidRPr="00716A89" w:rsidRDefault="00201EFB" w:rsidP="00FB2203">
            <w:pPr>
              <w:keepNext/>
              <w:keepLines/>
              <w:tabs>
                <w:tab w:val="left" w:pos="567"/>
                <w:tab w:val="left" w:pos="993"/>
              </w:tabs>
              <w:jc w:val="both"/>
              <w:rPr>
                <w:rFonts w:cs="Tahoma"/>
                <w:sz w:val="20"/>
                <w:szCs w:val="20"/>
              </w:rPr>
            </w:pPr>
            <w:r w:rsidRPr="00716A89">
              <w:rPr>
                <w:rFonts w:cs="Tahoma"/>
                <w:sz w:val="20"/>
                <w:szCs w:val="20"/>
              </w:rPr>
              <w:t>Matična banka</w:t>
            </w:r>
          </w:p>
        </w:tc>
        <w:tc>
          <w:tcPr>
            <w:tcW w:w="7087" w:type="dxa"/>
            <w:tcBorders>
              <w:left w:val="nil"/>
              <w:right w:val="nil"/>
            </w:tcBorders>
          </w:tcPr>
          <w:p w14:paraId="60CC065D"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28E6AEE3" w14:textId="77777777" w:rsidTr="00474AC6">
        <w:tc>
          <w:tcPr>
            <w:tcW w:w="2552" w:type="dxa"/>
            <w:tcBorders>
              <w:top w:val="nil"/>
              <w:left w:val="nil"/>
              <w:bottom w:val="nil"/>
              <w:right w:val="nil"/>
            </w:tcBorders>
            <w:vAlign w:val="bottom"/>
          </w:tcPr>
          <w:p w14:paraId="082C489C" w14:textId="77777777" w:rsidR="00201EFB" w:rsidRPr="00716A89" w:rsidRDefault="00201EFB" w:rsidP="00FB2203">
            <w:pPr>
              <w:keepNext/>
              <w:keepLines/>
              <w:tabs>
                <w:tab w:val="left" w:pos="567"/>
                <w:tab w:val="left" w:pos="993"/>
              </w:tabs>
              <w:jc w:val="both"/>
              <w:rPr>
                <w:rFonts w:cs="Tahoma"/>
                <w:sz w:val="20"/>
                <w:szCs w:val="20"/>
              </w:rPr>
            </w:pPr>
            <w:r w:rsidRPr="00716A89">
              <w:rPr>
                <w:rFonts w:cs="Tahoma"/>
                <w:sz w:val="20"/>
                <w:szCs w:val="20"/>
              </w:rPr>
              <w:t>ID številka za DDV</w:t>
            </w:r>
          </w:p>
        </w:tc>
        <w:tc>
          <w:tcPr>
            <w:tcW w:w="7087" w:type="dxa"/>
            <w:tcBorders>
              <w:left w:val="nil"/>
              <w:right w:val="nil"/>
            </w:tcBorders>
          </w:tcPr>
          <w:p w14:paraId="25EA4F08"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00D6B4B6" w14:textId="77777777" w:rsidTr="00474AC6">
        <w:tc>
          <w:tcPr>
            <w:tcW w:w="2552" w:type="dxa"/>
            <w:tcBorders>
              <w:top w:val="nil"/>
              <w:left w:val="nil"/>
              <w:bottom w:val="nil"/>
              <w:right w:val="nil"/>
            </w:tcBorders>
            <w:vAlign w:val="bottom"/>
          </w:tcPr>
          <w:p w14:paraId="34D01128" w14:textId="77777777" w:rsidR="00201EFB" w:rsidRPr="00716A89" w:rsidRDefault="00201EFB" w:rsidP="00FB2203">
            <w:pPr>
              <w:keepNext/>
              <w:keepLines/>
              <w:tabs>
                <w:tab w:val="left" w:pos="567"/>
                <w:tab w:val="left" w:pos="993"/>
              </w:tabs>
              <w:jc w:val="both"/>
              <w:rPr>
                <w:rFonts w:cs="Tahoma"/>
                <w:sz w:val="20"/>
                <w:szCs w:val="20"/>
              </w:rPr>
            </w:pPr>
            <w:r w:rsidRPr="00716A89">
              <w:rPr>
                <w:rFonts w:cs="Tahoma"/>
                <w:sz w:val="20"/>
                <w:szCs w:val="20"/>
              </w:rPr>
              <w:t>Finančni urad</w:t>
            </w:r>
          </w:p>
        </w:tc>
        <w:tc>
          <w:tcPr>
            <w:tcW w:w="7087" w:type="dxa"/>
            <w:tcBorders>
              <w:left w:val="nil"/>
              <w:right w:val="nil"/>
            </w:tcBorders>
          </w:tcPr>
          <w:p w14:paraId="2D2F0B71" w14:textId="77777777" w:rsidR="00201EFB" w:rsidRPr="00716A89" w:rsidRDefault="00201EFB" w:rsidP="00FB2203">
            <w:pPr>
              <w:keepNext/>
              <w:keepLines/>
              <w:tabs>
                <w:tab w:val="left" w:pos="567"/>
                <w:tab w:val="num" w:pos="851"/>
                <w:tab w:val="left" w:pos="993"/>
              </w:tabs>
              <w:jc w:val="both"/>
              <w:rPr>
                <w:rFonts w:cs="Tahoma"/>
                <w:sz w:val="28"/>
                <w:szCs w:val="20"/>
              </w:rPr>
            </w:pPr>
          </w:p>
        </w:tc>
      </w:tr>
      <w:tr w:rsidR="00201EFB" w:rsidRPr="00716A89" w14:paraId="4B251A9C" w14:textId="77777777" w:rsidTr="00474AC6">
        <w:tc>
          <w:tcPr>
            <w:tcW w:w="2552" w:type="dxa"/>
            <w:tcBorders>
              <w:top w:val="nil"/>
              <w:left w:val="nil"/>
              <w:bottom w:val="nil"/>
              <w:right w:val="nil"/>
            </w:tcBorders>
            <w:vAlign w:val="bottom"/>
          </w:tcPr>
          <w:p w14:paraId="47DF689B" w14:textId="77777777" w:rsidR="00201EFB" w:rsidRPr="00716A89" w:rsidRDefault="00201EFB" w:rsidP="00FB2203">
            <w:pPr>
              <w:keepNext/>
              <w:keepLines/>
              <w:tabs>
                <w:tab w:val="left" w:pos="567"/>
                <w:tab w:val="left" w:pos="993"/>
              </w:tabs>
              <w:jc w:val="both"/>
              <w:rPr>
                <w:rFonts w:cs="Tahoma"/>
                <w:sz w:val="20"/>
                <w:szCs w:val="20"/>
              </w:rPr>
            </w:pPr>
            <w:r w:rsidRPr="00716A89">
              <w:rPr>
                <w:rFonts w:cs="Tahoma"/>
                <w:sz w:val="20"/>
                <w:szCs w:val="20"/>
              </w:rPr>
              <w:t>Matična številka</w:t>
            </w:r>
          </w:p>
        </w:tc>
        <w:tc>
          <w:tcPr>
            <w:tcW w:w="7087" w:type="dxa"/>
            <w:tcBorders>
              <w:left w:val="nil"/>
              <w:right w:val="nil"/>
            </w:tcBorders>
          </w:tcPr>
          <w:p w14:paraId="60BCEEE1" w14:textId="77777777" w:rsidR="00201EFB" w:rsidRPr="00716A89" w:rsidRDefault="00201EFB" w:rsidP="00FB2203">
            <w:pPr>
              <w:keepNext/>
              <w:keepLines/>
              <w:tabs>
                <w:tab w:val="left" w:pos="567"/>
                <w:tab w:val="num" w:pos="851"/>
                <w:tab w:val="left" w:pos="993"/>
              </w:tabs>
              <w:jc w:val="both"/>
              <w:rPr>
                <w:rFonts w:cs="Tahoma"/>
                <w:sz w:val="28"/>
                <w:szCs w:val="20"/>
              </w:rPr>
            </w:pPr>
          </w:p>
        </w:tc>
      </w:tr>
    </w:tbl>
    <w:p w14:paraId="697AA996" w14:textId="77777777" w:rsidR="00DE0E9A" w:rsidRPr="00716A89" w:rsidRDefault="00DE0E9A" w:rsidP="00FB2203">
      <w:pPr>
        <w:keepNext/>
        <w:keepLines/>
        <w:tabs>
          <w:tab w:val="left" w:pos="2835"/>
        </w:tabs>
        <w:ind w:left="284" w:hanging="284"/>
        <w:jc w:val="both"/>
        <w:rPr>
          <w:rFonts w:cs="Tahoma"/>
          <w:sz w:val="20"/>
          <w:szCs w:val="20"/>
        </w:rPr>
      </w:pPr>
    </w:p>
    <w:p w14:paraId="21C8D44F" w14:textId="77777777" w:rsidR="00ED30A9" w:rsidRPr="00716A89" w:rsidRDefault="00ED30A9" w:rsidP="00FB2203">
      <w:pPr>
        <w:keepNext/>
        <w:keepLines/>
        <w:tabs>
          <w:tab w:val="left" w:pos="2835"/>
        </w:tabs>
        <w:ind w:left="284" w:hanging="284"/>
        <w:jc w:val="both"/>
        <w:rPr>
          <w:rFonts w:cs="Tahoma"/>
          <w:sz w:val="20"/>
          <w:szCs w:val="20"/>
        </w:rPr>
      </w:pPr>
    </w:p>
    <w:p w14:paraId="308594FF" w14:textId="77777777" w:rsidR="00965C71" w:rsidRPr="00716A89" w:rsidRDefault="00965C71" w:rsidP="00FB2203">
      <w:pPr>
        <w:keepNext/>
        <w:keepLines/>
        <w:tabs>
          <w:tab w:val="left" w:pos="2835"/>
        </w:tabs>
        <w:ind w:left="284" w:hanging="284"/>
        <w:jc w:val="both"/>
        <w:rPr>
          <w:rFonts w:cs="Tahoma"/>
          <w:sz w:val="20"/>
          <w:szCs w:val="20"/>
        </w:rPr>
      </w:pPr>
    </w:p>
    <w:p w14:paraId="0FB1BA41" w14:textId="77777777" w:rsidR="00294989" w:rsidRPr="00716A89" w:rsidRDefault="00294989" w:rsidP="00FB2203">
      <w:pPr>
        <w:keepNext/>
        <w:keepLines/>
        <w:tabs>
          <w:tab w:val="left" w:pos="2835"/>
        </w:tabs>
        <w:ind w:left="284" w:hanging="284"/>
        <w:jc w:val="both"/>
        <w:rPr>
          <w:rFonts w:cs="Tahoma"/>
          <w:sz w:val="20"/>
          <w:szCs w:val="20"/>
        </w:rPr>
      </w:pPr>
    </w:p>
    <w:p w14:paraId="30430B42" w14:textId="77777777" w:rsidR="00201EFB" w:rsidRPr="00716A89" w:rsidRDefault="00201EFB" w:rsidP="00FB2203">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01EFB" w:rsidRPr="00716A89" w14:paraId="6623C8B2" w14:textId="77777777" w:rsidTr="00474AC6">
        <w:tc>
          <w:tcPr>
            <w:tcW w:w="3189" w:type="dxa"/>
            <w:tcBorders>
              <w:top w:val="single" w:sz="4" w:space="0" w:color="auto"/>
            </w:tcBorders>
            <w:vAlign w:val="bottom"/>
          </w:tcPr>
          <w:p w14:paraId="1713ACEF" w14:textId="77777777" w:rsidR="00201EFB" w:rsidRPr="00716A89" w:rsidRDefault="00294989" w:rsidP="00FB2203">
            <w:pPr>
              <w:keepNext/>
              <w:keepLines/>
              <w:tabs>
                <w:tab w:val="left" w:pos="567"/>
                <w:tab w:val="num" w:pos="851"/>
                <w:tab w:val="left" w:pos="993"/>
              </w:tabs>
              <w:jc w:val="center"/>
              <w:rPr>
                <w:rFonts w:cs="Tahoma"/>
                <w:sz w:val="20"/>
                <w:szCs w:val="20"/>
              </w:rPr>
            </w:pPr>
            <w:r w:rsidRPr="00716A89">
              <w:rPr>
                <w:rFonts w:cs="Tahoma"/>
                <w:sz w:val="20"/>
                <w:szCs w:val="20"/>
              </w:rPr>
              <w:t>K</w:t>
            </w:r>
            <w:r w:rsidR="00201EFB" w:rsidRPr="00716A89">
              <w:rPr>
                <w:rFonts w:cs="Tahoma"/>
                <w:sz w:val="20"/>
                <w:szCs w:val="20"/>
              </w:rPr>
              <w:t>raj, datum</w:t>
            </w:r>
          </w:p>
        </w:tc>
        <w:tc>
          <w:tcPr>
            <w:tcW w:w="2268" w:type="dxa"/>
          </w:tcPr>
          <w:p w14:paraId="68DE0B03" w14:textId="77777777" w:rsidR="00201EFB" w:rsidRPr="00716A89" w:rsidRDefault="00201EFB" w:rsidP="00FB2203">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29596927" w14:textId="77777777" w:rsidR="00201EFB" w:rsidRPr="00716A89" w:rsidRDefault="00201EFB" w:rsidP="00FB2203">
            <w:pPr>
              <w:keepNext/>
              <w:keepLines/>
              <w:tabs>
                <w:tab w:val="left" w:pos="567"/>
                <w:tab w:val="num" w:pos="851"/>
                <w:tab w:val="left" w:pos="993"/>
              </w:tabs>
              <w:jc w:val="center"/>
              <w:rPr>
                <w:rFonts w:cs="Tahoma"/>
                <w:sz w:val="20"/>
                <w:szCs w:val="20"/>
              </w:rPr>
            </w:pPr>
            <w:r w:rsidRPr="00716A89">
              <w:rPr>
                <w:rFonts w:cs="Tahoma"/>
                <w:sz w:val="20"/>
                <w:szCs w:val="20"/>
              </w:rPr>
              <w:t>(</w:t>
            </w:r>
            <w:r w:rsidR="00294989" w:rsidRPr="00716A89">
              <w:rPr>
                <w:rFonts w:cs="Tahoma"/>
                <w:sz w:val="20"/>
                <w:szCs w:val="20"/>
              </w:rPr>
              <w:t>P</w:t>
            </w:r>
            <w:r w:rsidRPr="00716A89">
              <w:rPr>
                <w:rFonts w:cs="Tahoma"/>
                <w:sz w:val="20"/>
                <w:szCs w:val="20"/>
              </w:rPr>
              <w:t>odpis odgovorne osebe)</w:t>
            </w:r>
          </w:p>
        </w:tc>
      </w:tr>
    </w:tbl>
    <w:p w14:paraId="05D7321B" w14:textId="77777777" w:rsidR="00B15267" w:rsidRPr="00716A89" w:rsidRDefault="00B15267" w:rsidP="00FB2203">
      <w:pPr>
        <w:keepNext/>
        <w:keepLines/>
        <w:ind w:left="284" w:hanging="284"/>
        <w:jc w:val="both"/>
        <w:rPr>
          <w:rFonts w:cs="Tahoma"/>
          <w:sz w:val="20"/>
          <w:szCs w:val="20"/>
        </w:rPr>
      </w:pPr>
    </w:p>
    <w:p w14:paraId="2BA9D654" w14:textId="77777777" w:rsidR="00B15267" w:rsidRPr="00716A89" w:rsidRDefault="00B15267" w:rsidP="00FB2203">
      <w:pPr>
        <w:keepNext/>
        <w:keepLines/>
        <w:tabs>
          <w:tab w:val="left" w:pos="567"/>
          <w:tab w:val="num" w:pos="851"/>
          <w:tab w:val="left" w:pos="993"/>
        </w:tabs>
        <w:jc w:val="both"/>
        <w:rPr>
          <w:rFonts w:cs="Tahoma"/>
          <w:b/>
          <w:i/>
          <w:sz w:val="18"/>
          <w:szCs w:val="18"/>
        </w:rPr>
      </w:pPr>
    </w:p>
    <w:p w14:paraId="2D9027EA" w14:textId="77777777" w:rsidR="00965C71" w:rsidRPr="00716A89" w:rsidRDefault="00965C71" w:rsidP="00FB2203">
      <w:pPr>
        <w:keepNext/>
        <w:keepLines/>
        <w:tabs>
          <w:tab w:val="left" w:pos="567"/>
          <w:tab w:val="num" w:pos="851"/>
          <w:tab w:val="left" w:pos="993"/>
        </w:tabs>
        <w:jc w:val="both"/>
        <w:rPr>
          <w:rFonts w:cs="Tahoma"/>
          <w:b/>
          <w:i/>
          <w:sz w:val="18"/>
          <w:szCs w:val="18"/>
        </w:rPr>
      </w:pPr>
    </w:p>
    <w:p w14:paraId="0E57F5DB" w14:textId="77777777" w:rsidR="00FD10E5" w:rsidRPr="00716A89" w:rsidRDefault="00FD10E5" w:rsidP="00FB2203">
      <w:pPr>
        <w:keepNext/>
        <w:keepLines/>
        <w:tabs>
          <w:tab w:val="left" w:pos="567"/>
          <w:tab w:val="num" w:pos="851"/>
          <w:tab w:val="left" w:pos="993"/>
        </w:tabs>
        <w:jc w:val="both"/>
        <w:rPr>
          <w:rFonts w:cs="Tahoma"/>
          <w:i/>
          <w:sz w:val="16"/>
          <w:szCs w:val="18"/>
        </w:rPr>
      </w:pPr>
      <w:r w:rsidRPr="00716A89">
        <w:rPr>
          <w:rFonts w:cs="Tahoma"/>
          <w:b/>
          <w:i/>
          <w:sz w:val="18"/>
          <w:szCs w:val="18"/>
        </w:rPr>
        <w:t xml:space="preserve">Navodilo: </w:t>
      </w:r>
      <w:r w:rsidRPr="00716A89">
        <w:rPr>
          <w:rFonts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5F7F8EB9" w14:textId="77777777" w:rsidR="006731E0" w:rsidRPr="00716A89" w:rsidRDefault="006731E0" w:rsidP="00FB2203">
      <w:pPr>
        <w:keepNext/>
        <w:keepLines/>
        <w:tabs>
          <w:tab w:val="left" w:pos="567"/>
          <w:tab w:val="num" w:pos="851"/>
          <w:tab w:val="left" w:pos="993"/>
        </w:tabs>
        <w:jc w:val="right"/>
        <w:rPr>
          <w:rFonts w:cs="Tahoma"/>
          <w:b/>
          <w:sz w:val="20"/>
          <w:szCs w:val="20"/>
        </w:rPr>
      </w:pPr>
    </w:p>
    <w:p w14:paraId="3B9349F1" w14:textId="77777777" w:rsidR="002269E5" w:rsidRPr="00716A89" w:rsidRDefault="002269E5" w:rsidP="00FB2203">
      <w:pPr>
        <w:keepNext/>
        <w:keepLines/>
        <w:tabs>
          <w:tab w:val="left" w:pos="567"/>
          <w:tab w:val="num" w:pos="851"/>
          <w:tab w:val="left" w:pos="993"/>
        </w:tabs>
        <w:jc w:val="right"/>
        <w:rPr>
          <w:rFonts w:cs="Tahoma"/>
          <w:b/>
          <w:sz w:val="20"/>
          <w:szCs w:val="20"/>
        </w:rPr>
      </w:pPr>
    </w:p>
    <w:p w14:paraId="1C886A42" w14:textId="2FA79715" w:rsidR="002269E5" w:rsidRDefault="002269E5" w:rsidP="00FB2203">
      <w:pPr>
        <w:keepNext/>
        <w:keepLines/>
        <w:tabs>
          <w:tab w:val="left" w:pos="567"/>
          <w:tab w:val="num" w:pos="851"/>
          <w:tab w:val="left" w:pos="993"/>
        </w:tabs>
        <w:jc w:val="right"/>
        <w:rPr>
          <w:rFonts w:cs="Tahoma"/>
          <w:b/>
          <w:sz w:val="20"/>
          <w:szCs w:val="20"/>
        </w:rPr>
      </w:pPr>
    </w:p>
    <w:p w14:paraId="4B5BD90B" w14:textId="77777777" w:rsidR="006D17B2" w:rsidRPr="00716A89" w:rsidRDefault="006D17B2" w:rsidP="00FB2203">
      <w:pPr>
        <w:keepNext/>
        <w:keepLines/>
        <w:tabs>
          <w:tab w:val="left" w:pos="567"/>
          <w:tab w:val="num" w:pos="851"/>
          <w:tab w:val="left" w:pos="993"/>
        </w:tabs>
        <w:jc w:val="right"/>
        <w:rPr>
          <w:rFonts w:cs="Tahoma"/>
          <w:b/>
          <w:sz w:val="20"/>
          <w:szCs w:val="20"/>
        </w:rPr>
      </w:pPr>
    </w:p>
    <w:p w14:paraId="3861394C" w14:textId="77777777" w:rsidR="0039502D" w:rsidRPr="00716A89" w:rsidRDefault="0039502D" w:rsidP="00FB2203">
      <w:pPr>
        <w:keepNext/>
        <w:keepLines/>
        <w:tabs>
          <w:tab w:val="left" w:pos="567"/>
          <w:tab w:val="num" w:pos="851"/>
          <w:tab w:val="left" w:pos="993"/>
        </w:tabs>
        <w:jc w:val="right"/>
        <w:rPr>
          <w:rFonts w:cs="Tahoma"/>
          <w:b/>
          <w:sz w:val="20"/>
          <w:szCs w:val="20"/>
        </w:rPr>
      </w:pPr>
    </w:p>
    <w:p w14:paraId="04DFF1DA" w14:textId="77777777" w:rsidR="00FD10E5" w:rsidRPr="00716A89" w:rsidRDefault="00FD10E5" w:rsidP="00FB2203">
      <w:pPr>
        <w:keepNext/>
        <w:keepLines/>
        <w:tabs>
          <w:tab w:val="left" w:pos="567"/>
          <w:tab w:val="num" w:pos="851"/>
          <w:tab w:val="left" w:pos="993"/>
        </w:tabs>
        <w:jc w:val="right"/>
        <w:rPr>
          <w:rFonts w:cs="Tahoma"/>
          <w:b/>
          <w:sz w:val="20"/>
          <w:szCs w:val="20"/>
        </w:rPr>
      </w:pPr>
    </w:p>
    <w:p w14:paraId="1E4DF87C" w14:textId="77777777" w:rsidR="00201EFB" w:rsidRPr="00716A89" w:rsidRDefault="00961920" w:rsidP="00FB2203">
      <w:pPr>
        <w:keepNext/>
        <w:keepLines/>
        <w:tabs>
          <w:tab w:val="left" w:pos="567"/>
          <w:tab w:val="num" w:pos="851"/>
          <w:tab w:val="left" w:pos="993"/>
        </w:tabs>
        <w:jc w:val="right"/>
        <w:rPr>
          <w:rFonts w:cs="Tahoma"/>
          <w:b/>
          <w:sz w:val="20"/>
          <w:szCs w:val="20"/>
        </w:rPr>
      </w:pPr>
      <w:r w:rsidRPr="00716A89">
        <w:rPr>
          <w:rFonts w:cs="Tahoma"/>
          <w:b/>
          <w:sz w:val="20"/>
          <w:szCs w:val="20"/>
        </w:rPr>
        <w:t>Obrazec 1 k P</w:t>
      </w:r>
      <w:r w:rsidR="00201EFB" w:rsidRPr="00716A89">
        <w:rPr>
          <w:rFonts w:cs="Tahoma"/>
          <w:b/>
          <w:sz w:val="20"/>
          <w:szCs w:val="20"/>
        </w:rPr>
        <w:t xml:space="preserve">rilogi 1 </w:t>
      </w:r>
    </w:p>
    <w:p w14:paraId="3042810B" w14:textId="77777777" w:rsidR="00201EFB" w:rsidRPr="00716A89" w:rsidRDefault="00201EFB" w:rsidP="00FB2203">
      <w:pPr>
        <w:keepNext/>
        <w:keepLines/>
        <w:jc w:val="both"/>
        <w:rPr>
          <w:rFonts w:cs="Tahoma"/>
          <w:sz w:val="20"/>
          <w:szCs w:val="20"/>
        </w:rPr>
      </w:pPr>
    </w:p>
    <w:p w14:paraId="025D4E3A" w14:textId="77777777" w:rsidR="00201EFB" w:rsidRPr="00716A89" w:rsidRDefault="00201EFB" w:rsidP="00FB2203">
      <w:pPr>
        <w:keepNext/>
        <w:keepLines/>
        <w:jc w:val="both"/>
        <w:rPr>
          <w:rFonts w:cs="Tahoma"/>
          <w:sz w:val="20"/>
          <w:szCs w:val="20"/>
        </w:rPr>
      </w:pPr>
    </w:p>
    <w:p w14:paraId="508EC8A2" w14:textId="77777777" w:rsidR="00201EFB" w:rsidRPr="00716A89" w:rsidRDefault="00201EFB" w:rsidP="00FB2203">
      <w:pPr>
        <w:keepNext/>
        <w:keepLines/>
        <w:jc w:val="center"/>
        <w:rPr>
          <w:rFonts w:cs="Tahoma"/>
          <w:b/>
          <w:sz w:val="22"/>
          <w:szCs w:val="22"/>
        </w:rPr>
      </w:pPr>
      <w:r w:rsidRPr="00716A89">
        <w:rPr>
          <w:rFonts w:cs="Tahoma"/>
          <w:b/>
          <w:sz w:val="22"/>
          <w:szCs w:val="22"/>
        </w:rPr>
        <w:t>PRAVNI AKT O SKUPNI IZVEDBI NAROČILA</w:t>
      </w:r>
    </w:p>
    <w:p w14:paraId="10B3C639" w14:textId="77777777" w:rsidR="00201EFB" w:rsidRPr="00716A89" w:rsidRDefault="00201EFB" w:rsidP="00FB2203">
      <w:pPr>
        <w:keepNext/>
        <w:keepLines/>
        <w:jc w:val="both"/>
        <w:rPr>
          <w:rFonts w:cs="Tahoma"/>
          <w:sz w:val="20"/>
          <w:szCs w:val="20"/>
        </w:rPr>
      </w:pPr>
    </w:p>
    <w:p w14:paraId="5BC83B3E" w14:textId="77777777" w:rsidR="00201EFB" w:rsidRPr="00716A89" w:rsidRDefault="00201EFB" w:rsidP="00FB2203">
      <w:pPr>
        <w:keepNext/>
        <w:keepLines/>
        <w:jc w:val="both"/>
        <w:rPr>
          <w:rFonts w:cs="Tahoma"/>
          <w:sz w:val="20"/>
          <w:szCs w:val="20"/>
        </w:rPr>
      </w:pPr>
      <w:r w:rsidRPr="00716A89">
        <w:rPr>
          <w:rFonts w:cs="Tahoma"/>
          <w:sz w:val="20"/>
          <w:szCs w:val="20"/>
        </w:rPr>
        <w:t>Za Obrazcem 1 k prilogi 1 se priloži pravni akt o skupni izvedbi naročila, podpisan in žigosan s strani vseh ponudnikov, ki sodelujejo pri izvedbi naročila.</w:t>
      </w:r>
    </w:p>
    <w:p w14:paraId="2B959EC1" w14:textId="77777777" w:rsidR="00201EFB" w:rsidRPr="00716A89" w:rsidRDefault="00201EFB" w:rsidP="00FB2203">
      <w:pPr>
        <w:keepNext/>
        <w:keepLines/>
        <w:rPr>
          <w:rFonts w:ascii="Times New Roman" w:hAnsi="Times New Roman"/>
          <w:sz w:val="20"/>
          <w:szCs w:val="20"/>
        </w:rPr>
      </w:pPr>
      <w:r w:rsidRPr="00716A89">
        <w:rPr>
          <w:rFonts w:ascii="Times New Roman" w:hAnsi="Times New Roman"/>
          <w:sz w:val="20"/>
          <w:szCs w:val="20"/>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716A89" w14:paraId="00B1D5AF" w14:textId="77777777" w:rsidTr="00965C71">
        <w:tc>
          <w:tcPr>
            <w:tcW w:w="741" w:type="dxa"/>
            <w:tcBorders>
              <w:top w:val="single" w:sz="4" w:space="0" w:color="auto"/>
              <w:left w:val="single" w:sz="4" w:space="0" w:color="auto"/>
              <w:bottom w:val="single" w:sz="4" w:space="0" w:color="auto"/>
              <w:right w:val="nil"/>
            </w:tcBorders>
          </w:tcPr>
          <w:p w14:paraId="74C4259F" w14:textId="77777777" w:rsidR="00961920" w:rsidRPr="00716A89" w:rsidRDefault="00961920" w:rsidP="00FB2203">
            <w:pPr>
              <w:keepNext/>
              <w:keepLines/>
              <w:spacing w:line="276" w:lineRule="auto"/>
              <w:jc w:val="both"/>
              <w:rPr>
                <w:rFonts w:cs="Tahoma"/>
                <w:sz w:val="20"/>
                <w:szCs w:val="20"/>
                <w:lang w:eastAsia="en-US"/>
              </w:rPr>
            </w:pPr>
            <w:r w:rsidRPr="00716A89">
              <w:rPr>
                <w:rFonts w:cs="Tahoma"/>
                <w:sz w:val="20"/>
                <w:szCs w:val="20"/>
              </w:rPr>
              <w:lastRenderedPageBreak/>
              <w:br w:type="page"/>
            </w:r>
          </w:p>
        </w:tc>
        <w:tc>
          <w:tcPr>
            <w:tcW w:w="7623" w:type="dxa"/>
            <w:tcBorders>
              <w:top w:val="single" w:sz="4" w:space="0" w:color="auto"/>
              <w:left w:val="nil"/>
              <w:bottom w:val="single" w:sz="4" w:space="0" w:color="auto"/>
              <w:right w:val="single" w:sz="4" w:space="0" w:color="808080"/>
            </w:tcBorders>
            <w:vAlign w:val="bottom"/>
            <w:hideMark/>
          </w:tcPr>
          <w:p w14:paraId="23E446FD" w14:textId="45478555" w:rsidR="00961920" w:rsidRPr="00716A89" w:rsidRDefault="009A1110" w:rsidP="00FB2203">
            <w:pPr>
              <w:keepNext/>
              <w:keepLines/>
              <w:spacing w:line="276" w:lineRule="auto"/>
              <w:jc w:val="both"/>
              <w:rPr>
                <w:rFonts w:cs="Tahoma"/>
                <w:sz w:val="20"/>
                <w:szCs w:val="20"/>
                <w:lang w:eastAsia="en-US"/>
              </w:rPr>
            </w:pPr>
            <w:r>
              <w:rPr>
                <w:rFonts w:cs="Tahoma"/>
                <w:sz w:val="20"/>
                <w:szCs w:val="20"/>
                <w:lang w:eastAsia="en-US"/>
              </w:rPr>
              <w:t>POVZETEK PREDRAČUNA</w:t>
            </w:r>
          </w:p>
        </w:tc>
        <w:tc>
          <w:tcPr>
            <w:tcW w:w="850" w:type="dxa"/>
            <w:tcBorders>
              <w:top w:val="single" w:sz="4" w:space="0" w:color="auto"/>
              <w:left w:val="single" w:sz="4" w:space="0" w:color="808080"/>
              <w:bottom w:val="single" w:sz="4" w:space="0" w:color="auto"/>
              <w:right w:val="nil"/>
            </w:tcBorders>
            <w:hideMark/>
          </w:tcPr>
          <w:p w14:paraId="07842610" w14:textId="77777777" w:rsidR="00961920" w:rsidRPr="00716A89" w:rsidRDefault="00961920" w:rsidP="00FB2203">
            <w:pPr>
              <w:keepNext/>
              <w:keepLines/>
              <w:spacing w:line="276" w:lineRule="auto"/>
              <w:jc w:val="both"/>
              <w:rPr>
                <w:rFonts w:cs="Tahoma"/>
                <w:b/>
                <w:sz w:val="20"/>
                <w:szCs w:val="20"/>
                <w:lang w:eastAsia="en-US"/>
              </w:rPr>
            </w:pPr>
            <w:r w:rsidRPr="00716A89">
              <w:rPr>
                <w:rFonts w:cs="Tahoma"/>
                <w:b/>
                <w:i/>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73B4F898" w14:textId="77777777" w:rsidR="00961920" w:rsidRPr="00716A89" w:rsidRDefault="00961920" w:rsidP="00FB2203">
            <w:pPr>
              <w:keepNext/>
              <w:keepLines/>
              <w:spacing w:line="276" w:lineRule="auto"/>
              <w:jc w:val="both"/>
              <w:rPr>
                <w:rFonts w:cs="Tahoma"/>
                <w:b/>
                <w:i/>
                <w:sz w:val="20"/>
                <w:szCs w:val="20"/>
                <w:lang w:eastAsia="en-US"/>
              </w:rPr>
            </w:pPr>
            <w:r w:rsidRPr="00716A89">
              <w:rPr>
                <w:rFonts w:cs="Tahoma"/>
                <w:b/>
                <w:i/>
                <w:sz w:val="20"/>
                <w:szCs w:val="20"/>
                <w:lang w:eastAsia="en-US"/>
              </w:rPr>
              <w:t>2</w:t>
            </w:r>
          </w:p>
        </w:tc>
      </w:tr>
    </w:tbl>
    <w:p w14:paraId="415F54CB" w14:textId="77777777" w:rsidR="00961920" w:rsidRPr="00716A89" w:rsidRDefault="00961920" w:rsidP="00FB2203">
      <w:pPr>
        <w:keepNext/>
        <w:keepLines/>
        <w:rPr>
          <w:rFonts w:ascii="Times New Roman" w:hAnsi="Times New Roman"/>
          <w:sz w:val="20"/>
          <w:szCs w:val="20"/>
        </w:rPr>
      </w:pPr>
    </w:p>
    <w:p w14:paraId="0144CEC3" w14:textId="77777777" w:rsidR="00961920" w:rsidRPr="00716A89" w:rsidRDefault="00961920" w:rsidP="00FB2203">
      <w:pPr>
        <w:keepNext/>
        <w:keepLines/>
        <w:ind w:left="1701" w:hanging="1701"/>
        <w:jc w:val="both"/>
        <w:rPr>
          <w:rFonts w:cs="Tahoma"/>
          <w:sz w:val="20"/>
          <w:szCs w:val="20"/>
        </w:rPr>
      </w:pPr>
      <w:r w:rsidRPr="00716A89">
        <w:rPr>
          <w:rFonts w:cs="Tahoma"/>
          <w:sz w:val="20"/>
          <w:szCs w:val="20"/>
        </w:rPr>
        <w:t>PONUDBA št. _______________ za</w:t>
      </w:r>
    </w:p>
    <w:p w14:paraId="47BCB3B4" w14:textId="77777777" w:rsidR="00961920" w:rsidRPr="00716A89" w:rsidRDefault="00961920" w:rsidP="00FB2203">
      <w:pPr>
        <w:keepNext/>
        <w:keepLines/>
        <w:ind w:left="1701" w:hanging="1701"/>
        <w:jc w:val="both"/>
        <w:rPr>
          <w:rFonts w:cs="Tahoma"/>
          <w:b/>
          <w:sz w:val="20"/>
          <w:szCs w:val="20"/>
        </w:rPr>
      </w:pPr>
    </w:p>
    <w:p w14:paraId="2D46E852" w14:textId="6A1F51B0" w:rsidR="00961920" w:rsidRPr="00716A89" w:rsidRDefault="00961920" w:rsidP="00FB2203">
      <w:pPr>
        <w:keepNext/>
        <w:keepLines/>
        <w:jc w:val="both"/>
        <w:rPr>
          <w:rFonts w:cs="Tahoma"/>
          <w:b/>
          <w:sz w:val="20"/>
          <w:szCs w:val="20"/>
        </w:rPr>
      </w:pPr>
      <w:r w:rsidRPr="00716A89">
        <w:rPr>
          <w:rFonts w:cs="Tahoma"/>
          <w:b/>
          <w:sz w:val="20"/>
          <w:szCs w:val="20"/>
        </w:rPr>
        <w:t>Javno naročilo:</w:t>
      </w:r>
      <w:r w:rsidRPr="00716A89">
        <w:rPr>
          <w:rFonts w:ascii="Times New Roman" w:hAnsi="Times New Roman"/>
          <w:sz w:val="20"/>
          <w:szCs w:val="20"/>
        </w:rPr>
        <w:t xml:space="preserve"> </w:t>
      </w:r>
      <w:r w:rsidR="00E10C70">
        <w:rPr>
          <w:rFonts w:cs="Tahoma"/>
          <w:b/>
          <w:sz w:val="20"/>
          <w:szCs w:val="20"/>
        </w:rPr>
        <w:t xml:space="preserve">LPT-49/25 - </w:t>
      </w:r>
      <w:r w:rsidR="00E10C70" w:rsidRPr="00E10C70">
        <w:rPr>
          <w:rFonts w:cs="Tahoma"/>
          <w:b/>
          <w:sz w:val="20"/>
          <w:szCs w:val="20"/>
        </w:rPr>
        <w:t>Čiščenje oljnih lovilcev na parkiriščih</w:t>
      </w:r>
    </w:p>
    <w:p w14:paraId="144B4E42" w14:textId="77777777" w:rsidR="00961920" w:rsidRPr="00716A89" w:rsidRDefault="00961920" w:rsidP="00FB2203">
      <w:pPr>
        <w:keepNext/>
        <w:keepLines/>
        <w:jc w:val="both"/>
        <w:rPr>
          <w:rFonts w:cs="Tahoma"/>
          <w:b/>
          <w:sz w:val="20"/>
          <w:szCs w:val="20"/>
        </w:rPr>
      </w:pPr>
    </w:p>
    <w:p w14:paraId="280603DC" w14:textId="77777777" w:rsidR="00961920" w:rsidRPr="00716A89" w:rsidRDefault="00961920" w:rsidP="00FB2203">
      <w:pPr>
        <w:keepNext/>
        <w:keepLines/>
        <w:jc w:val="both"/>
        <w:rPr>
          <w:rFonts w:cs="Tahoma"/>
          <w:sz w:val="20"/>
          <w:szCs w:val="20"/>
        </w:rPr>
      </w:pPr>
    </w:p>
    <w:p w14:paraId="09CEC626" w14:textId="77777777" w:rsidR="00961920" w:rsidRPr="00716A89" w:rsidRDefault="00961920" w:rsidP="00FB2203">
      <w:pPr>
        <w:keepNext/>
        <w:keepLines/>
        <w:ind w:left="1080" w:hanging="1080"/>
        <w:jc w:val="both"/>
        <w:rPr>
          <w:rFonts w:cs="Tahoma"/>
          <w:b/>
          <w:sz w:val="20"/>
          <w:szCs w:val="20"/>
        </w:rPr>
      </w:pPr>
      <w:r w:rsidRPr="00716A89">
        <w:rPr>
          <w:rFonts w:cs="Tahoma"/>
          <w:sz w:val="20"/>
          <w:szCs w:val="20"/>
        </w:rPr>
        <w:t>Ponudbo oddajamo (označi):</w:t>
      </w:r>
      <w:r w:rsidRPr="00716A89">
        <w:rPr>
          <w:rFonts w:cs="Tahoma"/>
          <w:b/>
          <w:sz w:val="20"/>
          <w:szCs w:val="20"/>
        </w:rPr>
        <w:t xml:space="preserve"> </w:t>
      </w:r>
    </w:p>
    <w:tbl>
      <w:tblPr>
        <w:tblW w:w="0" w:type="auto"/>
        <w:tblInd w:w="108" w:type="dxa"/>
        <w:tblLook w:val="04A0" w:firstRow="1" w:lastRow="0" w:firstColumn="1" w:lastColumn="0" w:noHBand="0" w:noVBand="1"/>
      </w:tblPr>
      <w:tblGrid>
        <w:gridCol w:w="1688"/>
        <w:gridCol w:w="2507"/>
        <w:gridCol w:w="2184"/>
        <w:gridCol w:w="2605"/>
      </w:tblGrid>
      <w:tr w:rsidR="00961920" w:rsidRPr="00716A89" w14:paraId="73D5E6C1" w14:textId="77777777" w:rsidTr="00961920">
        <w:tc>
          <w:tcPr>
            <w:tcW w:w="1688" w:type="dxa"/>
            <w:hideMark/>
          </w:tcPr>
          <w:p w14:paraId="5C944E42" w14:textId="77777777" w:rsidR="00961920" w:rsidRPr="00716A89" w:rsidRDefault="00961920" w:rsidP="00FB2203">
            <w:pPr>
              <w:keepNext/>
              <w:keepLines/>
              <w:numPr>
                <w:ilvl w:val="0"/>
                <w:numId w:val="17"/>
              </w:numPr>
              <w:spacing w:line="276" w:lineRule="auto"/>
              <w:ind w:left="459" w:hanging="425"/>
              <w:jc w:val="both"/>
              <w:rPr>
                <w:rFonts w:cs="Tahoma"/>
                <w:b/>
                <w:sz w:val="20"/>
                <w:szCs w:val="20"/>
                <w:lang w:eastAsia="en-US"/>
              </w:rPr>
            </w:pPr>
            <w:r w:rsidRPr="00716A89">
              <w:rPr>
                <w:rFonts w:cs="Tahoma"/>
                <w:sz w:val="20"/>
                <w:szCs w:val="20"/>
                <w:lang w:eastAsia="en-US"/>
              </w:rPr>
              <w:t>samostojno</w:t>
            </w:r>
          </w:p>
        </w:tc>
        <w:tc>
          <w:tcPr>
            <w:tcW w:w="2507" w:type="dxa"/>
            <w:hideMark/>
          </w:tcPr>
          <w:p w14:paraId="408B2B7E" w14:textId="77777777" w:rsidR="00961920" w:rsidRPr="00716A89" w:rsidRDefault="00961920" w:rsidP="00FB2203">
            <w:pPr>
              <w:keepNext/>
              <w:keepLines/>
              <w:numPr>
                <w:ilvl w:val="0"/>
                <w:numId w:val="17"/>
              </w:numPr>
              <w:spacing w:line="276" w:lineRule="auto"/>
              <w:ind w:left="580" w:hanging="425"/>
              <w:jc w:val="both"/>
              <w:rPr>
                <w:rFonts w:cs="Tahoma"/>
                <w:b/>
                <w:sz w:val="20"/>
                <w:szCs w:val="20"/>
                <w:lang w:eastAsia="en-US"/>
              </w:rPr>
            </w:pPr>
            <w:r w:rsidRPr="00716A89">
              <w:rPr>
                <w:rFonts w:cs="Tahoma"/>
                <w:sz w:val="20"/>
                <w:szCs w:val="20"/>
                <w:lang w:eastAsia="en-US"/>
              </w:rPr>
              <w:t>skupna ponudba</w:t>
            </w:r>
          </w:p>
        </w:tc>
        <w:tc>
          <w:tcPr>
            <w:tcW w:w="2184" w:type="dxa"/>
            <w:hideMark/>
          </w:tcPr>
          <w:p w14:paraId="361061BB" w14:textId="77777777" w:rsidR="00961920" w:rsidRPr="00716A89" w:rsidRDefault="00961920" w:rsidP="00FB2203">
            <w:pPr>
              <w:keepNext/>
              <w:keepLines/>
              <w:numPr>
                <w:ilvl w:val="0"/>
                <w:numId w:val="17"/>
              </w:numPr>
              <w:spacing w:line="276" w:lineRule="auto"/>
              <w:ind w:left="483" w:hanging="483"/>
              <w:jc w:val="both"/>
              <w:rPr>
                <w:rFonts w:cs="Tahoma"/>
                <w:b/>
                <w:sz w:val="20"/>
                <w:szCs w:val="20"/>
                <w:lang w:eastAsia="en-US"/>
              </w:rPr>
            </w:pPr>
            <w:r w:rsidRPr="00716A89">
              <w:rPr>
                <w:rFonts w:cs="Tahoma"/>
                <w:sz w:val="20"/>
                <w:szCs w:val="20"/>
                <w:lang w:eastAsia="en-US"/>
              </w:rPr>
              <w:t>s podizvajalci</w:t>
            </w:r>
          </w:p>
        </w:tc>
        <w:tc>
          <w:tcPr>
            <w:tcW w:w="2605" w:type="dxa"/>
            <w:hideMark/>
          </w:tcPr>
          <w:p w14:paraId="2D821E6C" w14:textId="77777777" w:rsidR="00961920" w:rsidRPr="00716A89" w:rsidRDefault="00961920" w:rsidP="00FB2203">
            <w:pPr>
              <w:keepNext/>
              <w:keepLines/>
              <w:numPr>
                <w:ilvl w:val="0"/>
                <w:numId w:val="17"/>
              </w:numPr>
              <w:spacing w:line="276" w:lineRule="auto"/>
              <w:ind w:left="425" w:hanging="437"/>
              <w:jc w:val="both"/>
              <w:rPr>
                <w:rFonts w:cs="Tahoma"/>
                <w:sz w:val="20"/>
                <w:szCs w:val="20"/>
                <w:lang w:eastAsia="en-US"/>
              </w:rPr>
            </w:pPr>
            <w:r w:rsidRPr="00716A89">
              <w:rPr>
                <w:rFonts w:cs="Tahoma"/>
                <w:sz w:val="20"/>
                <w:szCs w:val="20"/>
                <w:lang w:eastAsia="en-US"/>
              </w:rPr>
              <w:t>Uporaba zmogljivosti drugih subjektov</w:t>
            </w:r>
          </w:p>
        </w:tc>
      </w:tr>
    </w:tbl>
    <w:p w14:paraId="70026BED" w14:textId="77777777" w:rsidR="00961920" w:rsidRPr="00716A89" w:rsidRDefault="00961920" w:rsidP="00FB2203">
      <w:pPr>
        <w:keepNext/>
        <w:keepLines/>
        <w:numPr>
          <w:ilvl w:val="0"/>
          <w:numId w:val="24"/>
        </w:numPr>
        <w:tabs>
          <w:tab w:val="clear" w:pos="720"/>
          <w:tab w:val="num" w:pos="426"/>
        </w:tabs>
        <w:ind w:hanging="720"/>
        <w:rPr>
          <w:rFonts w:cs="Tahoma"/>
          <w:b/>
          <w:sz w:val="20"/>
          <w:szCs w:val="20"/>
        </w:rPr>
      </w:pPr>
      <w:r w:rsidRPr="00716A89">
        <w:rPr>
          <w:rFonts w:cs="Tahoma"/>
          <w:b/>
          <w:sz w:val="20"/>
          <w:szCs w:val="20"/>
        </w:rPr>
        <w:t xml:space="preserve">SKUPNA PONUDBENA CENA </w:t>
      </w:r>
    </w:p>
    <w:p w14:paraId="27F36001" w14:textId="77777777" w:rsidR="00961920" w:rsidRPr="00716A89" w:rsidRDefault="00961920" w:rsidP="00FB2203">
      <w:pPr>
        <w:keepNext/>
        <w:keepLines/>
        <w:spacing w:line="312" w:lineRule="auto"/>
        <w:jc w:val="both"/>
        <w:rPr>
          <w:rFonts w:cs="Tahoma"/>
          <w:sz w:val="20"/>
          <w:szCs w:val="20"/>
        </w:rPr>
      </w:pPr>
    </w:p>
    <w:tbl>
      <w:tblPr>
        <w:tblStyle w:val="Tabelamrea1"/>
        <w:tblW w:w="0" w:type="auto"/>
        <w:tblLook w:val="04A0" w:firstRow="1" w:lastRow="0" w:firstColumn="1" w:lastColumn="0" w:noHBand="0" w:noVBand="1"/>
      </w:tblPr>
      <w:tblGrid>
        <w:gridCol w:w="6771"/>
        <w:gridCol w:w="2441"/>
      </w:tblGrid>
      <w:tr w:rsidR="002D5033" w:rsidRPr="00874DC4" w14:paraId="1521F513" w14:textId="77777777" w:rsidTr="005831B2">
        <w:trPr>
          <w:trHeight w:val="477"/>
        </w:trPr>
        <w:tc>
          <w:tcPr>
            <w:tcW w:w="6771" w:type="dxa"/>
            <w:vAlign w:val="bottom"/>
          </w:tcPr>
          <w:p w14:paraId="3EB6D869" w14:textId="05EB2AC6" w:rsidR="002D5033" w:rsidRPr="00874DC4" w:rsidRDefault="002D5033" w:rsidP="00FB2203">
            <w:pPr>
              <w:keepNext/>
              <w:keepLines/>
              <w:spacing w:line="276" w:lineRule="auto"/>
              <w:rPr>
                <w:rFonts w:cs="Tahoma"/>
                <w:b/>
                <w:sz w:val="20"/>
                <w:szCs w:val="20"/>
                <w:lang w:eastAsia="en-US"/>
              </w:rPr>
            </w:pPr>
            <w:r w:rsidRPr="00874DC4">
              <w:rPr>
                <w:rFonts w:cs="Tahoma"/>
                <w:b/>
                <w:sz w:val="20"/>
                <w:szCs w:val="20"/>
                <w:lang w:eastAsia="en-US"/>
              </w:rPr>
              <w:t xml:space="preserve">PONUDBENA VREDNOST ZA </w:t>
            </w:r>
            <w:r w:rsidR="00E10C70">
              <w:rPr>
                <w:rFonts w:cs="Tahoma"/>
                <w:b/>
                <w:sz w:val="20"/>
                <w:szCs w:val="20"/>
                <w:lang w:eastAsia="en-US"/>
              </w:rPr>
              <w:t>48 MESECEV</w:t>
            </w:r>
            <w:r w:rsidRPr="00874DC4">
              <w:rPr>
                <w:rFonts w:cs="Tahoma"/>
                <w:b/>
                <w:sz w:val="20"/>
                <w:szCs w:val="20"/>
                <w:lang w:eastAsia="en-US"/>
              </w:rPr>
              <w:t xml:space="preserve"> brez DDV</w:t>
            </w:r>
          </w:p>
        </w:tc>
        <w:tc>
          <w:tcPr>
            <w:tcW w:w="2441" w:type="dxa"/>
            <w:vAlign w:val="bottom"/>
          </w:tcPr>
          <w:p w14:paraId="07990A04" w14:textId="77777777" w:rsidR="002D5033" w:rsidRPr="00874DC4" w:rsidRDefault="002D5033" w:rsidP="00FB2203">
            <w:pPr>
              <w:keepNext/>
              <w:keepLines/>
              <w:spacing w:line="276" w:lineRule="auto"/>
              <w:jc w:val="right"/>
              <w:rPr>
                <w:rFonts w:cs="Tahoma"/>
                <w:b/>
                <w:sz w:val="20"/>
                <w:szCs w:val="20"/>
                <w:lang w:eastAsia="en-US"/>
              </w:rPr>
            </w:pPr>
            <w:r w:rsidRPr="00874DC4">
              <w:rPr>
                <w:rFonts w:cs="Tahoma"/>
                <w:b/>
                <w:sz w:val="20"/>
                <w:szCs w:val="20"/>
                <w:lang w:eastAsia="en-US"/>
              </w:rPr>
              <w:t xml:space="preserve">EUR </w:t>
            </w:r>
          </w:p>
        </w:tc>
      </w:tr>
      <w:tr w:rsidR="002D5033" w:rsidRPr="00874DC4" w14:paraId="671C86E0" w14:textId="77777777" w:rsidTr="005831B2">
        <w:trPr>
          <w:trHeight w:val="557"/>
        </w:trPr>
        <w:tc>
          <w:tcPr>
            <w:tcW w:w="6771" w:type="dxa"/>
            <w:vAlign w:val="bottom"/>
          </w:tcPr>
          <w:p w14:paraId="52C3A787" w14:textId="77777777" w:rsidR="002D5033" w:rsidRPr="00874DC4" w:rsidRDefault="002D5033" w:rsidP="00FB2203">
            <w:pPr>
              <w:keepNext/>
              <w:keepLines/>
              <w:spacing w:line="276" w:lineRule="auto"/>
              <w:rPr>
                <w:rFonts w:cs="Tahoma"/>
                <w:sz w:val="20"/>
                <w:szCs w:val="20"/>
                <w:lang w:eastAsia="en-US"/>
              </w:rPr>
            </w:pPr>
            <w:r w:rsidRPr="00874DC4">
              <w:rPr>
                <w:rFonts w:cs="Tahoma"/>
                <w:sz w:val="20"/>
                <w:szCs w:val="20"/>
                <w:lang w:eastAsia="en-US"/>
              </w:rPr>
              <w:t>DDV</w:t>
            </w:r>
          </w:p>
        </w:tc>
        <w:tc>
          <w:tcPr>
            <w:tcW w:w="2441" w:type="dxa"/>
            <w:vAlign w:val="bottom"/>
          </w:tcPr>
          <w:p w14:paraId="36FEC6C7" w14:textId="77777777" w:rsidR="002D5033" w:rsidRPr="00874DC4" w:rsidRDefault="002D5033" w:rsidP="00FB2203">
            <w:pPr>
              <w:keepNext/>
              <w:keepLines/>
              <w:spacing w:before="180" w:line="276" w:lineRule="auto"/>
              <w:jc w:val="right"/>
              <w:rPr>
                <w:rFonts w:cs="Tahoma"/>
                <w:sz w:val="20"/>
                <w:szCs w:val="20"/>
                <w:lang w:eastAsia="en-US"/>
              </w:rPr>
            </w:pPr>
            <w:r w:rsidRPr="00874DC4">
              <w:rPr>
                <w:rFonts w:cs="Tahoma"/>
                <w:sz w:val="20"/>
                <w:szCs w:val="20"/>
                <w:lang w:eastAsia="en-US"/>
              </w:rPr>
              <w:t>EUR</w:t>
            </w:r>
          </w:p>
        </w:tc>
      </w:tr>
      <w:tr w:rsidR="002D5033" w:rsidRPr="00874DC4" w14:paraId="04904A28" w14:textId="77777777" w:rsidTr="005831B2">
        <w:trPr>
          <w:trHeight w:val="409"/>
        </w:trPr>
        <w:tc>
          <w:tcPr>
            <w:tcW w:w="6771" w:type="dxa"/>
            <w:vAlign w:val="bottom"/>
          </w:tcPr>
          <w:p w14:paraId="4C6F1D42" w14:textId="0FAE1A58" w:rsidR="002D5033" w:rsidRPr="00874DC4" w:rsidRDefault="002D5033" w:rsidP="00FB2203">
            <w:pPr>
              <w:keepNext/>
              <w:keepLines/>
              <w:spacing w:line="276" w:lineRule="auto"/>
              <w:rPr>
                <w:rFonts w:cs="Tahoma"/>
                <w:sz w:val="20"/>
                <w:szCs w:val="20"/>
                <w:lang w:eastAsia="en-US"/>
              </w:rPr>
            </w:pPr>
            <w:r w:rsidRPr="00874DC4">
              <w:rPr>
                <w:rFonts w:cs="Tahoma"/>
                <w:sz w:val="20"/>
                <w:szCs w:val="20"/>
                <w:lang w:eastAsia="en-US"/>
              </w:rPr>
              <w:t>PONUDBENA VREDNOST ZA OBDOBJE</w:t>
            </w:r>
            <w:r w:rsidR="00603352">
              <w:rPr>
                <w:rFonts w:cs="Tahoma"/>
                <w:sz w:val="20"/>
                <w:szCs w:val="20"/>
                <w:lang w:eastAsia="en-US"/>
              </w:rPr>
              <w:t xml:space="preserve"> 48 MESECEV</w:t>
            </w:r>
            <w:r w:rsidRPr="00874DC4">
              <w:rPr>
                <w:rFonts w:cs="Tahoma"/>
                <w:sz w:val="20"/>
                <w:szCs w:val="20"/>
                <w:lang w:eastAsia="en-US"/>
              </w:rPr>
              <w:t xml:space="preserve"> z DDV</w:t>
            </w:r>
          </w:p>
        </w:tc>
        <w:tc>
          <w:tcPr>
            <w:tcW w:w="2441" w:type="dxa"/>
            <w:vAlign w:val="bottom"/>
          </w:tcPr>
          <w:p w14:paraId="5DC25DAB" w14:textId="77777777" w:rsidR="002D5033" w:rsidRPr="00874DC4" w:rsidRDefault="002D5033" w:rsidP="00FB2203">
            <w:pPr>
              <w:keepNext/>
              <w:keepLines/>
              <w:spacing w:before="180" w:line="276" w:lineRule="auto"/>
              <w:jc w:val="right"/>
              <w:rPr>
                <w:rFonts w:cs="Tahoma"/>
                <w:sz w:val="20"/>
                <w:szCs w:val="20"/>
                <w:lang w:eastAsia="en-US"/>
              </w:rPr>
            </w:pPr>
            <w:r w:rsidRPr="00874DC4">
              <w:rPr>
                <w:rFonts w:cs="Tahoma"/>
                <w:sz w:val="20"/>
                <w:szCs w:val="20"/>
                <w:lang w:eastAsia="en-US"/>
              </w:rPr>
              <w:t>EUR</w:t>
            </w:r>
          </w:p>
        </w:tc>
      </w:tr>
    </w:tbl>
    <w:p w14:paraId="2E799CA0" w14:textId="77777777" w:rsidR="00F21464" w:rsidRPr="00716A89" w:rsidRDefault="00F21464" w:rsidP="00FB2203">
      <w:pPr>
        <w:keepNext/>
        <w:keepLines/>
        <w:jc w:val="both"/>
        <w:rPr>
          <w:rFonts w:cs="Tahoma"/>
          <w:sz w:val="20"/>
          <w:szCs w:val="20"/>
        </w:rPr>
      </w:pPr>
    </w:p>
    <w:p w14:paraId="0A7A7388" w14:textId="77777777" w:rsidR="000C77F0" w:rsidRPr="00716A89" w:rsidRDefault="000C77F0" w:rsidP="00FB2203">
      <w:pPr>
        <w:keepNext/>
        <w:keepLines/>
        <w:rPr>
          <w:rFonts w:cs="Tahoma"/>
          <w:b/>
          <w:sz w:val="20"/>
        </w:rPr>
      </w:pPr>
    </w:p>
    <w:p w14:paraId="16AECDE0" w14:textId="77777777" w:rsidR="000C77F0" w:rsidRPr="00716A89" w:rsidRDefault="000C77F0" w:rsidP="00FB2203">
      <w:pPr>
        <w:keepNext/>
        <w:keepLines/>
        <w:numPr>
          <w:ilvl w:val="0"/>
          <w:numId w:val="24"/>
        </w:numPr>
        <w:ind w:left="0" w:firstLine="0"/>
        <w:rPr>
          <w:rFonts w:cs="Tahoma"/>
          <w:b/>
          <w:sz w:val="20"/>
        </w:rPr>
      </w:pPr>
      <w:r w:rsidRPr="00716A89">
        <w:rPr>
          <w:rFonts w:cs="Tahoma"/>
          <w:b/>
          <w:sz w:val="20"/>
        </w:rPr>
        <w:t>VELJAVNOST PONUDBE</w:t>
      </w:r>
    </w:p>
    <w:p w14:paraId="4B1CB6F5" w14:textId="77777777" w:rsidR="000C77F0" w:rsidRPr="00716A89" w:rsidRDefault="000C77F0" w:rsidP="00FB2203">
      <w:pPr>
        <w:keepNext/>
        <w:keepLines/>
        <w:jc w:val="both"/>
        <w:rPr>
          <w:rFonts w:cs="Tahoma"/>
          <w:sz w:val="20"/>
        </w:rPr>
      </w:pPr>
    </w:p>
    <w:p w14:paraId="27A3B1C4" w14:textId="77777777" w:rsidR="000C77F0" w:rsidRPr="00716A89" w:rsidRDefault="000C77F0" w:rsidP="00FB2203">
      <w:pPr>
        <w:keepNext/>
        <w:keepLines/>
        <w:jc w:val="both"/>
        <w:rPr>
          <w:rFonts w:cs="Tahoma"/>
          <w:sz w:val="20"/>
          <w:szCs w:val="20"/>
        </w:rPr>
      </w:pPr>
      <w:r w:rsidRPr="00716A89">
        <w:rPr>
          <w:rFonts w:cs="Tahoma"/>
          <w:sz w:val="20"/>
        </w:rPr>
        <w:t>Veljavnost ponudbe je _________ mesecev (minimalno štiri (4) mesece) od datuma, določenega za oddajo ponudb.</w:t>
      </w:r>
    </w:p>
    <w:p w14:paraId="4DE78119" w14:textId="77777777" w:rsidR="00961920" w:rsidRPr="00716A89" w:rsidRDefault="00961920" w:rsidP="00FB2203">
      <w:pPr>
        <w:keepNext/>
        <w:keepLines/>
        <w:rPr>
          <w:rFonts w:ascii="Times New Roman" w:hAnsi="Times New Roman"/>
          <w:sz w:val="20"/>
          <w:szCs w:val="20"/>
        </w:rPr>
      </w:pPr>
    </w:p>
    <w:p w14:paraId="45506E34" w14:textId="77777777" w:rsidR="00F21464" w:rsidRPr="00716A89" w:rsidRDefault="00F21464" w:rsidP="00FB2203">
      <w:pPr>
        <w:keepNext/>
        <w:keepLines/>
        <w:jc w:val="both"/>
        <w:rPr>
          <w:rFonts w:cs="Tahoma"/>
          <w:sz w:val="20"/>
          <w:szCs w:val="20"/>
        </w:rPr>
      </w:pPr>
    </w:p>
    <w:p w14:paraId="39A09DBA" w14:textId="77777777" w:rsidR="00965C71" w:rsidRPr="00716A89" w:rsidRDefault="00965C71" w:rsidP="00FB2203">
      <w:pPr>
        <w:keepNext/>
        <w:keepLines/>
        <w:jc w:val="both"/>
        <w:rPr>
          <w:rFonts w:cs="Tahoma"/>
          <w:sz w:val="20"/>
          <w:szCs w:val="20"/>
        </w:rPr>
      </w:pPr>
    </w:p>
    <w:p w14:paraId="61CFC46E" w14:textId="77777777" w:rsidR="00F21464" w:rsidRPr="00716A89" w:rsidRDefault="00F21464" w:rsidP="00FB2203">
      <w:pPr>
        <w:keepNext/>
        <w:keepLines/>
        <w:jc w:val="both"/>
        <w:rPr>
          <w:rFonts w:cs="Tahoma"/>
          <w:sz w:val="20"/>
          <w:szCs w:val="20"/>
        </w:rPr>
      </w:pPr>
    </w:p>
    <w:p w14:paraId="7AAFA452" w14:textId="77777777" w:rsidR="00F21464" w:rsidRPr="00716A89" w:rsidRDefault="00F21464" w:rsidP="00FB2203">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716A89" w14:paraId="6C9F1AAF" w14:textId="77777777" w:rsidTr="0050333D">
        <w:trPr>
          <w:trHeight w:val="85"/>
        </w:trPr>
        <w:tc>
          <w:tcPr>
            <w:tcW w:w="3189" w:type="dxa"/>
            <w:tcBorders>
              <w:top w:val="single" w:sz="4" w:space="0" w:color="auto"/>
            </w:tcBorders>
            <w:vAlign w:val="bottom"/>
          </w:tcPr>
          <w:p w14:paraId="3F3FE15D" w14:textId="77777777" w:rsidR="00F21464" w:rsidRPr="00716A89" w:rsidRDefault="00F21464" w:rsidP="00FB2203">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10B58521" w14:textId="77777777" w:rsidR="00F21464" w:rsidRPr="00716A89" w:rsidRDefault="00F21464" w:rsidP="00FB2203">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1EC0FC63" w14:textId="77777777" w:rsidR="00F21464" w:rsidRPr="00716A89" w:rsidRDefault="00F21464" w:rsidP="00FB2203">
            <w:pPr>
              <w:keepNext/>
              <w:keepLines/>
              <w:tabs>
                <w:tab w:val="left" w:pos="567"/>
                <w:tab w:val="num" w:pos="851"/>
                <w:tab w:val="left" w:pos="993"/>
              </w:tabs>
              <w:jc w:val="center"/>
              <w:rPr>
                <w:rFonts w:cs="Tahoma"/>
                <w:sz w:val="20"/>
                <w:szCs w:val="20"/>
              </w:rPr>
            </w:pPr>
            <w:r w:rsidRPr="00716A89">
              <w:rPr>
                <w:rFonts w:cs="Tahoma"/>
                <w:sz w:val="20"/>
                <w:szCs w:val="20"/>
              </w:rPr>
              <w:t>(</w:t>
            </w:r>
            <w:r w:rsidR="00330041" w:rsidRPr="00716A89">
              <w:rPr>
                <w:rFonts w:cs="Tahoma"/>
                <w:sz w:val="20"/>
                <w:szCs w:val="20"/>
              </w:rPr>
              <w:t xml:space="preserve">Naziv in podpis </w:t>
            </w:r>
            <w:r w:rsidRPr="00716A89">
              <w:rPr>
                <w:rFonts w:cs="Tahoma"/>
                <w:sz w:val="20"/>
                <w:szCs w:val="20"/>
              </w:rPr>
              <w:t>ponudnika)</w:t>
            </w:r>
          </w:p>
        </w:tc>
      </w:tr>
    </w:tbl>
    <w:p w14:paraId="2ECF98AC" w14:textId="77777777" w:rsidR="00F21464" w:rsidRPr="00716A89" w:rsidRDefault="00F21464" w:rsidP="00FB2203">
      <w:pPr>
        <w:keepNext/>
        <w:keepLines/>
        <w:rPr>
          <w:rFonts w:ascii="Times New Roman" w:hAnsi="Times New Roman"/>
          <w:sz w:val="20"/>
          <w:szCs w:val="20"/>
        </w:rPr>
      </w:pPr>
    </w:p>
    <w:p w14:paraId="6D20C3F1" w14:textId="77777777" w:rsidR="00F21464" w:rsidRPr="00716A89" w:rsidRDefault="00F21464" w:rsidP="00FB2203">
      <w:pPr>
        <w:keepNext/>
        <w:keepLines/>
        <w:jc w:val="both"/>
        <w:rPr>
          <w:rFonts w:cs="Tahoma"/>
          <w:sz w:val="20"/>
          <w:szCs w:val="20"/>
        </w:rPr>
      </w:pPr>
    </w:p>
    <w:p w14:paraId="1D09DD01" w14:textId="77777777" w:rsidR="00965C71" w:rsidRPr="00716A89" w:rsidRDefault="00965C71" w:rsidP="00FB2203">
      <w:pPr>
        <w:keepNext/>
        <w:keepLines/>
        <w:jc w:val="both"/>
        <w:rPr>
          <w:rFonts w:cs="Tahoma"/>
          <w:sz w:val="20"/>
          <w:szCs w:val="20"/>
        </w:rPr>
      </w:pPr>
    </w:p>
    <w:p w14:paraId="1E702AEF" w14:textId="77777777" w:rsidR="00965C71" w:rsidRPr="00716A89" w:rsidRDefault="00965C71" w:rsidP="00FB2203">
      <w:pPr>
        <w:keepNext/>
        <w:keepLines/>
        <w:jc w:val="both"/>
        <w:rPr>
          <w:rFonts w:cs="Tahoma"/>
          <w:sz w:val="20"/>
          <w:szCs w:val="20"/>
        </w:rPr>
      </w:pPr>
    </w:p>
    <w:p w14:paraId="502BD5CF" w14:textId="77777777" w:rsidR="00F21464" w:rsidRPr="00716A89" w:rsidRDefault="00F21464" w:rsidP="00FB2203">
      <w:pPr>
        <w:keepNext/>
        <w:keepLines/>
        <w:jc w:val="both"/>
        <w:rPr>
          <w:rFonts w:cs="Tahoma"/>
          <w:sz w:val="20"/>
          <w:szCs w:val="20"/>
        </w:rPr>
      </w:pPr>
    </w:p>
    <w:p w14:paraId="3CB64EE0" w14:textId="77777777" w:rsidR="00F21464" w:rsidRPr="00716A89" w:rsidRDefault="00F21464" w:rsidP="00FB2203">
      <w:pPr>
        <w:keepNext/>
        <w:keepLines/>
        <w:spacing w:line="276" w:lineRule="auto"/>
        <w:jc w:val="both"/>
        <w:rPr>
          <w:rFonts w:cs="Tahoma"/>
          <w:b/>
          <w:i/>
          <w:sz w:val="16"/>
          <w:u w:val="single"/>
        </w:rPr>
      </w:pPr>
      <w:r w:rsidRPr="00716A89">
        <w:rPr>
          <w:rFonts w:cs="Tahoma"/>
          <w:b/>
          <w:i/>
          <w:sz w:val="16"/>
        </w:rPr>
        <w:t xml:space="preserve">Navodilo: </w:t>
      </w:r>
      <w:r w:rsidRPr="00716A89">
        <w:rPr>
          <w:rFonts w:cs="Tahoma"/>
          <w:i/>
          <w:sz w:val="16"/>
        </w:rPr>
        <w:t xml:space="preserve">Ponudnik </w:t>
      </w:r>
      <w:r w:rsidRPr="00716A89">
        <w:rPr>
          <w:rFonts w:cs="Tahoma"/>
          <w:b/>
          <w:i/>
          <w:sz w:val="16"/>
          <w:u w:val="single"/>
        </w:rPr>
        <w:t>mora</w:t>
      </w:r>
      <w:r w:rsidRPr="00716A89">
        <w:rPr>
          <w:rFonts w:cs="Tahoma"/>
          <w:i/>
          <w:sz w:val="16"/>
          <w:u w:val="single"/>
        </w:rPr>
        <w:t xml:space="preserve"> prilogo </w:t>
      </w:r>
      <w:r w:rsidRPr="00716A89">
        <w:rPr>
          <w:rFonts w:cs="Tahoma"/>
          <w:b/>
          <w:i/>
          <w:sz w:val="16"/>
        </w:rPr>
        <w:t xml:space="preserve">v .pdf obliki </w:t>
      </w:r>
      <w:r w:rsidRPr="00716A89">
        <w:rPr>
          <w:rFonts w:cs="Tahoma"/>
          <w:i/>
          <w:sz w:val="16"/>
        </w:rPr>
        <w:t>v okviru sistema e-JN</w:t>
      </w:r>
      <w:r w:rsidRPr="00716A89">
        <w:rPr>
          <w:rFonts w:cs="Tahoma"/>
          <w:b/>
          <w:i/>
          <w:sz w:val="16"/>
        </w:rPr>
        <w:t xml:space="preserve"> </w:t>
      </w:r>
      <w:r w:rsidR="000C3D5D" w:rsidRPr="00716A89">
        <w:rPr>
          <w:rFonts w:cs="Tahoma"/>
          <w:b/>
          <w:i/>
          <w:sz w:val="16"/>
          <w:u w:val="single"/>
        </w:rPr>
        <w:t>naložiti v del</w:t>
      </w:r>
      <w:r w:rsidRPr="00716A89">
        <w:rPr>
          <w:rFonts w:cs="Tahoma"/>
          <w:b/>
          <w:i/>
          <w:sz w:val="16"/>
          <w:u w:val="single"/>
        </w:rPr>
        <w:t xml:space="preserve"> »</w:t>
      </w:r>
      <w:r w:rsidR="000C3D5D" w:rsidRPr="00716A89">
        <w:rPr>
          <w:rFonts w:cs="Tahoma"/>
          <w:b/>
          <w:i/>
          <w:sz w:val="16"/>
          <w:u w:val="single"/>
        </w:rPr>
        <w:t>ostale</w:t>
      </w:r>
      <w:r w:rsidR="0052560F" w:rsidRPr="00716A89">
        <w:rPr>
          <w:rFonts w:cs="Tahoma"/>
          <w:b/>
          <w:i/>
          <w:sz w:val="16"/>
          <w:u w:val="single"/>
        </w:rPr>
        <w:t xml:space="preserve"> priloge</w:t>
      </w:r>
      <w:r w:rsidRPr="00716A89">
        <w:rPr>
          <w:rFonts w:cs="Tahoma"/>
          <w:b/>
          <w:i/>
          <w:sz w:val="16"/>
          <w:u w:val="single"/>
        </w:rPr>
        <w:t>«!!!</w:t>
      </w:r>
    </w:p>
    <w:p w14:paraId="38FCB7B3" w14:textId="77777777" w:rsidR="00961920" w:rsidRPr="00716A89" w:rsidRDefault="00961920" w:rsidP="00FB2203">
      <w:pPr>
        <w:keepNext/>
        <w:keepLines/>
        <w:rPr>
          <w:rFonts w:ascii="Times New Roman" w:hAnsi="Times New Roman"/>
          <w:sz w:val="20"/>
          <w:szCs w:val="20"/>
        </w:rPr>
      </w:pPr>
    </w:p>
    <w:p w14:paraId="52201D13" w14:textId="77777777" w:rsidR="00961920" w:rsidRPr="00716A89" w:rsidRDefault="00961920" w:rsidP="00FB2203">
      <w:pPr>
        <w:keepNext/>
        <w:keepLines/>
        <w:rPr>
          <w:rFonts w:ascii="Times New Roman" w:hAnsi="Times New Roman"/>
          <w:sz w:val="20"/>
          <w:szCs w:val="20"/>
        </w:rPr>
      </w:pPr>
    </w:p>
    <w:p w14:paraId="350853F2" w14:textId="77777777" w:rsidR="00961920" w:rsidRPr="00716A89" w:rsidRDefault="00961920" w:rsidP="00FB2203">
      <w:pPr>
        <w:keepNext/>
        <w:keepLines/>
        <w:rPr>
          <w:rFonts w:ascii="Times New Roman" w:hAnsi="Times New Roman"/>
          <w:sz w:val="20"/>
          <w:szCs w:val="20"/>
        </w:rPr>
      </w:pPr>
    </w:p>
    <w:p w14:paraId="1B892FED" w14:textId="77777777" w:rsidR="00F21464" w:rsidRPr="00716A89" w:rsidRDefault="00F21464" w:rsidP="00FB2203">
      <w:pPr>
        <w:keepNext/>
        <w:keepLines/>
        <w:rPr>
          <w:rFonts w:ascii="Times New Roman" w:hAnsi="Times New Roman"/>
          <w:sz w:val="20"/>
          <w:szCs w:val="20"/>
        </w:rPr>
      </w:pPr>
    </w:p>
    <w:p w14:paraId="790055BC" w14:textId="77777777" w:rsidR="00F21464" w:rsidRPr="00716A89" w:rsidRDefault="00F21464" w:rsidP="00FB2203">
      <w:pPr>
        <w:keepNext/>
        <w:keepLines/>
        <w:rPr>
          <w:rFonts w:ascii="Times New Roman" w:hAnsi="Times New Roman"/>
          <w:sz w:val="20"/>
          <w:szCs w:val="20"/>
        </w:rPr>
      </w:pPr>
    </w:p>
    <w:p w14:paraId="1CE607CF" w14:textId="77777777" w:rsidR="00F21464" w:rsidRPr="00716A89" w:rsidRDefault="00F21464" w:rsidP="00FB2203">
      <w:pPr>
        <w:keepNext/>
        <w:keepLines/>
        <w:rPr>
          <w:rFonts w:ascii="Times New Roman" w:hAnsi="Times New Roman"/>
          <w:sz w:val="20"/>
          <w:szCs w:val="20"/>
        </w:rPr>
      </w:pPr>
    </w:p>
    <w:p w14:paraId="3FC64313" w14:textId="77777777" w:rsidR="00961920" w:rsidRPr="00716A89" w:rsidRDefault="00961920" w:rsidP="00FB2203">
      <w:pPr>
        <w:keepNext/>
        <w:keepLines/>
        <w:rPr>
          <w:rFonts w:ascii="Times New Roman" w:hAnsi="Times New Roman"/>
          <w:sz w:val="20"/>
          <w:szCs w:val="20"/>
        </w:rPr>
      </w:pPr>
    </w:p>
    <w:p w14:paraId="3408168E" w14:textId="77777777" w:rsidR="007419D9" w:rsidRPr="00716A89" w:rsidRDefault="007419D9" w:rsidP="00FB2203">
      <w:pPr>
        <w:keepNext/>
        <w:keepLines/>
        <w:rPr>
          <w:rFonts w:ascii="Times New Roman" w:hAnsi="Times New Roman"/>
          <w:sz w:val="20"/>
          <w:szCs w:val="20"/>
        </w:rPr>
      </w:pPr>
    </w:p>
    <w:p w14:paraId="35561995" w14:textId="77777777" w:rsidR="007419D9" w:rsidRPr="00716A89" w:rsidRDefault="007419D9" w:rsidP="00FB2203">
      <w:pPr>
        <w:keepNext/>
        <w:keepLines/>
        <w:rPr>
          <w:rFonts w:ascii="Times New Roman" w:hAnsi="Times New Roman"/>
          <w:sz w:val="20"/>
          <w:szCs w:val="20"/>
        </w:rPr>
      </w:pPr>
    </w:p>
    <w:p w14:paraId="4320345B" w14:textId="77777777" w:rsidR="00330041" w:rsidRPr="00716A89" w:rsidRDefault="00330041" w:rsidP="00FB2203">
      <w:pPr>
        <w:keepNext/>
        <w:keepLines/>
        <w:rPr>
          <w:rFonts w:ascii="Times New Roman" w:hAnsi="Times New Roman"/>
          <w:sz w:val="20"/>
          <w:szCs w:val="20"/>
        </w:rPr>
      </w:pPr>
    </w:p>
    <w:p w14:paraId="45856EFC" w14:textId="77777777" w:rsidR="00330041" w:rsidRPr="00716A89" w:rsidRDefault="00330041" w:rsidP="00FB2203">
      <w:pPr>
        <w:keepNext/>
        <w:keepLines/>
        <w:rPr>
          <w:rFonts w:ascii="Times New Roman" w:hAnsi="Times New Roman"/>
          <w:sz w:val="20"/>
          <w:szCs w:val="20"/>
        </w:rPr>
      </w:pPr>
    </w:p>
    <w:p w14:paraId="2AFF90EA" w14:textId="77777777" w:rsidR="00330041" w:rsidRPr="00716A89" w:rsidRDefault="00330041" w:rsidP="00FB2203">
      <w:pPr>
        <w:keepNext/>
        <w:keepLines/>
        <w:rPr>
          <w:rFonts w:ascii="Times New Roman" w:hAnsi="Times New Roman"/>
          <w:sz w:val="20"/>
          <w:szCs w:val="20"/>
        </w:rPr>
      </w:pPr>
    </w:p>
    <w:p w14:paraId="296732E8" w14:textId="77777777" w:rsidR="00961920" w:rsidRPr="00716A89" w:rsidRDefault="00961920" w:rsidP="00FB2203">
      <w:pPr>
        <w:keepNext/>
        <w:keepLines/>
        <w:rPr>
          <w:rFonts w:cs="Tahoma"/>
          <w:sz w:val="20"/>
          <w:szCs w:val="20"/>
        </w:rPr>
      </w:pPr>
    </w:p>
    <w:p w14:paraId="7718B636" w14:textId="77777777" w:rsidR="00F16748" w:rsidRPr="00716A89" w:rsidRDefault="00F16748" w:rsidP="00FB2203">
      <w:pPr>
        <w:keepNext/>
        <w:keepLines/>
        <w:spacing w:line="276" w:lineRule="auto"/>
        <w:rPr>
          <w:rFonts w:cs="Tahoma"/>
          <w:b/>
          <w:i/>
          <w:sz w:val="20"/>
          <w:szCs w:val="20"/>
        </w:rPr>
        <w:sectPr w:rsidR="00F16748" w:rsidRPr="00716A89" w:rsidSect="00F16748">
          <w:headerReference w:type="default" r:id="rId13"/>
          <w:footerReference w:type="default" r:id="rId14"/>
          <w:headerReference w:type="first" r:id="rId15"/>
          <w:footerReference w:type="first" r:id="rId16"/>
          <w:pgSz w:w="11906" w:h="16838" w:code="9"/>
          <w:pgMar w:top="1809" w:right="1134" w:bottom="1304" w:left="1276" w:header="425" w:footer="227" w:gutter="0"/>
          <w:pgNumType w:start="1"/>
          <w:cols w:space="708"/>
          <w:titlePg/>
          <w:docGrid w:linePitch="326"/>
        </w:sect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716A89" w14:paraId="2229D745" w14:textId="77777777" w:rsidTr="004D6C24">
        <w:trPr>
          <w:trHeight w:val="274"/>
        </w:trPr>
        <w:tc>
          <w:tcPr>
            <w:tcW w:w="567" w:type="dxa"/>
            <w:tcBorders>
              <w:top w:val="single" w:sz="4" w:space="0" w:color="auto"/>
              <w:left w:val="single" w:sz="4" w:space="0" w:color="auto"/>
              <w:bottom w:val="single" w:sz="4" w:space="0" w:color="auto"/>
              <w:right w:val="nil"/>
            </w:tcBorders>
          </w:tcPr>
          <w:p w14:paraId="0A131DD9" w14:textId="77777777" w:rsidR="009A4457" w:rsidRPr="00716A89" w:rsidRDefault="009A4457" w:rsidP="00FB2203">
            <w:pPr>
              <w:keepNext/>
              <w:keepLines/>
              <w:jc w:val="both"/>
              <w:rPr>
                <w:rFonts w:cs="Tahoma"/>
                <w:sz w:val="20"/>
                <w:szCs w:val="20"/>
              </w:rPr>
            </w:pPr>
            <w:r w:rsidRPr="00716A89">
              <w:rPr>
                <w:rFonts w:ascii="Times New Roman" w:hAnsi="Times New Roman"/>
                <w:sz w:val="20"/>
                <w:szCs w:val="20"/>
              </w:rPr>
              <w:lastRenderedPageBreak/>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1A6CB46C" w14:textId="77777777" w:rsidR="009A4457" w:rsidRPr="00716A89" w:rsidRDefault="004D6C24" w:rsidP="00FB2203">
            <w:pPr>
              <w:keepNext/>
              <w:keepLines/>
              <w:rPr>
                <w:rFonts w:cs="Tahoma"/>
                <w:sz w:val="20"/>
                <w:szCs w:val="20"/>
              </w:rPr>
            </w:pPr>
            <w:r w:rsidRPr="00716A89">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57525B9D" w14:textId="77777777" w:rsidR="009A4457" w:rsidRPr="00716A89" w:rsidRDefault="001B23BF" w:rsidP="00FB2203">
            <w:pPr>
              <w:keepNext/>
              <w:keepLines/>
              <w:rPr>
                <w:rFonts w:cs="Tahoma"/>
                <w:b/>
                <w:sz w:val="20"/>
                <w:szCs w:val="20"/>
              </w:rPr>
            </w:pPr>
            <w:r w:rsidRPr="00716A89">
              <w:rPr>
                <w:rFonts w:cs="Tahoma"/>
                <w:b/>
                <w:i/>
                <w:sz w:val="20"/>
                <w:szCs w:val="20"/>
              </w:rPr>
              <w:t>P</w:t>
            </w:r>
            <w:r w:rsidR="009A4457" w:rsidRPr="00716A89">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0D9181B6" w14:textId="77777777" w:rsidR="009A4457" w:rsidRPr="00716A89" w:rsidRDefault="009A4457" w:rsidP="00FB2203">
            <w:pPr>
              <w:keepNext/>
              <w:keepLines/>
              <w:ind w:left="-70"/>
              <w:rPr>
                <w:rFonts w:cs="Tahoma"/>
                <w:b/>
                <w:i/>
                <w:sz w:val="20"/>
                <w:szCs w:val="20"/>
              </w:rPr>
            </w:pPr>
            <w:r w:rsidRPr="00716A89">
              <w:rPr>
                <w:rFonts w:cs="Tahoma"/>
                <w:b/>
                <w:i/>
                <w:sz w:val="20"/>
                <w:szCs w:val="20"/>
              </w:rPr>
              <w:t>3/1</w:t>
            </w:r>
          </w:p>
        </w:tc>
      </w:tr>
    </w:tbl>
    <w:p w14:paraId="3A3435BA" w14:textId="77777777" w:rsidR="009A4457" w:rsidRPr="00716A89" w:rsidRDefault="009A4457" w:rsidP="00FB2203">
      <w:pPr>
        <w:keepNext/>
        <w:keepLines/>
        <w:tabs>
          <w:tab w:val="left" w:pos="567"/>
          <w:tab w:val="num" w:pos="851"/>
          <w:tab w:val="left" w:pos="993"/>
        </w:tabs>
        <w:jc w:val="both"/>
        <w:rPr>
          <w:rFonts w:cs="Tahoma"/>
          <w:sz w:val="20"/>
          <w:szCs w:val="20"/>
        </w:rPr>
      </w:pPr>
    </w:p>
    <w:p w14:paraId="7FFDFB3B" w14:textId="10189C0B" w:rsidR="004D6C24" w:rsidRPr="00E10C70" w:rsidRDefault="004D6C24" w:rsidP="00FB2203">
      <w:pPr>
        <w:keepNext/>
        <w:keepLines/>
        <w:jc w:val="both"/>
        <w:rPr>
          <w:rFonts w:cs="Tahoma"/>
          <w:b/>
          <w:sz w:val="20"/>
          <w:szCs w:val="20"/>
        </w:rPr>
      </w:pPr>
      <w:r w:rsidRPr="00716A89">
        <w:rPr>
          <w:rFonts w:cs="Tahoma"/>
          <w:sz w:val="20"/>
          <w:szCs w:val="20"/>
        </w:rPr>
        <w:t xml:space="preserve">Gospodarski subjekt ___________________________________________________________, ki oddajamo ponudbo za javno naročilo </w:t>
      </w:r>
      <w:r w:rsidR="00E10C70">
        <w:rPr>
          <w:rFonts w:cs="Tahoma"/>
          <w:b/>
          <w:sz w:val="20"/>
          <w:szCs w:val="20"/>
        </w:rPr>
        <w:t xml:space="preserve">LPT-49/25 - </w:t>
      </w:r>
      <w:r w:rsidR="00E10C70" w:rsidRPr="00E10C70">
        <w:rPr>
          <w:rFonts w:cs="Tahoma"/>
          <w:b/>
          <w:sz w:val="20"/>
          <w:szCs w:val="20"/>
        </w:rPr>
        <w:t>Čiščenje oljnih lovilcev na parkiriščih</w:t>
      </w:r>
      <w:r w:rsidRPr="00716A89">
        <w:rPr>
          <w:rFonts w:cs="Tahoma"/>
          <w:color w:val="000000"/>
          <w:sz w:val="20"/>
          <w:szCs w:val="20"/>
        </w:rPr>
        <w:t xml:space="preserve">, podajamo naslednje izjave: </w:t>
      </w:r>
    </w:p>
    <w:p w14:paraId="4D9BFE65" w14:textId="77777777" w:rsidR="004D6C24" w:rsidRPr="00716A89" w:rsidRDefault="004D6C24" w:rsidP="00FB2203">
      <w:pPr>
        <w:keepNext/>
        <w:keepLines/>
        <w:tabs>
          <w:tab w:val="left" w:pos="8647"/>
          <w:tab w:val="left" w:pos="9354"/>
        </w:tabs>
        <w:ind w:right="-2"/>
        <w:rPr>
          <w:rFonts w:cs="Tahoma"/>
          <w:b/>
          <w:sz w:val="20"/>
          <w:szCs w:val="20"/>
        </w:rPr>
      </w:pPr>
    </w:p>
    <w:p w14:paraId="747B3B2F" w14:textId="77777777" w:rsidR="004D6C24" w:rsidRPr="00716A89" w:rsidRDefault="004D6C24" w:rsidP="00FB2203">
      <w:pPr>
        <w:keepNext/>
        <w:keepLines/>
        <w:numPr>
          <w:ilvl w:val="0"/>
          <w:numId w:val="15"/>
        </w:numPr>
        <w:ind w:left="567" w:hanging="567"/>
        <w:jc w:val="both"/>
        <w:rPr>
          <w:rFonts w:cs="Tahoma"/>
          <w:b/>
          <w:sz w:val="22"/>
        </w:rPr>
      </w:pPr>
      <w:r w:rsidRPr="00716A89">
        <w:rPr>
          <w:rFonts w:cs="Tahoma"/>
          <w:b/>
          <w:sz w:val="22"/>
        </w:rPr>
        <w:t>RAZLOGI ZA IZKLJUČITEV</w:t>
      </w:r>
      <w:r w:rsidRPr="00716A89">
        <w:rPr>
          <w:rFonts w:cs="Tahoma"/>
          <w:b/>
          <w:sz w:val="22"/>
          <w:lang w:val="x-none"/>
        </w:rPr>
        <w:t xml:space="preserve"> </w:t>
      </w:r>
    </w:p>
    <w:p w14:paraId="369A79C1" w14:textId="77777777" w:rsidR="004D6C24" w:rsidRPr="00716A89" w:rsidRDefault="004D6C24" w:rsidP="00FB2203">
      <w:pPr>
        <w:keepNext/>
        <w:keepLines/>
        <w:tabs>
          <w:tab w:val="left" w:pos="142"/>
        </w:tabs>
        <w:jc w:val="both"/>
        <w:rPr>
          <w:rFonts w:cs="Tahoma"/>
          <w:b/>
          <w:sz w:val="16"/>
          <w:szCs w:val="16"/>
        </w:rPr>
      </w:pPr>
    </w:p>
    <w:p w14:paraId="5F3DA85E" w14:textId="0395B67A" w:rsidR="004D6C24" w:rsidRPr="00716A89" w:rsidRDefault="004D6C24" w:rsidP="00FB2203">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 </w:t>
      </w:r>
      <w:r w:rsidRPr="00716A89">
        <w:rPr>
          <w:rFonts w:cs="Tahoma"/>
          <w:sz w:val="20"/>
          <w:szCs w:val="20"/>
        </w:rPr>
        <w:t xml:space="preserve">nam ni bila izrečena pravnomočna sodba, ki ima elemente kaznivih dejanj, ki so opredeljena </w:t>
      </w:r>
      <w:r w:rsidRPr="00716A89">
        <w:rPr>
          <w:rFonts w:cs="Tahoma"/>
          <w:bCs/>
          <w:sz w:val="20"/>
          <w:szCs w:val="20"/>
        </w:rPr>
        <w:t>v 1. odstavku 75. člena ZJN-3 oziroma v Kazenskem zakoniku (Uradni list RS, št. 50/12 – uradno prečiščeno besedilo, 6/16 – popr., 54/15 in 38/16; KZ-1).</w:t>
      </w:r>
    </w:p>
    <w:p w14:paraId="5B711462" w14:textId="77777777" w:rsidR="004D6C24" w:rsidRPr="00716A89" w:rsidRDefault="004D6C24" w:rsidP="00FB2203">
      <w:pPr>
        <w:keepNext/>
        <w:keepLines/>
        <w:tabs>
          <w:tab w:val="left" w:pos="142"/>
        </w:tabs>
        <w:jc w:val="both"/>
        <w:rPr>
          <w:rFonts w:cs="Tahoma"/>
          <w:b/>
          <w:sz w:val="16"/>
          <w:szCs w:val="16"/>
        </w:rPr>
      </w:pPr>
    </w:p>
    <w:p w14:paraId="1C27E592" w14:textId="77777777" w:rsidR="004D6C24" w:rsidRPr="00716A89" w:rsidRDefault="004D6C24" w:rsidP="00FB2203">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izpolnjujemo obvezne dajatve in druge denarne nedavčne obveznosti v skladu z zakonom, ki ureja finančno upravo, ki jih pobira davčni organ v skladu s predpisi države, v kateri ima</w:t>
      </w:r>
      <w:r w:rsidR="00AC29B3" w:rsidRPr="00716A89">
        <w:rPr>
          <w:rFonts w:cs="Tahoma"/>
          <w:sz w:val="20"/>
          <w:szCs w:val="20"/>
        </w:rPr>
        <w:t>mo</w:t>
      </w:r>
      <w:r w:rsidRPr="00716A89">
        <w:rPr>
          <w:rFonts w:cs="Tahoma"/>
          <w:sz w:val="20"/>
          <w:szCs w:val="20"/>
        </w:rPr>
        <w:t xml:space="preserve">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419ED014" w14:textId="77777777" w:rsidR="004D6C24" w:rsidRPr="00716A89" w:rsidRDefault="004D6C24" w:rsidP="00FB2203">
      <w:pPr>
        <w:keepNext/>
        <w:keepLines/>
        <w:tabs>
          <w:tab w:val="left" w:pos="142"/>
        </w:tabs>
        <w:jc w:val="both"/>
        <w:rPr>
          <w:rFonts w:cs="Tahoma"/>
          <w:b/>
          <w:sz w:val="16"/>
          <w:szCs w:val="16"/>
        </w:rPr>
      </w:pPr>
    </w:p>
    <w:p w14:paraId="04A17865" w14:textId="77777777" w:rsidR="004D6C24" w:rsidRPr="00716A89" w:rsidRDefault="004D6C24" w:rsidP="00FB2203">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b/>
          <w:sz w:val="20"/>
          <w:szCs w:val="20"/>
        </w:rPr>
        <w:t xml:space="preserve"> </w:t>
      </w:r>
      <w:r w:rsidRPr="00716A89">
        <w:rPr>
          <w:rFonts w:cs="Tahoma"/>
          <w:sz w:val="20"/>
          <w:szCs w:val="20"/>
        </w:rPr>
        <w:t xml:space="preserve">na dan, ko je potekel rok za oddajo ponudb, nismo izločeni iz postopkov oddaje javnih naročil zaradi uvrstitve v evidenco </w:t>
      </w:r>
      <w:r w:rsidR="00F6087B" w:rsidRPr="00716A89">
        <w:rPr>
          <w:rFonts w:cs="Tahoma"/>
          <w:sz w:val="20"/>
          <w:szCs w:val="20"/>
        </w:rPr>
        <w:t>gospodarskih subjektov z izrečenimi stranskimi sankcijami izločitve iz postopkov javnega naročanja</w:t>
      </w:r>
      <w:r w:rsidRPr="00716A89">
        <w:rPr>
          <w:rFonts w:cs="Tahoma"/>
          <w:sz w:val="20"/>
          <w:szCs w:val="20"/>
        </w:rPr>
        <w:t>.</w:t>
      </w:r>
    </w:p>
    <w:p w14:paraId="41946819" w14:textId="77777777" w:rsidR="004D6C24" w:rsidRPr="00716A89" w:rsidRDefault="004D6C24" w:rsidP="00FB2203">
      <w:pPr>
        <w:keepNext/>
        <w:keepLines/>
        <w:tabs>
          <w:tab w:val="left" w:pos="426"/>
          <w:tab w:val="left" w:pos="9354"/>
        </w:tabs>
        <w:ind w:left="426" w:right="-2"/>
        <w:jc w:val="both"/>
        <w:rPr>
          <w:rFonts w:cs="Tahoma"/>
          <w:sz w:val="16"/>
          <w:szCs w:val="16"/>
        </w:rPr>
      </w:pPr>
    </w:p>
    <w:p w14:paraId="756A63C4" w14:textId="77777777" w:rsidR="004D6C24" w:rsidRPr="00716A89" w:rsidRDefault="004D6C24" w:rsidP="00FB2203">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w:t>
      </w:r>
      <w:r w:rsidR="00AC29B3" w:rsidRPr="00716A89">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16A89">
        <w:rPr>
          <w:rFonts w:cs="Tahoma"/>
          <w:sz w:val="20"/>
          <w:szCs w:val="20"/>
        </w:rPr>
        <w:t>.</w:t>
      </w:r>
    </w:p>
    <w:p w14:paraId="0D824A7F" w14:textId="77777777" w:rsidR="004D6C24" w:rsidRPr="00716A89" w:rsidRDefault="004D6C24" w:rsidP="00FB2203">
      <w:pPr>
        <w:keepNext/>
        <w:keepLines/>
        <w:tabs>
          <w:tab w:val="left" w:pos="142"/>
        </w:tabs>
        <w:jc w:val="both"/>
        <w:rPr>
          <w:rFonts w:cs="Tahoma"/>
          <w:sz w:val="20"/>
          <w:szCs w:val="20"/>
        </w:rPr>
      </w:pPr>
    </w:p>
    <w:p w14:paraId="5A709A04" w14:textId="77777777" w:rsidR="004D6C24" w:rsidRPr="00716A89" w:rsidRDefault="004D6C24" w:rsidP="00FB2203">
      <w:pPr>
        <w:keepNext/>
        <w:keepLines/>
        <w:numPr>
          <w:ilvl w:val="0"/>
          <w:numId w:val="15"/>
        </w:numPr>
        <w:ind w:left="567" w:hanging="567"/>
        <w:jc w:val="both"/>
        <w:rPr>
          <w:rFonts w:cs="Tahoma"/>
          <w:b/>
          <w:sz w:val="22"/>
        </w:rPr>
      </w:pPr>
      <w:r w:rsidRPr="00716A89">
        <w:rPr>
          <w:rFonts w:cs="Tahoma"/>
          <w:b/>
          <w:sz w:val="22"/>
        </w:rPr>
        <w:t xml:space="preserve">POGOJI ZA SODELOVANJE </w:t>
      </w:r>
    </w:p>
    <w:p w14:paraId="2CD167EB" w14:textId="77777777" w:rsidR="004D6C24" w:rsidRPr="00716A89" w:rsidRDefault="004D6C24" w:rsidP="00FB2203">
      <w:pPr>
        <w:keepNext/>
        <w:keepLines/>
        <w:jc w:val="both"/>
        <w:rPr>
          <w:rFonts w:cs="Tahoma"/>
          <w:b/>
          <w:sz w:val="20"/>
          <w:szCs w:val="20"/>
        </w:rPr>
      </w:pPr>
    </w:p>
    <w:p w14:paraId="788C5B63" w14:textId="77777777" w:rsidR="004D6C24" w:rsidRPr="00716A89" w:rsidRDefault="004D6C24" w:rsidP="00FB2203">
      <w:pPr>
        <w:keepNext/>
        <w:keepLines/>
        <w:jc w:val="both"/>
        <w:rPr>
          <w:rFonts w:cs="Tahoma"/>
          <w:bCs/>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smo vpisani v enega </w:t>
      </w:r>
      <w:r w:rsidRPr="00716A89">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3B9AEDEF" w14:textId="77777777" w:rsidR="004D6C24" w:rsidRPr="00716A89" w:rsidRDefault="004D6C24" w:rsidP="00FB2203">
      <w:pPr>
        <w:keepNext/>
        <w:keepLines/>
        <w:jc w:val="both"/>
        <w:rPr>
          <w:rFonts w:cs="Tahoma"/>
          <w:bCs/>
          <w:sz w:val="20"/>
          <w:szCs w:val="20"/>
        </w:rPr>
      </w:pPr>
    </w:p>
    <w:p w14:paraId="41A6C529" w14:textId="77777777" w:rsidR="004D6C24" w:rsidRPr="00716A89" w:rsidRDefault="004D6C24" w:rsidP="00FB2203">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w:t>
      </w:r>
      <w:r w:rsidRPr="00716A89">
        <w:rPr>
          <w:rFonts w:cs="Tahoma"/>
          <w:b/>
          <w:sz w:val="20"/>
          <w:szCs w:val="20"/>
        </w:rPr>
        <w:t xml:space="preserve"> </w:t>
      </w:r>
      <w:r w:rsidRPr="00716A89">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5E69FD8" w14:textId="77777777" w:rsidR="004D6C24" w:rsidRPr="00716A89" w:rsidRDefault="004D6C24" w:rsidP="00FB2203">
      <w:pPr>
        <w:keepNext/>
        <w:keepLines/>
        <w:tabs>
          <w:tab w:val="left" w:pos="567"/>
        </w:tabs>
        <w:jc w:val="both"/>
        <w:rPr>
          <w:rFonts w:cs="Tahoma"/>
          <w:b/>
          <w:sz w:val="20"/>
          <w:szCs w:val="20"/>
        </w:rPr>
      </w:pPr>
    </w:p>
    <w:p w14:paraId="6B8EF529" w14:textId="77777777" w:rsidR="004D6C24" w:rsidRPr="00716A89" w:rsidRDefault="004D6C24" w:rsidP="00FB2203">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 smo ekonomsko in finančno sposobni izvesti predmet javnega naročila.</w:t>
      </w:r>
    </w:p>
    <w:p w14:paraId="666021F9" w14:textId="77777777" w:rsidR="004D6C24" w:rsidRPr="00716A89" w:rsidRDefault="004D6C24" w:rsidP="00FB2203">
      <w:pPr>
        <w:keepNext/>
        <w:keepLines/>
        <w:jc w:val="both"/>
        <w:rPr>
          <w:rFonts w:cs="Tahoma"/>
          <w:bCs/>
          <w:sz w:val="20"/>
          <w:szCs w:val="20"/>
        </w:rPr>
      </w:pPr>
    </w:p>
    <w:p w14:paraId="110445DF" w14:textId="77777777" w:rsidR="004D6C24" w:rsidRPr="00716A89" w:rsidRDefault="004D6C24" w:rsidP="00FB2203">
      <w:pPr>
        <w:keepNext/>
        <w:keepLines/>
        <w:tabs>
          <w:tab w:val="left" w:pos="426"/>
          <w:tab w:val="left" w:pos="9354"/>
        </w:tabs>
        <w:ind w:right="-2"/>
        <w:jc w:val="both"/>
        <w:rPr>
          <w:rFonts w:cs="Tahoma"/>
          <w:sz w:val="20"/>
          <w:szCs w:val="20"/>
        </w:rPr>
      </w:pPr>
      <w:r w:rsidRPr="00716A89">
        <w:rPr>
          <w:rFonts w:cs="Tahoma"/>
          <w:b/>
          <w:sz w:val="20"/>
          <w:szCs w:val="20"/>
        </w:rPr>
        <w:t>IZJAVLJAMO,</w:t>
      </w:r>
      <w:r w:rsidRPr="00716A89">
        <w:rPr>
          <w:rFonts w:cs="Tahoma"/>
          <w:sz w:val="20"/>
          <w:szCs w:val="20"/>
        </w:rPr>
        <w:t xml:space="preserve"> da razpolagamo z ustreznimi kadri, ki so izkušeni, strokovno usposobljeni in sposobni izvesti predmet javnega naročila.</w:t>
      </w:r>
    </w:p>
    <w:p w14:paraId="6BF92B84" w14:textId="77777777" w:rsidR="008262BF" w:rsidRPr="00716A89" w:rsidRDefault="008262BF" w:rsidP="00FB2203">
      <w:pPr>
        <w:keepNext/>
        <w:keepLines/>
        <w:tabs>
          <w:tab w:val="left" w:pos="426"/>
          <w:tab w:val="left" w:pos="9354"/>
        </w:tabs>
        <w:ind w:right="-2"/>
        <w:jc w:val="both"/>
        <w:rPr>
          <w:rFonts w:cs="Tahoma"/>
          <w:sz w:val="20"/>
          <w:szCs w:val="20"/>
        </w:rPr>
      </w:pPr>
    </w:p>
    <w:p w14:paraId="7DF93214" w14:textId="77777777" w:rsidR="004D6C24" w:rsidRPr="00716A89" w:rsidRDefault="00AF3CD8" w:rsidP="00FB2203">
      <w:pPr>
        <w:keepNext/>
        <w:keepLines/>
        <w:spacing w:after="200" w:line="276" w:lineRule="auto"/>
        <w:rPr>
          <w:rFonts w:cs="Tahoma"/>
          <w:sz w:val="20"/>
          <w:szCs w:val="20"/>
        </w:rPr>
      </w:pPr>
      <w:r>
        <w:rPr>
          <w:rFonts w:cs="Tahoma"/>
          <w:sz w:val="20"/>
          <w:szCs w:val="20"/>
        </w:rPr>
        <w:br w:type="page"/>
      </w:r>
    </w:p>
    <w:p w14:paraId="5C032DF6" w14:textId="77777777" w:rsidR="004D6C24" w:rsidRPr="00716A89" w:rsidRDefault="004D6C24" w:rsidP="00FB2203">
      <w:pPr>
        <w:keepNext/>
        <w:keepLines/>
        <w:numPr>
          <w:ilvl w:val="0"/>
          <w:numId w:val="15"/>
        </w:numPr>
        <w:ind w:left="567" w:hanging="567"/>
        <w:jc w:val="both"/>
        <w:rPr>
          <w:rFonts w:cs="Tahoma"/>
          <w:b/>
          <w:sz w:val="22"/>
        </w:rPr>
      </w:pPr>
      <w:r w:rsidRPr="00716A89">
        <w:rPr>
          <w:rFonts w:cs="Tahoma"/>
          <w:b/>
          <w:sz w:val="22"/>
        </w:rPr>
        <w:lastRenderedPageBreak/>
        <w:t>IZJAVA O SPREJEMANJU IN IZPOLNJEVANJU POGOJEV RAZPISNE DOKUMENTACIJE</w:t>
      </w:r>
    </w:p>
    <w:p w14:paraId="01072A96" w14:textId="77777777" w:rsidR="004D6C24" w:rsidRPr="00716A89" w:rsidRDefault="004D6C24" w:rsidP="00FB2203">
      <w:pPr>
        <w:keepNext/>
        <w:keepLines/>
        <w:jc w:val="both"/>
        <w:rPr>
          <w:rFonts w:cs="Tahoma"/>
          <w:b/>
          <w:sz w:val="18"/>
          <w:szCs w:val="18"/>
        </w:rPr>
      </w:pPr>
    </w:p>
    <w:p w14:paraId="0AF96568" w14:textId="77777777" w:rsidR="004D6C24" w:rsidRPr="00716A89" w:rsidRDefault="004D6C24" w:rsidP="00FB2203">
      <w:pPr>
        <w:keepNext/>
        <w:keepLines/>
        <w:jc w:val="both"/>
        <w:rPr>
          <w:rFonts w:cs="Tahoma"/>
          <w:sz w:val="20"/>
          <w:szCs w:val="20"/>
        </w:rPr>
      </w:pPr>
      <w:r w:rsidRPr="00716A89">
        <w:rPr>
          <w:rFonts w:cs="Tahoma"/>
          <w:b/>
          <w:sz w:val="20"/>
          <w:szCs w:val="20"/>
        </w:rPr>
        <w:t xml:space="preserve">IZJAVLJAMO, </w:t>
      </w:r>
      <w:r w:rsidRPr="00716A89">
        <w:rPr>
          <w:rFonts w:cs="Tahoma"/>
          <w:sz w:val="20"/>
          <w:szCs w:val="20"/>
        </w:rPr>
        <w:t xml:space="preserve">da smo seznanjeni s celotno vsebino razpisne dokumentacije ter vsemi njenimi popravki in dopolnitvami oz. spremembami in da sprejemamo </w:t>
      </w:r>
      <w:r w:rsidRPr="00716A89">
        <w:rPr>
          <w:rFonts w:cs="Tahoma"/>
          <w:b/>
          <w:sz w:val="20"/>
          <w:szCs w:val="20"/>
        </w:rPr>
        <w:t>vse</w:t>
      </w:r>
      <w:r w:rsidRPr="00716A89">
        <w:rPr>
          <w:rFonts w:cs="Tahoma"/>
          <w:sz w:val="20"/>
          <w:szCs w:val="20"/>
        </w:rPr>
        <w:t xml:space="preserve"> pogoje in zahteve naročnika, navedene v razpisni dokumentaciji za predmetno javno naročilo (opisi, tehnične zahteve, določila, zahteve, pogoji, finančne zahteve itd…) in jih v celoti izpolnjujemo. </w:t>
      </w:r>
    </w:p>
    <w:p w14:paraId="1CB40101" w14:textId="77777777" w:rsidR="004D6C24" w:rsidRPr="00716A89" w:rsidRDefault="004D6C24" w:rsidP="00FB2203">
      <w:pPr>
        <w:keepNext/>
        <w:keepLines/>
        <w:jc w:val="both"/>
        <w:rPr>
          <w:rFonts w:cs="Tahoma"/>
          <w:sz w:val="20"/>
          <w:szCs w:val="20"/>
        </w:rPr>
      </w:pPr>
    </w:p>
    <w:p w14:paraId="40974783" w14:textId="77777777" w:rsidR="004D6C24" w:rsidRDefault="004D6C24" w:rsidP="00FB2203">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vsi podatki in dokumenti, podani v ponudbi resnični in da </w:t>
      </w:r>
      <w:r w:rsidR="007410C8">
        <w:rPr>
          <w:rFonts w:cs="Tahoma"/>
          <w:sz w:val="20"/>
          <w:szCs w:val="20"/>
        </w:rPr>
        <w:t>scani fotokopij</w:t>
      </w:r>
      <w:r w:rsidRPr="00716A89">
        <w:rPr>
          <w:rFonts w:cs="Tahoma"/>
          <w:sz w:val="20"/>
          <w:szCs w:val="20"/>
        </w:rPr>
        <w:t xml:space="preserve"> priloženih listin ustrezajo originalu.</w:t>
      </w:r>
    </w:p>
    <w:p w14:paraId="069F3B02" w14:textId="77777777" w:rsidR="007410C8" w:rsidRPr="00716A89" w:rsidRDefault="007410C8" w:rsidP="00FB2203">
      <w:pPr>
        <w:keepNext/>
        <w:keepLines/>
        <w:jc w:val="both"/>
        <w:rPr>
          <w:rFonts w:cs="Tahoma"/>
          <w:sz w:val="20"/>
          <w:szCs w:val="20"/>
        </w:rPr>
      </w:pPr>
    </w:p>
    <w:p w14:paraId="25A75F65" w14:textId="26AF457A" w:rsidR="004D6C24" w:rsidRPr="00716A89" w:rsidRDefault="004D6C24" w:rsidP="00FB2203">
      <w:pPr>
        <w:keepNext/>
        <w:keepLines/>
        <w:numPr>
          <w:ilvl w:val="0"/>
          <w:numId w:val="15"/>
        </w:numPr>
        <w:ind w:left="567" w:hanging="567"/>
        <w:jc w:val="both"/>
        <w:rPr>
          <w:rFonts w:cs="Tahoma"/>
          <w:b/>
          <w:sz w:val="22"/>
          <w:szCs w:val="20"/>
        </w:rPr>
      </w:pPr>
      <w:r w:rsidRPr="00716A89">
        <w:rPr>
          <w:rFonts w:cs="Tahoma"/>
          <w:b/>
          <w:sz w:val="22"/>
          <w:szCs w:val="20"/>
        </w:rPr>
        <w:t xml:space="preserve">IZJAVA O STRINJANJU Z OSNUTKOM </w:t>
      </w:r>
      <w:r w:rsidR="000F3052">
        <w:rPr>
          <w:rFonts w:cs="Tahoma"/>
          <w:b/>
          <w:sz w:val="22"/>
          <w:szCs w:val="20"/>
        </w:rPr>
        <w:t>OKVIRNEGA SPORAZUMA</w:t>
      </w:r>
    </w:p>
    <w:p w14:paraId="21036ADA" w14:textId="77777777" w:rsidR="004D6C24" w:rsidRPr="00716A89" w:rsidRDefault="004D6C24" w:rsidP="00FB2203">
      <w:pPr>
        <w:keepNext/>
        <w:keepLines/>
        <w:tabs>
          <w:tab w:val="left" w:pos="426"/>
        </w:tabs>
        <w:jc w:val="both"/>
        <w:rPr>
          <w:rFonts w:cs="Tahoma"/>
          <w:b/>
          <w:sz w:val="20"/>
          <w:szCs w:val="20"/>
        </w:rPr>
      </w:pPr>
    </w:p>
    <w:p w14:paraId="1B26F9C6" w14:textId="50DD8D07" w:rsidR="004D6C24" w:rsidRPr="00716A89" w:rsidRDefault="004D6C24" w:rsidP="00FB2203">
      <w:pPr>
        <w:keepNext/>
        <w:keepLines/>
        <w:jc w:val="both"/>
        <w:rPr>
          <w:rFonts w:cs="Tahoma"/>
          <w:sz w:val="20"/>
          <w:szCs w:val="20"/>
        </w:rPr>
      </w:pPr>
      <w:r w:rsidRPr="00716A89">
        <w:rPr>
          <w:rFonts w:cs="Tahoma"/>
          <w:b/>
          <w:sz w:val="20"/>
          <w:szCs w:val="20"/>
        </w:rPr>
        <w:t xml:space="preserve">IZJAVLJAMO, </w:t>
      </w:r>
      <w:r w:rsidRPr="00716A89">
        <w:rPr>
          <w:rFonts w:cs="Tahoma"/>
          <w:sz w:val="20"/>
          <w:szCs w:val="20"/>
        </w:rPr>
        <w:t xml:space="preserve">da se strinjamo z opredeljenimi določili osnutka </w:t>
      </w:r>
      <w:r w:rsidR="000F3052">
        <w:rPr>
          <w:rFonts w:cs="Tahoma"/>
          <w:sz w:val="20"/>
          <w:szCs w:val="20"/>
        </w:rPr>
        <w:t>okvirnega sporazuma</w:t>
      </w:r>
      <w:r w:rsidR="000F3052" w:rsidRPr="00716A89">
        <w:rPr>
          <w:rFonts w:cs="Tahoma"/>
          <w:sz w:val="20"/>
          <w:szCs w:val="20"/>
        </w:rPr>
        <w:t xml:space="preserve"> </w:t>
      </w:r>
      <w:r w:rsidRPr="00716A89">
        <w:rPr>
          <w:rFonts w:cs="Tahoma"/>
          <w:sz w:val="20"/>
          <w:szCs w:val="20"/>
        </w:rPr>
        <w:t xml:space="preserve">in </w:t>
      </w:r>
      <w:r w:rsidR="000F3052">
        <w:rPr>
          <w:rFonts w:cs="Tahoma"/>
          <w:sz w:val="20"/>
          <w:szCs w:val="20"/>
        </w:rPr>
        <w:t>ga</w:t>
      </w:r>
      <w:r w:rsidR="000F3052" w:rsidRPr="00716A89">
        <w:rPr>
          <w:rFonts w:cs="Tahoma"/>
          <w:sz w:val="20"/>
          <w:szCs w:val="20"/>
        </w:rPr>
        <w:t xml:space="preserve"> </w:t>
      </w:r>
      <w:r w:rsidRPr="00716A89">
        <w:rPr>
          <w:rFonts w:cs="Tahoma"/>
          <w:sz w:val="20"/>
          <w:szCs w:val="20"/>
        </w:rPr>
        <w:t>bomo, v primeru, da bomo izbrani za izvajanje predmeta javnega naročila, podpisali brez dodatnih zahtev in ugovorov.</w:t>
      </w:r>
    </w:p>
    <w:p w14:paraId="4148ECD5" w14:textId="77777777" w:rsidR="004D6C24" w:rsidRPr="00716A89" w:rsidRDefault="004D6C24" w:rsidP="00FB2203">
      <w:pPr>
        <w:keepNext/>
        <w:keepLines/>
        <w:jc w:val="both"/>
        <w:rPr>
          <w:rFonts w:cs="Tahoma"/>
          <w:b/>
          <w:sz w:val="20"/>
          <w:szCs w:val="20"/>
        </w:rPr>
      </w:pPr>
    </w:p>
    <w:p w14:paraId="25B2814B" w14:textId="77777777" w:rsidR="004D6C24" w:rsidRPr="00716A89" w:rsidRDefault="004D6C24" w:rsidP="00FB2203">
      <w:pPr>
        <w:keepNext/>
        <w:keepLines/>
        <w:tabs>
          <w:tab w:val="left" w:pos="0"/>
          <w:tab w:val="left" w:pos="8647"/>
        </w:tabs>
        <w:ind w:right="-2"/>
        <w:jc w:val="both"/>
        <w:rPr>
          <w:rFonts w:cs="Tahoma"/>
          <w:b/>
          <w:sz w:val="20"/>
          <w:szCs w:val="20"/>
        </w:rPr>
      </w:pPr>
    </w:p>
    <w:p w14:paraId="4C16F2E3" w14:textId="77777777" w:rsidR="001B4216" w:rsidRDefault="001B4216" w:rsidP="00FB2203">
      <w:pPr>
        <w:pStyle w:val="Blokbesedila"/>
        <w:keepNext/>
        <w:keepLines/>
        <w:tabs>
          <w:tab w:val="left" w:pos="0"/>
        </w:tabs>
        <w:ind w:left="0" w:right="-2"/>
        <w:jc w:val="both"/>
        <w:rPr>
          <w:rFonts w:ascii="Tahoma" w:hAnsi="Tahoma" w:cs="Tahoma"/>
          <w:b/>
          <w:sz w:val="20"/>
        </w:rPr>
      </w:pPr>
      <w:r w:rsidRPr="00716A89">
        <w:rPr>
          <w:rFonts w:ascii="Tahoma" w:hAnsi="Tahoma" w:cs="Tahoma"/>
          <w:b/>
          <w:sz w:val="20"/>
        </w:rPr>
        <w:t>Ponudnik s sedežem izven Republike Slovenije se zavezujemo, da bomo dokazila o izpolnjevanju zahtev iz tč. 3.1. razpisne dokumentacije iz ustreznih evidenc predložili naročniku sami, v kolikor nas bo naročnik k temu pozval.</w:t>
      </w:r>
    </w:p>
    <w:p w14:paraId="2770C3BC" w14:textId="77777777" w:rsidR="000D1951" w:rsidRDefault="000D1951" w:rsidP="00FB2203">
      <w:pPr>
        <w:pStyle w:val="Blokbesedila"/>
        <w:keepNext/>
        <w:keepLines/>
        <w:tabs>
          <w:tab w:val="left" w:pos="0"/>
        </w:tabs>
        <w:ind w:left="0" w:right="-2"/>
        <w:jc w:val="both"/>
        <w:rPr>
          <w:rFonts w:ascii="Tahoma" w:hAnsi="Tahoma" w:cs="Tahoma"/>
          <w:b/>
          <w:sz w:val="20"/>
        </w:rPr>
      </w:pPr>
    </w:p>
    <w:p w14:paraId="2C11D1E6" w14:textId="77777777" w:rsidR="000D1951" w:rsidRPr="00716A89" w:rsidRDefault="000D1951" w:rsidP="00FB2203">
      <w:pPr>
        <w:keepNext/>
        <w:keepLines/>
        <w:numPr>
          <w:ilvl w:val="0"/>
          <w:numId w:val="15"/>
        </w:numPr>
        <w:ind w:left="567" w:hanging="567"/>
        <w:jc w:val="both"/>
        <w:rPr>
          <w:rFonts w:cs="Tahoma"/>
          <w:b/>
          <w:sz w:val="22"/>
          <w:szCs w:val="20"/>
        </w:rPr>
      </w:pPr>
      <w:r w:rsidRPr="00716A89">
        <w:rPr>
          <w:rFonts w:cs="Tahoma"/>
          <w:b/>
          <w:sz w:val="22"/>
          <w:szCs w:val="20"/>
        </w:rPr>
        <w:t xml:space="preserve">IZJAVA O </w:t>
      </w:r>
      <w:r>
        <w:rPr>
          <w:rFonts w:cs="Tahoma"/>
          <w:b/>
          <w:sz w:val="22"/>
          <w:szCs w:val="20"/>
        </w:rPr>
        <w:t>SPREJEMANJU OSTALIH POGOJEV/ZAHTEV RAZPISNE DOKUMNETACIJE</w:t>
      </w:r>
    </w:p>
    <w:p w14:paraId="42AE2CC9" w14:textId="77777777" w:rsidR="000D1951" w:rsidRPr="000D1951" w:rsidRDefault="000D1951" w:rsidP="00FB2203">
      <w:pPr>
        <w:keepNext/>
        <w:keepLines/>
        <w:tabs>
          <w:tab w:val="left" w:pos="426"/>
          <w:tab w:val="left" w:pos="9354"/>
        </w:tabs>
        <w:ind w:right="-2"/>
        <w:jc w:val="both"/>
        <w:rPr>
          <w:rFonts w:cs="Tahoma"/>
          <w:sz w:val="20"/>
          <w:szCs w:val="20"/>
        </w:rPr>
      </w:pPr>
    </w:p>
    <w:p w14:paraId="2EF8F8C2" w14:textId="77777777" w:rsidR="000D1951" w:rsidRPr="000D1951" w:rsidRDefault="000D1951" w:rsidP="00FB2203">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da nismo uvrščeni v evidenco poslovnih subjektov katerim je prepovedano poslovanje z naročnikom na podlagi 35. člena Zakona o integriteti in preprečevanju korupcije (Uradni list RS, št. 69/11 ZIntPK-UPB2).</w:t>
      </w:r>
      <w:r>
        <w:rPr>
          <w:rFonts w:cs="Tahoma"/>
          <w:sz w:val="20"/>
          <w:szCs w:val="20"/>
        </w:rPr>
        <w:t xml:space="preserve"> </w:t>
      </w:r>
    </w:p>
    <w:p w14:paraId="206BE6DF" w14:textId="77777777" w:rsidR="000D1951" w:rsidRPr="000D1951" w:rsidRDefault="000D1951" w:rsidP="00FB2203">
      <w:pPr>
        <w:keepNext/>
        <w:keepLines/>
        <w:tabs>
          <w:tab w:val="left" w:pos="426"/>
          <w:tab w:val="left" w:pos="9354"/>
        </w:tabs>
        <w:ind w:right="-2"/>
        <w:jc w:val="both"/>
        <w:rPr>
          <w:rFonts w:cs="Tahoma"/>
          <w:sz w:val="20"/>
          <w:szCs w:val="20"/>
        </w:rPr>
      </w:pPr>
    </w:p>
    <w:p w14:paraId="6684BBEC" w14:textId="77777777" w:rsidR="000D1951" w:rsidRPr="000D1951" w:rsidRDefault="000D1951" w:rsidP="00FB2203">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da so v ponudbeno ceno vključeni vsi materialni in nematerialni stroški, ki bodo potrebni za izvedbo predmeta naročila, v skladu z vsemi zahtevami in pogoji naročnika.</w:t>
      </w:r>
    </w:p>
    <w:p w14:paraId="0D2A2E72" w14:textId="77777777" w:rsidR="000D1951" w:rsidRPr="000D1951" w:rsidRDefault="000D1951" w:rsidP="00FB2203">
      <w:pPr>
        <w:keepNext/>
        <w:keepLines/>
        <w:tabs>
          <w:tab w:val="left" w:pos="426"/>
          <w:tab w:val="left" w:pos="9354"/>
        </w:tabs>
        <w:ind w:right="-2"/>
        <w:jc w:val="both"/>
        <w:rPr>
          <w:rFonts w:cs="Tahoma"/>
          <w:sz w:val="20"/>
          <w:szCs w:val="20"/>
        </w:rPr>
      </w:pPr>
    </w:p>
    <w:p w14:paraId="2644797F" w14:textId="77777777" w:rsidR="000D1951" w:rsidRPr="000D1951" w:rsidRDefault="000D1951" w:rsidP="00FB2203">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da s podpisom te izjave dajemo soglasje, da naročnik v zvezi z oddajo predmetnega javnega naročila (v primeru, če naročnik dvomi o resničnost ponudnikovih izjav v skladu s 1. odst. 77.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BF5CBD0" w14:textId="77777777" w:rsidR="000D1951" w:rsidRPr="000D1951" w:rsidRDefault="000D1951" w:rsidP="00FB2203">
      <w:pPr>
        <w:keepNext/>
        <w:keepLines/>
        <w:tabs>
          <w:tab w:val="left" w:pos="426"/>
          <w:tab w:val="left" w:pos="9354"/>
        </w:tabs>
        <w:ind w:right="-2"/>
        <w:jc w:val="both"/>
        <w:rPr>
          <w:rFonts w:cs="Tahoma"/>
          <w:b/>
          <w:bCs/>
          <w:i/>
          <w:sz w:val="20"/>
          <w:szCs w:val="20"/>
        </w:rPr>
      </w:pPr>
    </w:p>
    <w:p w14:paraId="0F98B9C4" w14:textId="77777777" w:rsidR="000D1951" w:rsidRPr="000D1951" w:rsidRDefault="000D1951" w:rsidP="00FB2203">
      <w:pPr>
        <w:keepNext/>
        <w:keepLines/>
        <w:rPr>
          <w:rFonts w:cs="Tahoma"/>
          <w:sz w:val="20"/>
          <w:szCs w:val="20"/>
        </w:rPr>
      </w:pPr>
      <w:r w:rsidRPr="000D1951">
        <w:rPr>
          <w:rFonts w:cs="Tahoma"/>
          <w:b/>
          <w:sz w:val="20"/>
          <w:szCs w:val="20"/>
        </w:rPr>
        <w:t>IZJAVLJAMO</w:t>
      </w:r>
      <w:r w:rsidRPr="000D1951">
        <w:rPr>
          <w:rFonts w:cs="Tahoma"/>
          <w:sz w:val="20"/>
          <w:szCs w:val="20"/>
        </w:rPr>
        <w:t>,</w:t>
      </w:r>
    </w:p>
    <w:p w14:paraId="711B4774" w14:textId="77777777" w:rsidR="000D1951" w:rsidRPr="000D1951" w:rsidRDefault="000D1951" w:rsidP="00FB2203">
      <w:pPr>
        <w:keepNext/>
        <w:keepLines/>
        <w:jc w:val="both"/>
        <w:rPr>
          <w:rFonts w:cs="Tahoma"/>
          <w:sz w:val="20"/>
          <w:szCs w:val="20"/>
        </w:rPr>
      </w:pPr>
    </w:p>
    <w:p w14:paraId="3E911045" w14:textId="77777777" w:rsidR="000D1951" w:rsidRPr="000D1951" w:rsidRDefault="000D1951" w:rsidP="00FB2203">
      <w:pPr>
        <w:keepNext/>
        <w:keepLines/>
        <w:numPr>
          <w:ilvl w:val="0"/>
          <w:numId w:val="27"/>
        </w:numPr>
        <w:jc w:val="both"/>
        <w:rPr>
          <w:rFonts w:cs="Tahoma"/>
          <w:sz w:val="20"/>
          <w:szCs w:val="20"/>
        </w:rPr>
      </w:pPr>
      <w:r w:rsidRPr="000D1951">
        <w:rPr>
          <w:rFonts w:cs="Tahoma"/>
          <w:sz w:val="20"/>
          <w:szCs w:val="20"/>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5E2A0CE4" w14:textId="77777777" w:rsidR="000D1951" w:rsidRPr="000D1951" w:rsidRDefault="000D1951" w:rsidP="00FB2203">
      <w:pPr>
        <w:keepNext/>
        <w:keepLines/>
        <w:numPr>
          <w:ilvl w:val="1"/>
          <w:numId w:val="27"/>
        </w:numPr>
        <w:tabs>
          <w:tab w:val="left" w:pos="284"/>
        </w:tabs>
        <w:jc w:val="both"/>
        <w:rPr>
          <w:rFonts w:cs="Tahoma"/>
          <w:sz w:val="20"/>
          <w:szCs w:val="20"/>
        </w:rPr>
      </w:pPr>
      <w:r w:rsidRPr="000D1951">
        <w:rPr>
          <w:rFonts w:cs="Tahoma"/>
          <w:sz w:val="20"/>
          <w:szCs w:val="20"/>
        </w:rPr>
        <w:t>(a) subjekt, ki ga zastopam, ni ruski državljan ali fizična ali pravna oseba, subjekt ali organ s sedežem v Rusiji;</w:t>
      </w:r>
    </w:p>
    <w:p w14:paraId="0E3D8144" w14:textId="77777777" w:rsidR="000D1951" w:rsidRPr="000D1951" w:rsidRDefault="000D1951" w:rsidP="00FB2203">
      <w:pPr>
        <w:keepNext/>
        <w:keepLines/>
        <w:numPr>
          <w:ilvl w:val="1"/>
          <w:numId w:val="27"/>
        </w:numPr>
        <w:tabs>
          <w:tab w:val="left" w:pos="284"/>
        </w:tabs>
        <w:jc w:val="both"/>
        <w:rPr>
          <w:rFonts w:cs="Tahoma"/>
          <w:sz w:val="20"/>
          <w:szCs w:val="20"/>
        </w:rPr>
      </w:pPr>
      <w:r w:rsidRPr="000D1951">
        <w:rPr>
          <w:rFonts w:cs="Tahoma"/>
          <w:sz w:val="20"/>
          <w:szCs w:val="20"/>
        </w:rPr>
        <w:t>(b) subjekt, ki ga zastopam, ni pravna oseba, subjekt ali organ, katerega več kot 50-odstotni delež je v neposredni ali posredni lasti subjekta iz točke (a) zgoraj;</w:t>
      </w:r>
    </w:p>
    <w:p w14:paraId="6894B989" w14:textId="77777777" w:rsidR="000D1951" w:rsidRPr="000D1951" w:rsidRDefault="000D1951" w:rsidP="00FB2203">
      <w:pPr>
        <w:keepNext/>
        <w:keepLines/>
        <w:numPr>
          <w:ilvl w:val="1"/>
          <w:numId w:val="27"/>
        </w:numPr>
        <w:tabs>
          <w:tab w:val="left" w:pos="284"/>
        </w:tabs>
        <w:jc w:val="both"/>
        <w:rPr>
          <w:rFonts w:cs="Tahoma"/>
          <w:sz w:val="20"/>
          <w:szCs w:val="20"/>
        </w:rPr>
      </w:pPr>
      <w:r w:rsidRPr="000D1951">
        <w:rPr>
          <w:rFonts w:cs="Tahoma"/>
          <w:sz w:val="20"/>
          <w:szCs w:val="20"/>
        </w:rPr>
        <w:t>(c) niti jaz niti subjekt, ki ga zastopam, nisva fizična ali pravna oseba, subjekt ali organ, ki deluje v imenu ali po navodilih subjekta iz točke (a) ali (b) zgoraj;</w:t>
      </w:r>
    </w:p>
    <w:p w14:paraId="2C9EA093" w14:textId="77777777" w:rsidR="000D1951" w:rsidRPr="000D1951" w:rsidRDefault="000D1951" w:rsidP="00FB2203">
      <w:pPr>
        <w:keepNext/>
        <w:keepLines/>
        <w:numPr>
          <w:ilvl w:val="1"/>
          <w:numId w:val="27"/>
        </w:numPr>
        <w:tabs>
          <w:tab w:val="left" w:pos="284"/>
        </w:tabs>
        <w:jc w:val="both"/>
        <w:rPr>
          <w:rFonts w:cs="Tahoma"/>
          <w:sz w:val="20"/>
          <w:szCs w:val="20"/>
        </w:rPr>
      </w:pPr>
      <w:r w:rsidRPr="000D1951">
        <w:rPr>
          <w:rFonts w:cs="Tahoma"/>
          <w:sz w:val="20"/>
          <w:szCs w:val="20"/>
        </w:rPr>
        <w:t>(d) ni udeležbe več kot 10 % ponudbene vrednosti podizvajalcev, dobaviteljev ali subjektov, katerih zmogljivosti subjekt, ki ga zastopam, uporablja, ki so subjekti, navedeni v točkah (a) do (c) zgoraj;</w:t>
      </w:r>
    </w:p>
    <w:p w14:paraId="5C82FF24" w14:textId="77777777" w:rsidR="000D1951" w:rsidRPr="000D1951" w:rsidRDefault="000D1951" w:rsidP="00FB2203">
      <w:pPr>
        <w:keepNext/>
        <w:keepLines/>
        <w:tabs>
          <w:tab w:val="left" w:pos="284"/>
        </w:tabs>
        <w:ind w:left="1080"/>
        <w:jc w:val="both"/>
        <w:rPr>
          <w:rFonts w:cs="Tahoma"/>
          <w:sz w:val="20"/>
          <w:szCs w:val="20"/>
        </w:rPr>
      </w:pPr>
    </w:p>
    <w:p w14:paraId="2882FCD1" w14:textId="77777777" w:rsidR="000D1951" w:rsidRDefault="000D1951" w:rsidP="00FB2203">
      <w:pPr>
        <w:keepNext/>
        <w:keepLines/>
        <w:numPr>
          <w:ilvl w:val="0"/>
          <w:numId w:val="27"/>
        </w:numPr>
        <w:jc w:val="both"/>
        <w:rPr>
          <w:rFonts w:cs="Tahoma"/>
          <w:sz w:val="20"/>
          <w:szCs w:val="20"/>
        </w:rPr>
      </w:pPr>
      <w:r w:rsidRPr="000D1951">
        <w:rPr>
          <w:rFonts w:cs="Tahoma"/>
          <w:sz w:val="20"/>
          <w:szCs w:val="20"/>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pogodbo/okvirni sporazum brez ugovorov.</w:t>
      </w:r>
    </w:p>
    <w:p w14:paraId="4429B79D" w14:textId="77777777" w:rsidR="001B49D1" w:rsidRDefault="001B49D1" w:rsidP="00FB2203">
      <w:pPr>
        <w:keepNext/>
        <w:keepLines/>
        <w:jc w:val="both"/>
        <w:rPr>
          <w:rFonts w:cs="Tahoma"/>
          <w:sz w:val="20"/>
          <w:szCs w:val="20"/>
        </w:rPr>
      </w:pPr>
    </w:p>
    <w:p w14:paraId="0F75EC23" w14:textId="77777777" w:rsidR="001B49D1" w:rsidRPr="000D1951" w:rsidRDefault="001B49D1" w:rsidP="00FB2203">
      <w:pPr>
        <w:keepNext/>
        <w:keepLines/>
        <w:jc w:val="both"/>
        <w:rPr>
          <w:rFonts w:cs="Tahoma"/>
          <w:sz w:val="20"/>
          <w:szCs w:val="20"/>
        </w:rPr>
      </w:pPr>
    </w:p>
    <w:p w14:paraId="39F0B5FC" w14:textId="77777777" w:rsidR="000D1951" w:rsidRPr="00716A89" w:rsidRDefault="000D1951" w:rsidP="00FB2203">
      <w:pPr>
        <w:pStyle w:val="Blokbesedila"/>
        <w:keepNext/>
        <w:keepLines/>
        <w:tabs>
          <w:tab w:val="left" w:pos="0"/>
        </w:tabs>
        <w:ind w:left="0" w:right="-2"/>
        <w:jc w:val="both"/>
        <w:rPr>
          <w:rFonts w:ascii="Tahoma" w:hAnsi="Tahoma" w:cs="Tahoma"/>
          <w:b/>
          <w:sz w:val="20"/>
        </w:rPr>
      </w:pPr>
    </w:p>
    <w:p w14:paraId="62825205" w14:textId="77777777" w:rsidR="004D6C24" w:rsidRPr="00716A89" w:rsidRDefault="004D6C24" w:rsidP="00FB2203">
      <w:pPr>
        <w:keepNext/>
        <w:keepLines/>
        <w:tabs>
          <w:tab w:val="left" w:pos="0"/>
          <w:tab w:val="left" w:pos="8647"/>
        </w:tabs>
        <w:ind w:right="-2"/>
        <w:jc w:val="both"/>
        <w:rPr>
          <w:rFonts w:cs="Tahoma"/>
          <w:b/>
          <w:sz w:val="18"/>
          <w:szCs w:val="18"/>
        </w:rPr>
      </w:pPr>
    </w:p>
    <w:p w14:paraId="3C9182FA" w14:textId="77777777" w:rsidR="004D6C24" w:rsidRPr="00716A89" w:rsidRDefault="004D6C24" w:rsidP="00FB2203">
      <w:pPr>
        <w:keepNext/>
        <w:keepLines/>
        <w:jc w:val="both"/>
        <w:rPr>
          <w:rFonts w:cs="Tahoma"/>
          <w:i/>
          <w:sz w:val="20"/>
          <w:szCs w:val="20"/>
          <w:u w:val="single"/>
        </w:rPr>
      </w:pPr>
      <w:r w:rsidRPr="00716A89">
        <w:rPr>
          <w:rFonts w:cs="Tahoma"/>
          <w:i/>
          <w:sz w:val="20"/>
          <w:szCs w:val="20"/>
          <w:u w:val="single"/>
        </w:rPr>
        <w:t>Vse izjave podajamo pod kazensko in materialno odgovornostjo.</w:t>
      </w:r>
    </w:p>
    <w:p w14:paraId="355A7FA5" w14:textId="77777777" w:rsidR="004D6C24" w:rsidRPr="00716A89" w:rsidRDefault="004D6C24" w:rsidP="00FB2203">
      <w:pPr>
        <w:keepNext/>
        <w:keepLines/>
        <w:jc w:val="both"/>
        <w:rPr>
          <w:rFonts w:cs="Tahoma"/>
          <w:i/>
          <w:sz w:val="20"/>
          <w:szCs w:val="20"/>
          <w:u w:val="single"/>
        </w:rPr>
      </w:pPr>
    </w:p>
    <w:p w14:paraId="6BDFBA13" w14:textId="77777777" w:rsidR="004D6C24" w:rsidRPr="00716A89" w:rsidRDefault="004D6C24" w:rsidP="00FB2203">
      <w:pPr>
        <w:keepNext/>
        <w:keepLines/>
        <w:jc w:val="both"/>
        <w:rPr>
          <w:rFonts w:cs="Tahoma"/>
          <w:i/>
          <w:sz w:val="20"/>
          <w:szCs w:val="20"/>
          <w:u w:val="single"/>
        </w:rPr>
      </w:pPr>
    </w:p>
    <w:p w14:paraId="00F262A4" w14:textId="77777777" w:rsidR="004D6C24" w:rsidRPr="00716A89" w:rsidRDefault="004D6C24" w:rsidP="00FB2203">
      <w:pPr>
        <w:keepNext/>
        <w:keepLines/>
        <w:jc w:val="both"/>
        <w:rPr>
          <w:rFonts w:cs="Tahoma"/>
          <w:i/>
          <w:sz w:val="20"/>
          <w:szCs w:val="20"/>
          <w:u w:val="single"/>
        </w:rPr>
      </w:pPr>
    </w:p>
    <w:p w14:paraId="6DBEEB3E" w14:textId="77777777" w:rsidR="00DC248A" w:rsidRPr="00716A89" w:rsidRDefault="00DC248A" w:rsidP="00FB2203">
      <w:pPr>
        <w:keepNext/>
        <w:keepLines/>
        <w:jc w:val="both"/>
        <w:rPr>
          <w:rFonts w:cs="Tahoma"/>
          <w:i/>
          <w:sz w:val="20"/>
          <w:szCs w:val="20"/>
          <w:u w:val="single"/>
        </w:rPr>
      </w:pPr>
    </w:p>
    <w:p w14:paraId="5053962C" w14:textId="77777777" w:rsidR="00DC248A" w:rsidRPr="00716A89" w:rsidRDefault="00DC248A" w:rsidP="00FB2203">
      <w:pPr>
        <w:keepNext/>
        <w:keepLines/>
        <w:jc w:val="both"/>
        <w:rPr>
          <w:rFonts w:cs="Tahoma"/>
          <w:i/>
          <w:sz w:val="20"/>
          <w:szCs w:val="20"/>
          <w:u w:val="single"/>
        </w:rPr>
      </w:pPr>
    </w:p>
    <w:p w14:paraId="31B4E389" w14:textId="77777777" w:rsidR="00053796" w:rsidRPr="00716A89" w:rsidRDefault="00053796" w:rsidP="00FB2203">
      <w:pPr>
        <w:keepNext/>
        <w:keepLines/>
        <w:jc w:val="both"/>
        <w:rPr>
          <w:rFonts w:cs="Tahoma"/>
          <w:i/>
          <w:sz w:val="20"/>
          <w:szCs w:val="20"/>
          <w:u w:val="single"/>
        </w:rPr>
      </w:pPr>
    </w:p>
    <w:p w14:paraId="0389D88A" w14:textId="77777777" w:rsidR="00053796" w:rsidRPr="00716A89" w:rsidRDefault="00053796" w:rsidP="00FB2203">
      <w:pPr>
        <w:keepNext/>
        <w:keepLines/>
        <w:jc w:val="both"/>
        <w:rPr>
          <w:rFonts w:cs="Tahoma"/>
          <w:i/>
          <w:sz w:val="20"/>
          <w:szCs w:val="20"/>
          <w:u w:val="single"/>
        </w:rPr>
      </w:pPr>
    </w:p>
    <w:p w14:paraId="5A44CA79" w14:textId="77777777" w:rsidR="004D6C24" w:rsidRPr="00716A89" w:rsidRDefault="004D6C24" w:rsidP="00FB2203">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4D6C24" w:rsidRPr="00716A89" w14:paraId="6CADCAAB" w14:textId="77777777" w:rsidTr="00A277B0">
        <w:tc>
          <w:tcPr>
            <w:tcW w:w="3189" w:type="dxa"/>
            <w:tcBorders>
              <w:top w:val="single" w:sz="4" w:space="0" w:color="auto"/>
            </w:tcBorders>
            <w:vAlign w:val="bottom"/>
          </w:tcPr>
          <w:p w14:paraId="1C186178" w14:textId="77777777" w:rsidR="004D6C24" w:rsidRPr="00716A89" w:rsidRDefault="004D6C24" w:rsidP="00FB2203">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6E600671" w14:textId="77777777" w:rsidR="004D6C24" w:rsidRPr="00716A89" w:rsidRDefault="004D6C24" w:rsidP="00FB2203">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74E412AF" w14:textId="77777777" w:rsidR="004D6C24" w:rsidRPr="00716A89" w:rsidRDefault="004D6C24" w:rsidP="00FB2203">
            <w:pPr>
              <w:keepNext/>
              <w:keepLines/>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6244EF24" w14:textId="77777777" w:rsidR="004D6C24" w:rsidRPr="00716A89" w:rsidRDefault="004D6C24" w:rsidP="00FB2203">
      <w:pPr>
        <w:keepNext/>
        <w:keepLines/>
        <w:tabs>
          <w:tab w:val="left" w:pos="8647"/>
          <w:tab w:val="left" w:pos="9354"/>
        </w:tabs>
        <w:ind w:right="-2"/>
        <w:jc w:val="both"/>
        <w:rPr>
          <w:rFonts w:cs="Tahoma"/>
          <w:sz w:val="28"/>
          <w:szCs w:val="20"/>
        </w:rPr>
      </w:pPr>
    </w:p>
    <w:p w14:paraId="09971D03" w14:textId="77777777" w:rsidR="004D6C24" w:rsidRPr="00716A89" w:rsidRDefault="004D6C24" w:rsidP="00FB2203">
      <w:pPr>
        <w:keepNext/>
        <w:keepLines/>
        <w:tabs>
          <w:tab w:val="left" w:pos="8647"/>
          <w:tab w:val="left" w:pos="9354"/>
        </w:tabs>
        <w:ind w:right="-2"/>
        <w:jc w:val="both"/>
        <w:rPr>
          <w:rFonts w:cs="Tahoma"/>
          <w:sz w:val="28"/>
          <w:szCs w:val="20"/>
        </w:rPr>
      </w:pPr>
    </w:p>
    <w:p w14:paraId="0540A2E8" w14:textId="77777777" w:rsidR="004D6C24" w:rsidRPr="00716A89" w:rsidRDefault="004D6C24" w:rsidP="00FB2203">
      <w:pPr>
        <w:keepNext/>
        <w:keepLines/>
        <w:rPr>
          <w:rFonts w:ascii="Times New Roman" w:hAnsi="Times New Roman"/>
          <w:sz w:val="20"/>
          <w:szCs w:val="20"/>
        </w:rPr>
      </w:pPr>
    </w:p>
    <w:p w14:paraId="1BB65535" w14:textId="77777777" w:rsidR="00DC248A" w:rsidRPr="00716A89" w:rsidRDefault="00DC248A" w:rsidP="00FB2203">
      <w:pPr>
        <w:keepNext/>
        <w:keepLines/>
        <w:rPr>
          <w:rFonts w:ascii="Times New Roman" w:hAnsi="Times New Roman"/>
          <w:sz w:val="20"/>
          <w:szCs w:val="20"/>
        </w:rPr>
      </w:pPr>
    </w:p>
    <w:p w14:paraId="3CEF8B33" w14:textId="77777777" w:rsidR="00DC248A" w:rsidRPr="00716A89" w:rsidRDefault="00DC248A" w:rsidP="00FB2203">
      <w:pPr>
        <w:keepNext/>
        <w:keepLines/>
        <w:rPr>
          <w:rFonts w:ascii="Times New Roman" w:hAnsi="Times New Roman"/>
          <w:sz w:val="20"/>
          <w:szCs w:val="20"/>
        </w:rPr>
      </w:pPr>
    </w:p>
    <w:p w14:paraId="4CBBFF2A" w14:textId="77777777" w:rsidR="00DC248A" w:rsidRPr="00716A89" w:rsidRDefault="00DC248A" w:rsidP="00FB2203">
      <w:pPr>
        <w:keepNext/>
        <w:keepLines/>
        <w:rPr>
          <w:rFonts w:ascii="Times New Roman" w:hAnsi="Times New Roman"/>
          <w:sz w:val="20"/>
          <w:szCs w:val="20"/>
        </w:rPr>
      </w:pPr>
    </w:p>
    <w:p w14:paraId="6338CDB7" w14:textId="77777777" w:rsidR="00DC248A" w:rsidRPr="00716A89" w:rsidRDefault="00DC248A" w:rsidP="00FB2203">
      <w:pPr>
        <w:keepNext/>
        <w:keepLines/>
        <w:rPr>
          <w:rFonts w:ascii="Times New Roman" w:hAnsi="Times New Roman"/>
          <w:sz w:val="20"/>
          <w:szCs w:val="20"/>
        </w:rPr>
      </w:pPr>
    </w:p>
    <w:p w14:paraId="1538CF0F" w14:textId="77777777" w:rsidR="00DC248A" w:rsidRPr="00716A89" w:rsidRDefault="00DC248A" w:rsidP="00FB2203">
      <w:pPr>
        <w:keepNext/>
        <w:keepLines/>
        <w:rPr>
          <w:rFonts w:ascii="Times New Roman" w:hAnsi="Times New Roman"/>
          <w:sz w:val="20"/>
          <w:szCs w:val="20"/>
        </w:rPr>
      </w:pPr>
    </w:p>
    <w:p w14:paraId="3F6C234E" w14:textId="77777777" w:rsidR="004D6C24" w:rsidRPr="00716A89" w:rsidRDefault="004D6C24" w:rsidP="00FB2203">
      <w:pPr>
        <w:keepNext/>
        <w:keepLines/>
        <w:rPr>
          <w:rFonts w:eastAsia="Calibri" w:cs="Tahoma"/>
          <w:b/>
          <w:i/>
          <w:sz w:val="18"/>
          <w:szCs w:val="18"/>
          <w:lang w:eastAsia="en-US"/>
        </w:rPr>
      </w:pPr>
    </w:p>
    <w:p w14:paraId="32932B4C" w14:textId="77777777" w:rsidR="004D6C24" w:rsidRPr="00716A89" w:rsidRDefault="004D6C24" w:rsidP="00FB2203">
      <w:pPr>
        <w:keepNext/>
        <w:keepLines/>
        <w:rPr>
          <w:rFonts w:cs="Tahoma"/>
          <w:i/>
          <w:iCs/>
          <w:sz w:val="18"/>
          <w:szCs w:val="22"/>
        </w:rPr>
      </w:pPr>
      <w:r w:rsidRPr="00716A89">
        <w:rPr>
          <w:rFonts w:eastAsia="Calibri" w:cs="Tahoma"/>
          <w:b/>
          <w:i/>
          <w:sz w:val="18"/>
          <w:szCs w:val="18"/>
          <w:lang w:eastAsia="en-US"/>
        </w:rPr>
        <w:t>Opomba:</w:t>
      </w:r>
      <w:r w:rsidRPr="00716A89">
        <w:rPr>
          <w:rFonts w:eastAsia="Calibri" w:cs="Tahoma"/>
          <w:i/>
          <w:sz w:val="18"/>
          <w:szCs w:val="18"/>
          <w:lang w:eastAsia="en-US"/>
        </w:rPr>
        <w:t xml:space="preserve"> </w:t>
      </w:r>
      <w:r w:rsidRPr="00716A89">
        <w:rPr>
          <w:rFonts w:cs="Tahoma"/>
          <w:i/>
          <w:iCs/>
          <w:sz w:val="18"/>
          <w:szCs w:val="22"/>
        </w:rPr>
        <w:t xml:space="preserve">Izjavo izpolnijo in podpišejo tudi </w:t>
      </w:r>
      <w:r w:rsidRPr="00716A89">
        <w:rPr>
          <w:rFonts w:cs="Tahoma"/>
          <w:b/>
          <w:i/>
          <w:iCs/>
          <w:sz w:val="18"/>
          <w:szCs w:val="22"/>
        </w:rPr>
        <w:t>VSI</w:t>
      </w:r>
      <w:r w:rsidRPr="00716A89">
        <w:rPr>
          <w:rFonts w:cs="Tahoma"/>
          <w:i/>
          <w:iCs/>
          <w:sz w:val="18"/>
          <w:szCs w:val="22"/>
        </w:rPr>
        <w:t xml:space="preserve"> morebitni člani skupine ponudnikov-partnerji v okviru skupne ponudbe.</w:t>
      </w:r>
    </w:p>
    <w:p w14:paraId="52F0D2C8" w14:textId="77777777" w:rsidR="004D6C24" w:rsidRPr="00716A89" w:rsidRDefault="004D6C24" w:rsidP="00FB2203">
      <w:pPr>
        <w:keepNext/>
        <w:keepLines/>
        <w:rPr>
          <w:rFonts w:ascii="Times New Roman" w:hAnsi="Times New Roman"/>
          <w:sz w:val="20"/>
          <w:szCs w:val="20"/>
        </w:rPr>
      </w:pPr>
    </w:p>
    <w:p w14:paraId="7BD32A21" w14:textId="77777777" w:rsidR="00965C71" w:rsidRPr="00716A89" w:rsidRDefault="00965C71" w:rsidP="00FB2203">
      <w:pPr>
        <w:keepNext/>
        <w:keepLines/>
        <w:rPr>
          <w:rFonts w:ascii="Times New Roman" w:hAnsi="Times New Roman"/>
          <w:sz w:val="20"/>
          <w:szCs w:val="20"/>
        </w:rPr>
      </w:pPr>
    </w:p>
    <w:p w14:paraId="6F042E45" w14:textId="77777777" w:rsidR="00965C71" w:rsidRPr="00716A89" w:rsidRDefault="00965C71" w:rsidP="00FB2203">
      <w:pPr>
        <w:keepNext/>
        <w:keepLines/>
        <w:rPr>
          <w:rFonts w:ascii="Times New Roman" w:hAnsi="Times New Roman"/>
          <w:sz w:val="20"/>
          <w:szCs w:val="20"/>
        </w:rPr>
      </w:pPr>
    </w:p>
    <w:p w14:paraId="0E6FF7B1" w14:textId="77777777" w:rsidR="00965C71" w:rsidRPr="00716A89" w:rsidRDefault="00965C71" w:rsidP="00FB2203">
      <w:pPr>
        <w:keepNext/>
        <w:keepLines/>
        <w:rPr>
          <w:rFonts w:ascii="Times New Roman" w:hAnsi="Times New Roman"/>
          <w:sz w:val="20"/>
          <w:szCs w:val="20"/>
        </w:rPr>
      </w:pPr>
    </w:p>
    <w:p w14:paraId="787E070E" w14:textId="77777777" w:rsidR="00965C71" w:rsidRPr="00716A89" w:rsidRDefault="00965C71" w:rsidP="00FB2203">
      <w:pPr>
        <w:keepNext/>
        <w:keepLines/>
        <w:rPr>
          <w:rFonts w:ascii="Times New Roman" w:hAnsi="Times New Roman"/>
          <w:sz w:val="20"/>
          <w:szCs w:val="20"/>
        </w:rPr>
      </w:pPr>
    </w:p>
    <w:p w14:paraId="15E1A86A" w14:textId="77777777" w:rsidR="004D6C24" w:rsidRDefault="004D6C24" w:rsidP="00FB2203">
      <w:pPr>
        <w:keepNext/>
        <w:keepLines/>
        <w:tabs>
          <w:tab w:val="left" w:pos="284"/>
        </w:tabs>
        <w:jc w:val="both"/>
        <w:rPr>
          <w:rFonts w:cs="Tahoma"/>
          <w:i/>
          <w:kern w:val="16"/>
          <w:sz w:val="18"/>
          <w:szCs w:val="18"/>
        </w:rPr>
      </w:pPr>
    </w:p>
    <w:p w14:paraId="0D069598" w14:textId="77777777" w:rsidR="006F7BD4" w:rsidRDefault="006F7BD4" w:rsidP="00FB2203">
      <w:pPr>
        <w:keepNext/>
        <w:keepLines/>
        <w:tabs>
          <w:tab w:val="left" w:pos="284"/>
        </w:tabs>
        <w:jc w:val="both"/>
        <w:rPr>
          <w:rFonts w:cs="Tahoma"/>
          <w:i/>
          <w:kern w:val="16"/>
          <w:sz w:val="18"/>
          <w:szCs w:val="18"/>
        </w:rPr>
      </w:pPr>
    </w:p>
    <w:p w14:paraId="50A5ACB4" w14:textId="77777777" w:rsidR="006F7BD4" w:rsidRDefault="006F7BD4" w:rsidP="00FB2203">
      <w:pPr>
        <w:keepNext/>
        <w:keepLines/>
        <w:tabs>
          <w:tab w:val="left" w:pos="284"/>
        </w:tabs>
        <w:jc w:val="both"/>
        <w:rPr>
          <w:rFonts w:cs="Tahoma"/>
          <w:i/>
          <w:kern w:val="16"/>
          <w:sz w:val="18"/>
          <w:szCs w:val="18"/>
        </w:rPr>
      </w:pPr>
    </w:p>
    <w:p w14:paraId="7EDF4FFA" w14:textId="77777777" w:rsidR="006F7BD4" w:rsidRDefault="006F7BD4" w:rsidP="00FB2203">
      <w:pPr>
        <w:keepNext/>
        <w:keepLines/>
        <w:tabs>
          <w:tab w:val="left" w:pos="284"/>
        </w:tabs>
        <w:jc w:val="both"/>
        <w:rPr>
          <w:rFonts w:cs="Tahoma"/>
          <w:i/>
          <w:kern w:val="16"/>
          <w:sz w:val="18"/>
          <w:szCs w:val="18"/>
        </w:rPr>
      </w:pPr>
    </w:p>
    <w:p w14:paraId="580C1AD0" w14:textId="77777777" w:rsidR="006F7BD4" w:rsidRDefault="006F7BD4" w:rsidP="00FB2203">
      <w:pPr>
        <w:keepNext/>
        <w:keepLines/>
        <w:tabs>
          <w:tab w:val="left" w:pos="284"/>
        </w:tabs>
        <w:jc w:val="both"/>
        <w:rPr>
          <w:rFonts w:cs="Tahoma"/>
          <w:i/>
          <w:kern w:val="16"/>
          <w:sz w:val="18"/>
          <w:szCs w:val="18"/>
        </w:rPr>
      </w:pPr>
    </w:p>
    <w:p w14:paraId="636D741A" w14:textId="77777777" w:rsidR="006F7BD4" w:rsidRDefault="006F7BD4" w:rsidP="00FB2203">
      <w:pPr>
        <w:keepNext/>
        <w:keepLines/>
        <w:tabs>
          <w:tab w:val="left" w:pos="284"/>
        </w:tabs>
        <w:jc w:val="both"/>
        <w:rPr>
          <w:rFonts w:cs="Tahoma"/>
          <w:i/>
          <w:kern w:val="16"/>
          <w:sz w:val="18"/>
          <w:szCs w:val="18"/>
        </w:rPr>
      </w:pPr>
    </w:p>
    <w:p w14:paraId="790C01C7" w14:textId="77777777" w:rsidR="006F7BD4" w:rsidRDefault="006F7BD4" w:rsidP="00FB2203">
      <w:pPr>
        <w:keepNext/>
        <w:keepLines/>
        <w:tabs>
          <w:tab w:val="left" w:pos="284"/>
        </w:tabs>
        <w:jc w:val="both"/>
        <w:rPr>
          <w:rFonts w:cs="Tahoma"/>
          <w:i/>
          <w:kern w:val="16"/>
          <w:sz w:val="18"/>
          <w:szCs w:val="18"/>
        </w:rPr>
      </w:pPr>
    </w:p>
    <w:p w14:paraId="5CAD248E" w14:textId="77777777" w:rsidR="006F7BD4" w:rsidRDefault="006F7BD4" w:rsidP="00FB2203">
      <w:pPr>
        <w:keepNext/>
        <w:keepLines/>
        <w:tabs>
          <w:tab w:val="left" w:pos="284"/>
        </w:tabs>
        <w:jc w:val="both"/>
        <w:rPr>
          <w:rFonts w:cs="Tahoma"/>
          <w:i/>
          <w:kern w:val="16"/>
          <w:sz w:val="18"/>
          <w:szCs w:val="18"/>
        </w:rPr>
      </w:pPr>
    </w:p>
    <w:p w14:paraId="79603FC3" w14:textId="77777777" w:rsidR="006F7BD4" w:rsidRDefault="006F7BD4" w:rsidP="00FB2203">
      <w:pPr>
        <w:keepNext/>
        <w:keepLines/>
        <w:tabs>
          <w:tab w:val="left" w:pos="284"/>
        </w:tabs>
        <w:jc w:val="both"/>
        <w:rPr>
          <w:rFonts w:cs="Tahoma"/>
          <w:i/>
          <w:kern w:val="16"/>
          <w:sz w:val="18"/>
          <w:szCs w:val="18"/>
        </w:rPr>
      </w:pPr>
    </w:p>
    <w:p w14:paraId="7C7B166B" w14:textId="77777777" w:rsidR="006F7BD4" w:rsidRDefault="006F7BD4" w:rsidP="00FB2203">
      <w:pPr>
        <w:keepNext/>
        <w:keepLines/>
        <w:tabs>
          <w:tab w:val="left" w:pos="284"/>
        </w:tabs>
        <w:jc w:val="both"/>
        <w:rPr>
          <w:rFonts w:cs="Tahoma"/>
          <w:i/>
          <w:kern w:val="16"/>
          <w:sz w:val="18"/>
          <w:szCs w:val="18"/>
        </w:rPr>
      </w:pPr>
    </w:p>
    <w:p w14:paraId="19180D5F" w14:textId="77777777" w:rsidR="006F7BD4" w:rsidRDefault="006F7BD4" w:rsidP="00FB2203">
      <w:pPr>
        <w:keepNext/>
        <w:keepLines/>
        <w:tabs>
          <w:tab w:val="left" w:pos="284"/>
        </w:tabs>
        <w:jc w:val="both"/>
        <w:rPr>
          <w:rFonts w:cs="Tahoma"/>
          <w:i/>
          <w:kern w:val="16"/>
          <w:sz w:val="18"/>
          <w:szCs w:val="18"/>
        </w:rPr>
      </w:pPr>
    </w:p>
    <w:p w14:paraId="4AC5AAC9" w14:textId="77777777" w:rsidR="006F7BD4" w:rsidRDefault="006F7BD4" w:rsidP="00FB2203">
      <w:pPr>
        <w:keepNext/>
        <w:keepLines/>
        <w:tabs>
          <w:tab w:val="left" w:pos="284"/>
        </w:tabs>
        <w:jc w:val="both"/>
        <w:rPr>
          <w:rFonts w:cs="Tahoma"/>
          <w:i/>
          <w:kern w:val="16"/>
          <w:sz w:val="18"/>
          <w:szCs w:val="18"/>
        </w:rPr>
      </w:pPr>
    </w:p>
    <w:p w14:paraId="1C35C07B" w14:textId="77777777" w:rsidR="006F7BD4" w:rsidRDefault="006F7BD4" w:rsidP="00FB2203">
      <w:pPr>
        <w:keepNext/>
        <w:keepLines/>
        <w:tabs>
          <w:tab w:val="left" w:pos="284"/>
        </w:tabs>
        <w:jc w:val="both"/>
        <w:rPr>
          <w:rFonts w:cs="Tahoma"/>
          <w:i/>
          <w:kern w:val="16"/>
          <w:sz w:val="18"/>
          <w:szCs w:val="18"/>
        </w:rPr>
      </w:pPr>
    </w:p>
    <w:p w14:paraId="5525F1E5" w14:textId="77777777" w:rsidR="006F7BD4" w:rsidRDefault="006F7BD4" w:rsidP="00FB2203">
      <w:pPr>
        <w:keepNext/>
        <w:keepLines/>
        <w:tabs>
          <w:tab w:val="left" w:pos="284"/>
        </w:tabs>
        <w:jc w:val="both"/>
        <w:rPr>
          <w:rFonts w:cs="Tahoma"/>
          <w:i/>
          <w:kern w:val="16"/>
          <w:sz w:val="18"/>
          <w:szCs w:val="18"/>
        </w:rPr>
      </w:pPr>
    </w:p>
    <w:p w14:paraId="2BBDB569" w14:textId="77777777" w:rsidR="006F7BD4" w:rsidRDefault="006F7BD4" w:rsidP="00FB2203">
      <w:pPr>
        <w:keepNext/>
        <w:keepLines/>
        <w:tabs>
          <w:tab w:val="left" w:pos="284"/>
        </w:tabs>
        <w:jc w:val="both"/>
        <w:rPr>
          <w:rFonts w:cs="Tahoma"/>
          <w:i/>
          <w:kern w:val="16"/>
          <w:sz w:val="18"/>
          <w:szCs w:val="18"/>
        </w:rPr>
      </w:pPr>
    </w:p>
    <w:p w14:paraId="27E5411B" w14:textId="77777777" w:rsidR="006F7BD4" w:rsidRDefault="006F7BD4" w:rsidP="00FB2203">
      <w:pPr>
        <w:keepNext/>
        <w:keepLines/>
        <w:tabs>
          <w:tab w:val="left" w:pos="284"/>
        </w:tabs>
        <w:jc w:val="both"/>
        <w:rPr>
          <w:rFonts w:cs="Tahoma"/>
          <w:i/>
          <w:kern w:val="16"/>
          <w:sz w:val="18"/>
          <w:szCs w:val="18"/>
        </w:rPr>
      </w:pPr>
    </w:p>
    <w:p w14:paraId="20FF78FC" w14:textId="77777777" w:rsidR="006F7BD4" w:rsidRDefault="006F7BD4" w:rsidP="00FB2203">
      <w:pPr>
        <w:keepNext/>
        <w:keepLines/>
        <w:tabs>
          <w:tab w:val="left" w:pos="284"/>
        </w:tabs>
        <w:jc w:val="both"/>
        <w:rPr>
          <w:rFonts w:cs="Tahoma"/>
          <w:i/>
          <w:kern w:val="16"/>
          <w:sz w:val="18"/>
          <w:szCs w:val="18"/>
        </w:rPr>
      </w:pPr>
    </w:p>
    <w:p w14:paraId="03D11CAA" w14:textId="77777777" w:rsidR="006F7BD4" w:rsidRDefault="006F7BD4" w:rsidP="00FB2203">
      <w:pPr>
        <w:keepNext/>
        <w:keepLines/>
        <w:tabs>
          <w:tab w:val="left" w:pos="284"/>
        </w:tabs>
        <w:jc w:val="both"/>
        <w:rPr>
          <w:rFonts w:cs="Tahoma"/>
          <w:i/>
          <w:kern w:val="16"/>
          <w:sz w:val="18"/>
          <w:szCs w:val="18"/>
        </w:rPr>
      </w:pPr>
    </w:p>
    <w:p w14:paraId="08455351" w14:textId="77777777" w:rsidR="006F7BD4" w:rsidRPr="00716A89" w:rsidRDefault="006F7BD4" w:rsidP="00FB2203">
      <w:pPr>
        <w:keepNext/>
        <w:keepLines/>
        <w:tabs>
          <w:tab w:val="left" w:pos="284"/>
        </w:tabs>
        <w:jc w:val="both"/>
        <w:rPr>
          <w:rFonts w:cs="Tahoma"/>
          <w:i/>
          <w:kern w:val="16"/>
          <w:sz w:val="18"/>
          <w:szCs w:val="1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716A89" w14:paraId="03DE32E8" w14:textId="77777777" w:rsidTr="004D6C24">
        <w:trPr>
          <w:trHeight w:val="268"/>
        </w:trPr>
        <w:tc>
          <w:tcPr>
            <w:tcW w:w="567" w:type="dxa"/>
            <w:tcBorders>
              <w:top w:val="single" w:sz="4" w:space="0" w:color="auto"/>
              <w:left w:val="single" w:sz="4" w:space="0" w:color="auto"/>
              <w:bottom w:val="single" w:sz="4" w:space="0" w:color="auto"/>
              <w:right w:val="nil"/>
            </w:tcBorders>
          </w:tcPr>
          <w:p w14:paraId="669A0EAF" w14:textId="77777777" w:rsidR="00DC248A" w:rsidRPr="00716A89" w:rsidRDefault="00DC248A" w:rsidP="00FB2203">
            <w:pPr>
              <w:keepNext/>
              <w:keepLines/>
              <w:jc w:val="both"/>
              <w:rPr>
                <w:rFonts w:ascii="Times New Roman" w:hAnsi="Times New Roman"/>
                <w:sz w:val="20"/>
                <w:szCs w:val="20"/>
              </w:rPr>
            </w:pPr>
          </w:p>
          <w:p w14:paraId="3F323B9F" w14:textId="77777777" w:rsidR="009A4457" w:rsidRPr="00716A89" w:rsidRDefault="009A4457" w:rsidP="00FB2203">
            <w:pPr>
              <w:keepNext/>
              <w:keepLines/>
              <w:jc w:val="both"/>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052619C2" w14:textId="77777777" w:rsidR="009A4457" w:rsidRPr="00716A89" w:rsidRDefault="009A4457" w:rsidP="00FB2203">
            <w:pPr>
              <w:keepNext/>
              <w:keepLines/>
              <w:rPr>
                <w:rFonts w:cs="Tahoma"/>
                <w:sz w:val="20"/>
                <w:szCs w:val="20"/>
              </w:rPr>
            </w:pPr>
            <w:r w:rsidRPr="00716A89">
              <w:rPr>
                <w:rFonts w:cs="Tahoma"/>
                <w:sz w:val="20"/>
                <w:szCs w:val="20"/>
              </w:rPr>
              <w:t>IZJAVA O IZPOLNJEVANJU SPOSOBNOSTI PODIZVAJALCA/</w:t>
            </w:r>
            <w:r w:rsidR="004D6C24" w:rsidRPr="00716A89">
              <w:rPr>
                <w:rFonts w:cs="Tahoma"/>
                <w:sz w:val="20"/>
                <w:szCs w:val="20"/>
              </w:rPr>
              <w:t xml:space="preserve"> DRUGEGA </w:t>
            </w:r>
            <w:r w:rsidRPr="00716A89">
              <w:rPr>
                <w:rFonts w:cs="Tahoma"/>
                <w:sz w:val="20"/>
                <w:szCs w:val="20"/>
              </w:rPr>
              <w:t>SUBJ</w:t>
            </w:r>
            <w:r w:rsidR="004D6C24" w:rsidRPr="00716A89">
              <w:rPr>
                <w:rFonts w:cs="Tahoma"/>
                <w:sz w:val="20"/>
                <w:szCs w:val="20"/>
              </w:rPr>
              <w:t>EKT</w:t>
            </w:r>
            <w:r w:rsidR="0077054B" w:rsidRPr="00716A89">
              <w:rPr>
                <w:rFonts w:cs="Tahoma"/>
                <w:sz w:val="20"/>
                <w:szCs w:val="20"/>
              </w:rPr>
              <w:t>A</w:t>
            </w:r>
          </w:p>
        </w:tc>
        <w:tc>
          <w:tcPr>
            <w:tcW w:w="850" w:type="dxa"/>
            <w:tcBorders>
              <w:top w:val="single" w:sz="4" w:space="0" w:color="auto"/>
              <w:left w:val="single" w:sz="4" w:space="0" w:color="auto"/>
              <w:bottom w:val="single" w:sz="4" w:space="0" w:color="auto"/>
              <w:right w:val="nil"/>
            </w:tcBorders>
            <w:vAlign w:val="center"/>
          </w:tcPr>
          <w:p w14:paraId="21B6D689" w14:textId="77777777" w:rsidR="009A4457" w:rsidRPr="00716A89" w:rsidRDefault="004D6C24" w:rsidP="00FB2203">
            <w:pPr>
              <w:keepNext/>
              <w:keepLines/>
              <w:rPr>
                <w:rFonts w:cs="Tahoma"/>
                <w:b/>
                <w:sz w:val="20"/>
                <w:szCs w:val="20"/>
              </w:rPr>
            </w:pPr>
            <w:r w:rsidRPr="00716A89">
              <w:rPr>
                <w:rFonts w:cs="Tahoma"/>
                <w:b/>
                <w:i/>
                <w:sz w:val="20"/>
                <w:szCs w:val="20"/>
              </w:rPr>
              <w:t>P</w:t>
            </w:r>
            <w:r w:rsidR="009A4457" w:rsidRPr="00716A89">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7E50FBF0" w14:textId="77777777" w:rsidR="009A4457" w:rsidRPr="00716A89" w:rsidRDefault="009A4457" w:rsidP="00FB2203">
            <w:pPr>
              <w:keepNext/>
              <w:keepLines/>
              <w:ind w:left="-70"/>
              <w:rPr>
                <w:rFonts w:cs="Tahoma"/>
                <w:b/>
                <w:i/>
                <w:sz w:val="20"/>
                <w:szCs w:val="20"/>
              </w:rPr>
            </w:pPr>
            <w:r w:rsidRPr="00716A89">
              <w:rPr>
                <w:rFonts w:cs="Tahoma"/>
                <w:b/>
                <w:i/>
                <w:sz w:val="20"/>
                <w:szCs w:val="20"/>
              </w:rPr>
              <w:t>3/2</w:t>
            </w:r>
          </w:p>
        </w:tc>
      </w:tr>
    </w:tbl>
    <w:p w14:paraId="7E53A68D" w14:textId="77777777" w:rsidR="009A4457" w:rsidRPr="00716A89" w:rsidRDefault="009A4457" w:rsidP="00FB2203">
      <w:pPr>
        <w:keepNext/>
        <w:keepLines/>
        <w:tabs>
          <w:tab w:val="left" w:pos="284"/>
        </w:tabs>
        <w:jc w:val="center"/>
        <w:rPr>
          <w:rFonts w:cs="Tahoma"/>
          <w:b/>
          <w:sz w:val="20"/>
          <w:szCs w:val="20"/>
        </w:rPr>
      </w:pPr>
    </w:p>
    <w:p w14:paraId="6A2958DF" w14:textId="1E150E08" w:rsidR="0077054B" w:rsidRPr="00E10C70" w:rsidRDefault="0077054B" w:rsidP="00FB2203">
      <w:pPr>
        <w:keepNext/>
        <w:keepLines/>
        <w:jc w:val="both"/>
        <w:rPr>
          <w:rFonts w:cs="Tahoma"/>
          <w:b/>
          <w:sz w:val="20"/>
          <w:szCs w:val="20"/>
        </w:rPr>
      </w:pPr>
      <w:r w:rsidRPr="00716A89">
        <w:rPr>
          <w:rFonts w:cs="Tahoma"/>
          <w:sz w:val="20"/>
          <w:szCs w:val="20"/>
        </w:rPr>
        <w:t xml:space="preserve">Gospodarski subjekt: ________________________________________________________, </w:t>
      </w:r>
      <w:r w:rsidRPr="00716A89">
        <w:rPr>
          <w:rFonts w:cs="Tahoma"/>
          <w:sz w:val="20"/>
          <w:szCs w:val="20"/>
          <w:lang w:val="x-none"/>
        </w:rPr>
        <w:t xml:space="preserve">ki nastopamo kot podizvajalec </w:t>
      </w:r>
      <w:r w:rsidRPr="00716A89">
        <w:rPr>
          <w:rFonts w:cs="Tahoma"/>
          <w:sz w:val="20"/>
          <w:szCs w:val="20"/>
        </w:rPr>
        <w:t>oziroma kot drug subjekt, katerih zmogljivosti bo uporabljal ponudnik</w:t>
      </w:r>
      <w:r w:rsidRPr="00716A89">
        <w:rPr>
          <w:rFonts w:cs="Tahoma"/>
          <w:sz w:val="20"/>
          <w:szCs w:val="20"/>
          <w:lang w:val="x-none"/>
        </w:rPr>
        <w:t xml:space="preserve"> za javno naročilo</w:t>
      </w:r>
      <w:r w:rsidRPr="00716A89">
        <w:rPr>
          <w:rFonts w:cs="Tahoma"/>
          <w:sz w:val="20"/>
          <w:szCs w:val="20"/>
        </w:rPr>
        <w:t xml:space="preserve"> št. </w:t>
      </w:r>
      <w:r w:rsidR="00E10C70">
        <w:rPr>
          <w:rFonts w:cs="Tahoma"/>
          <w:b/>
          <w:sz w:val="20"/>
          <w:szCs w:val="20"/>
        </w:rPr>
        <w:t xml:space="preserve">LPT-49/25 - </w:t>
      </w:r>
      <w:r w:rsidR="00E10C70" w:rsidRPr="00E10C70">
        <w:rPr>
          <w:rFonts w:cs="Tahoma"/>
          <w:b/>
          <w:sz w:val="20"/>
          <w:szCs w:val="20"/>
        </w:rPr>
        <w:t>Čiščenje oljnih lovilcev na parkiriščih</w:t>
      </w:r>
      <w:r w:rsidRPr="00716A89">
        <w:rPr>
          <w:rFonts w:cs="Tahoma"/>
          <w:b/>
          <w:sz w:val="20"/>
          <w:szCs w:val="20"/>
        </w:rPr>
        <w:t xml:space="preserve">, </w:t>
      </w:r>
      <w:r w:rsidRPr="00716A89">
        <w:rPr>
          <w:rFonts w:cs="Tahoma"/>
          <w:sz w:val="20"/>
          <w:szCs w:val="20"/>
        </w:rPr>
        <w:t>v okviru navedb, opredeljenih v ponudbi ponudnika, ki oddaja ponudbo za predmetno javno naročilo, podajamo naslednje izjave:</w:t>
      </w:r>
    </w:p>
    <w:p w14:paraId="4F434159" w14:textId="77777777" w:rsidR="0077054B" w:rsidRPr="00716A89" w:rsidRDefault="0077054B" w:rsidP="00FB2203">
      <w:pPr>
        <w:keepNext/>
        <w:keepLines/>
        <w:tabs>
          <w:tab w:val="left" w:pos="8647"/>
          <w:tab w:val="left" w:pos="9354"/>
        </w:tabs>
        <w:ind w:right="-2"/>
        <w:rPr>
          <w:rFonts w:cs="Tahoma"/>
          <w:b/>
          <w:sz w:val="20"/>
          <w:szCs w:val="20"/>
        </w:rPr>
      </w:pPr>
    </w:p>
    <w:p w14:paraId="622EC11B" w14:textId="77777777" w:rsidR="0077054B" w:rsidRPr="00716A89" w:rsidRDefault="0077054B" w:rsidP="00FB2203">
      <w:pPr>
        <w:keepNext/>
        <w:keepLines/>
        <w:tabs>
          <w:tab w:val="left" w:pos="8647"/>
          <w:tab w:val="left" w:pos="9354"/>
        </w:tabs>
        <w:ind w:right="-2"/>
        <w:rPr>
          <w:rFonts w:cs="Tahoma"/>
          <w:b/>
          <w:sz w:val="20"/>
          <w:szCs w:val="20"/>
        </w:rPr>
      </w:pPr>
    </w:p>
    <w:p w14:paraId="36B3177B" w14:textId="77777777" w:rsidR="0077054B" w:rsidRPr="00716A89" w:rsidRDefault="0077054B" w:rsidP="00FB2203">
      <w:pPr>
        <w:keepNext/>
        <w:keepLines/>
        <w:numPr>
          <w:ilvl w:val="0"/>
          <w:numId w:val="16"/>
        </w:numPr>
        <w:ind w:left="567" w:hanging="567"/>
        <w:jc w:val="both"/>
        <w:rPr>
          <w:rFonts w:cs="Tahoma"/>
          <w:b/>
          <w:sz w:val="22"/>
        </w:rPr>
      </w:pPr>
      <w:r w:rsidRPr="00716A89">
        <w:rPr>
          <w:rFonts w:cs="Tahoma"/>
          <w:b/>
          <w:sz w:val="22"/>
        </w:rPr>
        <w:t>RAZLOGI ZA IZKLJUČITEV</w:t>
      </w:r>
      <w:r w:rsidRPr="00716A89">
        <w:rPr>
          <w:rFonts w:cs="Tahoma"/>
          <w:b/>
          <w:sz w:val="22"/>
          <w:lang w:val="x-none"/>
        </w:rPr>
        <w:t xml:space="preserve"> </w:t>
      </w:r>
    </w:p>
    <w:p w14:paraId="0F988807" w14:textId="77777777" w:rsidR="0077054B" w:rsidRPr="00716A89" w:rsidRDefault="0077054B" w:rsidP="00FB2203">
      <w:pPr>
        <w:keepNext/>
        <w:keepLines/>
        <w:tabs>
          <w:tab w:val="left" w:pos="142"/>
        </w:tabs>
        <w:jc w:val="both"/>
        <w:rPr>
          <w:rFonts w:cs="Tahoma"/>
          <w:b/>
          <w:sz w:val="16"/>
          <w:szCs w:val="16"/>
        </w:rPr>
      </w:pPr>
    </w:p>
    <w:p w14:paraId="69A72CD0" w14:textId="218626E9" w:rsidR="001B4216" w:rsidRPr="00716A89" w:rsidRDefault="001B4216" w:rsidP="00FB2203">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 </w:t>
      </w:r>
      <w:r w:rsidRPr="00716A89">
        <w:rPr>
          <w:rFonts w:cs="Tahoma"/>
          <w:sz w:val="20"/>
          <w:szCs w:val="20"/>
        </w:rPr>
        <w:t xml:space="preserve">nam ni bila izrečena pravnomočna sodba, ki ima elemente kaznivih dejanj, ki so opredeljena </w:t>
      </w:r>
      <w:r w:rsidRPr="00716A89">
        <w:rPr>
          <w:rFonts w:cs="Tahoma"/>
          <w:bCs/>
          <w:sz w:val="20"/>
          <w:szCs w:val="20"/>
        </w:rPr>
        <w:t>v 1. odstavku 75. člena ZJN-3 oziroma v Kazenskem zakoniku (Uradni list RS, št. 50/12 – uradno prečiščeno besedilo, 6/16 – popr., 54/15 in 38/16; KZ-1).</w:t>
      </w:r>
    </w:p>
    <w:p w14:paraId="4D6F1136" w14:textId="77777777" w:rsidR="001B4216" w:rsidRPr="00716A89" w:rsidRDefault="001B4216" w:rsidP="00FB2203">
      <w:pPr>
        <w:keepNext/>
        <w:keepLines/>
        <w:tabs>
          <w:tab w:val="left" w:pos="142"/>
        </w:tabs>
        <w:jc w:val="both"/>
        <w:rPr>
          <w:rFonts w:cs="Tahoma"/>
          <w:b/>
          <w:sz w:val="16"/>
          <w:szCs w:val="16"/>
        </w:rPr>
      </w:pPr>
    </w:p>
    <w:p w14:paraId="38F422CE" w14:textId="77777777" w:rsidR="001B4216" w:rsidRPr="00716A89" w:rsidRDefault="001B4216" w:rsidP="00FB2203">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08E7F8AE" w14:textId="77777777" w:rsidR="001B4216" w:rsidRPr="00716A89" w:rsidRDefault="001B4216" w:rsidP="00FB2203">
      <w:pPr>
        <w:keepNext/>
        <w:keepLines/>
        <w:tabs>
          <w:tab w:val="left" w:pos="142"/>
        </w:tabs>
        <w:jc w:val="both"/>
        <w:rPr>
          <w:rFonts w:cs="Tahoma"/>
          <w:b/>
          <w:sz w:val="16"/>
          <w:szCs w:val="16"/>
        </w:rPr>
      </w:pPr>
    </w:p>
    <w:p w14:paraId="463BD565" w14:textId="77777777" w:rsidR="001B4216" w:rsidRPr="00716A89" w:rsidRDefault="001B4216" w:rsidP="00FB2203">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b/>
          <w:sz w:val="20"/>
          <w:szCs w:val="20"/>
        </w:rPr>
        <w:t xml:space="preserve"> </w:t>
      </w:r>
      <w:r w:rsidRPr="00716A89">
        <w:rPr>
          <w:rFonts w:cs="Tahoma"/>
          <w:sz w:val="20"/>
          <w:szCs w:val="20"/>
        </w:rPr>
        <w:t xml:space="preserve">na dan, ko je potekel rok za oddajo ponudb, nismo izločeni iz postopkov oddaje javnih naročil zaradi uvrstitve v evidenco </w:t>
      </w:r>
      <w:r w:rsidR="00F6087B" w:rsidRPr="00716A89">
        <w:rPr>
          <w:rFonts w:cs="Tahoma"/>
          <w:sz w:val="20"/>
          <w:szCs w:val="20"/>
        </w:rPr>
        <w:t>gospodarskih subjektov z izrečenimi stranskimi sankcijami izločitve iz postopkov javnega naročanja</w:t>
      </w:r>
      <w:r w:rsidRPr="00716A89">
        <w:rPr>
          <w:rFonts w:cs="Tahoma"/>
          <w:sz w:val="20"/>
          <w:szCs w:val="20"/>
        </w:rPr>
        <w:t>.</w:t>
      </w:r>
    </w:p>
    <w:p w14:paraId="007667A6" w14:textId="77777777" w:rsidR="001B4216" w:rsidRPr="00716A89" w:rsidRDefault="001B4216" w:rsidP="00FB2203">
      <w:pPr>
        <w:keepNext/>
        <w:keepLines/>
        <w:tabs>
          <w:tab w:val="left" w:pos="426"/>
          <w:tab w:val="left" w:pos="9354"/>
        </w:tabs>
        <w:ind w:left="426" w:right="-2"/>
        <w:jc w:val="both"/>
        <w:rPr>
          <w:rFonts w:cs="Tahoma"/>
          <w:sz w:val="16"/>
          <w:szCs w:val="16"/>
        </w:rPr>
      </w:pPr>
    </w:p>
    <w:p w14:paraId="59730A9E" w14:textId="77777777" w:rsidR="001B4216" w:rsidRPr="00716A89" w:rsidRDefault="001B4216" w:rsidP="00FB2203">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w:t>
      </w:r>
      <w:r w:rsidRPr="00716A89">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16A89">
        <w:rPr>
          <w:rFonts w:cs="Tahoma"/>
          <w:sz w:val="20"/>
          <w:szCs w:val="20"/>
        </w:rPr>
        <w:t>.</w:t>
      </w:r>
    </w:p>
    <w:p w14:paraId="2D6B3BE6" w14:textId="77777777" w:rsidR="0077054B" w:rsidRPr="00716A89" w:rsidRDefault="0077054B" w:rsidP="00FB2203">
      <w:pPr>
        <w:keepNext/>
        <w:keepLines/>
        <w:tabs>
          <w:tab w:val="left" w:pos="142"/>
        </w:tabs>
        <w:jc w:val="both"/>
        <w:rPr>
          <w:rFonts w:cs="Tahoma"/>
          <w:sz w:val="20"/>
          <w:szCs w:val="20"/>
        </w:rPr>
      </w:pPr>
    </w:p>
    <w:p w14:paraId="05E5A619" w14:textId="77777777" w:rsidR="0077054B" w:rsidRPr="00716A89" w:rsidRDefault="0077054B" w:rsidP="00FB2203">
      <w:pPr>
        <w:keepNext/>
        <w:keepLines/>
        <w:numPr>
          <w:ilvl w:val="0"/>
          <w:numId w:val="16"/>
        </w:numPr>
        <w:ind w:left="567" w:hanging="567"/>
        <w:jc w:val="both"/>
        <w:rPr>
          <w:rFonts w:cs="Tahoma"/>
          <w:b/>
          <w:sz w:val="22"/>
        </w:rPr>
      </w:pPr>
      <w:r w:rsidRPr="00716A89">
        <w:rPr>
          <w:rFonts w:cs="Tahoma"/>
          <w:b/>
          <w:sz w:val="22"/>
        </w:rPr>
        <w:t xml:space="preserve">POGOJI ZA SODELOVANJE </w:t>
      </w:r>
    </w:p>
    <w:p w14:paraId="5621C1C1" w14:textId="77777777" w:rsidR="0077054B" w:rsidRPr="00716A89" w:rsidRDefault="0077054B" w:rsidP="00FB2203">
      <w:pPr>
        <w:keepNext/>
        <w:keepLines/>
        <w:tabs>
          <w:tab w:val="left" w:pos="142"/>
        </w:tabs>
        <w:jc w:val="both"/>
        <w:rPr>
          <w:rFonts w:cs="Tahoma"/>
          <w:sz w:val="20"/>
          <w:szCs w:val="20"/>
        </w:rPr>
      </w:pPr>
    </w:p>
    <w:p w14:paraId="6812FD8D" w14:textId="77777777" w:rsidR="0077054B" w:rsidRPr="00716A89" w:rsidRDefault="0077054B" w:rsidP="00FB2203">
      <w:pPr>
        <w:keepNext/>
        <w:keepLines/>
        <w:jc w:val="both"/>
        <w:rPr>
          <w:rFonts w:cs="Tahoma"/>
          <w:b/>
          <w:bCs/>
          <w:sz w:val="20"/>
          <w:szCs w:val="20"/>
        </w:rPr>
      </w:pPr>
      <w:r w:rsidRPr="00716A89">
        <w:rPr>
          <w:rFonts w:cs="Tahoma"/>
          <w:b/>
          <w:sz w:val="20"/>
          <w:szCs w:val="20"/>
        </w:rPr>
        <w:t xml:space="preserve">Spodaj navedene izjave veljajo le v primeru, če gospodarski subjekt izpolnjuje pogoje za sodelovanje </w:t>
      </w:r>
      <w:r w:rsidRPr="00716A89">
        <w:rPr>
          <w:rFonts w:cs="Tahoma"/>
          <w:b/>
          <w:bCs/>
          <w:sz w:val="20"/>
          <w:szCs w:val="20"/>
        </w:rPr>
        <w:t xml:space="preserve">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B95EE67" w14:textId="77777777" w:rsidR="0077054B" w:rsidRPr="00716A89" w:rsidRDefault="0077054B" w:rsidP="00FB2203">
      <w:pPr>
        <w:keepNext/>
        <w:keepLines/>
        <w:jc w:val="both"/>
        <w:rPr>
          <w:rFonts w:cs="Tahoma"/>
          <w:b/>
          <w:sz w:val="20"/>
          <w:szCs w:val="20"/>
        </w:rPr>
      </w:pPr>
    </w:p>
    <w:p w14:paraId="01E7B9A4" w14:textId="77777777" w:rsidR="0077054B" w:rsidRPr="00716A89" w:rsidRDefault="0077054B" w:rsidP="00FB2203">
      <w:pPr>
        <w:keepNext/>
        <w:keepLines/>
        <w:jc w:val="both"/>
        <w:rPr>
          <w:rFonts w:cs="Tahoma"/>
          <w:bCs/>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smo vpisani v enega </w:t>
      </w:r>
      <w:r w:rsidRPr="00716A89">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31C98259" w14:textId="77777777" w:rsidR="0077054B" w:rsidRPr="00716A89" w:rsidRDefault="0077054B" w:rsidP="00FB2203">
      <w:pPr>
        <w:keepNext/>
        <w:keepLines/>
        <w:jc w:val="both"/>
        <w:rPr>
          <w:rFonts w:cs="Tahoma"/>
          <w:bCs/>
          <w:sz w:val="20"/>
          <w:szCs w:val="20"/>
        </w:rPr>
      </w:pPr>
    </w:p>
    <w:p w14:paraId="1A9A6BE6" w14:textId="77777777" w:rsidR="0077054B" w:rsidRPr="00716A89" w:rsidRDefault="0077054B" w:rsidP="00FB2203">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w:t>
      </w:r>
      <w:r w:rsidRPr="00716A89">
        <w:rPr>
          <w:rFonts w:cs="Tahoma"/>
          <w:b/>
          <w:sz w:val="20"/>
          <w:szCs w:val="20"/>
        </w:rPr>
        <w:t xml:space="preserve"> </w:t>
      </w:r>
      <w:r w:rsidRPr="00716A89">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12A1FB0" w14:textId="77777777" w:rsidR="0077054B" w:rsidRPr="00716A89" w:rsidRDefault="0077054B" w:rsidP="00FB2203">
      <w:pPr>
        <w:keepNext/>
        <w:keepLines/>
        <w:jc w:val="both"/>
        <w:rPr>
          <w:rFonts w:cs="Tahoma"/>
          <w:bCs/>
          <w:sz w:val="20"/>
          <w:szCs w:val="20"/>
        </w:rPr>
      </w:pPr>
    </w:p>
    <w:p w14:paraId="380E6134" w14:textId="77777777" w:rsidR="0077054B" w:rsidRPr="00716A89" w:rsidRDefault="0077054B" w:rsidP="00FB2203">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 smo ekonomsko in finančno sposobni izvesti predmet javnega naročila.</w:t>
      </w:r>
    </w:p>
    <w:p w14:paraId="1AB3DF8F" w14:textId="77777777" w:rsidR="0077054B" w:rsidRPr="00716A89" w:rsidRDefault="0077054B" w:rsidP="00FB2203">
      <w:pPr>
        <w:keepNext/>
        <w:keepLines/>
        <w:jc w:val="both"/>
        <w:rPr>
          <w:rFonts w:cs="Tahoma"/>
          <w:bCs/>
          <w:sz w:val="20"/>
          <w:szCs w:val="20"/>
        </w:rPr>
      </w:pPr>
    </w:p>
    <w:p w14:paraId="0194385C" w14:textId="77777777" w:rsidR="0077054B" w:rsidRDefault="0077054B" w:rsidP="00FB2203">
      <w:pPr>
        <w:keepNext/>
        <w:keepLines/>
        <w:tabs>
          <w:tab w:val="left" w:pos="426"/>
          <w:tab w:val="left" w:pos="9354"/>
        </w:tabs>
        <w:ind w:right="-2"/>
        <w:jc w:val="both"/>
        <w:rPr>
          <w:rFonts w:cs="Tahoma"/>
          <w:sz w:val="20"/>
          <w:szCs w:val="20"/>
        </w:rPr>
      </w:pPr>
      <w:r w:rsidRPr="00716A89">
        <w:rPr>
          <w:rFonts w:cs="Tahoma"/>
          <w:b/>
          <w:sz w:val="20"/>
          <w:szCs w:val="20"/>
        </w:rPr>
        <w:t>IZJAVLJAMO,</w:t>
      </w:r>
      <w:r w:rsidRPr="00716A89">
        <w:rPr>
          <w:rFonts w:cs="Tahoma"/>
          <w:sz w:val="20"/>
          <w:szCs w:val="20"/>
        </w:rPr>
        <w:t xml:space="preserve"> da razpolagamo z ustreznimi kadri, ki so izkušeni, strokovno usposobljeni in sposobni izvesti predmet javnega naročila.</w:t>
      </w:r>
    </w:p>
    <w:p w14:paraId="2E42D8DF" w14:textId="77777777" w:rsidR="00E219F4" w:rsidRPr="00716A89" w:rsidRDefault="00E219F4" w:rsidP="00FB2203">
      <w:pPr>
        <w:keepNext/>
        <w:keepLines/>
        <w:tabs>
          <w:tab w:val="left" w:pos="426"/>
          <w:tab w:val="left" w:pos="9354"/>
        </w:tabs>
        <w:ind w:right="-2"/>
        <w:jc w:val="both"/>
        <w:rPr>
          <w:rFonts w:cs="Tahoma"/>
          <w:sz w:val="20"/>
          <w:szCs w:val="20"/>
        </w:rPr>
      </w:pPr>
    </w:p>
    <w:p w14:paraId="5586A65F" w14:textId="77777777" w:rsidR="00344D27" w:rsidRPr="00716A89" w:rsidRDefault="00344D27" w:rsidP="00FB2203">
      <w:pPr>
        <w:keepNext/>
        <w:keepLines/>
        <w:tabs>
          <w:tab w:val="left" w:pos="426"/>
          <w:tab w:val="left" w:pos="9354"/>
        </w:tabs>
        <w:ind w:right="-2"/>
        <w:jc w:val="both"/>
        <w:rPr>
          <w:rFonts w:cs="Tahoma"/>
          <w:sz w:val="20"/>
          <w:szCs w:val="20"/>
        </w:rPr>
      </w:pPr>
    </w:p>
    <w:p w14:paraId="6032B227" w14:textId="77777777" w:rsidR="0077054B" w:rsidRPr="00716A89" w:rsidRDefault="0077054B" w:rsidP="00FB2203">
      <w:pPr>
        <w:keepNext/>
        <w:keepLines/>
        <w:jc w:val="both"/>
        <w:rPr>
          <w:rFonts w:cs="Tahoma"/>
          <w:sz w:val="20"/>
          <w:szCs w:val="20"/>
        </w:rPr>
      </w:pPr>
    </w:p>
    <w:p w14:paraId="13E975EF" w14:textId="77777777" w:rsidR="0077054B" w:rsidRPr="00716A89" w:rsidRDefault="0077054B" w:rsidP="00FB2203">
      <w:pPr>
        <w:keepNext/>
        <w:keepLines/>
        <w:numPr>
          <w:ilvl w:val="0"/>
          <w:numId w:val="16"/>
        </w:numPr>
        <w:ind w:left="567" w:hanging="567"/>
        <w:rPr>
          <w:rFonts w:cs="Tahoma"/>
          <w:b/>
          <w:sz w:val="22"/>
        </w:rPr>
      </w:pPr>
      <w:r w:rsidRPr="00716A89">
        <w:rPr>
          <w:rFonts w:cs="Tahoma"/>
          <w:b/>
          <w:sz w:val="22"/>
        </w:rPr>
        <w:t>IZJAVA O SPREJEMANJU IN</w:t>
      </w:r>
      <w:r w:rsidR="00E633AF">
        <w:rPr>
          <w:rFonts w:cs="Tahoma"/>
          <w:b/>
          <w:sz w:val="22"/>
        </w:rPr>
        <w:t xml:space="preserve"> IZPOLNJEVANJU POGOJEV RAZPISNE </w:t>
      </w:r>
      <w:r w:rsidRPr="00716A89">
        <w:rPr>
          <w:rFonts w:cs="Tahoma"/>
          <w:b/>
          <w:sz w:val="22"/>
        </w:rPr>
        <w:t>DOKUMENTACIJE</w:t>
      </w:r>
    </w:p>
    <w:p w14:paraId="7E5E1DA6" w14:textId="77777777" w:rsidR="0077054B" w:rsidRPr="00716A89" w:rsidRDefault="0077054B" w:rsidP="00FB2203">
      <w:pPr>
        <w:keepNext/>
        <w:keepLines/>
        <w:jc w:val="both"/>
        <w:rPr>
          <w:rFonts w:cs="Tahoma"/>
          <w:b/>
          <w:sz w:val="18"/>
          <w:szCs w:val="18"/>
        </w:rPr>
      </w:pPr>
    </w:p>
    <w:p w14:paraId="7BA4629C" w14:textId="77777777" w:rsidR="0077054B" w:rsidRDefault="0077054B" w:rsidP="00FB2203">
      <w:pPr>
        <w:keepNext/>
        <w:keepLines/>
        <w:tabs>
          <w:tab w:val="left" w:pos="0"/>
          <w:tab w:val="left" w:pos="8647"/>
        </w:tabs>
        <w:ind w:right="-2"/>
        <w:jc w:val="both"/>
        <w:rPr>
          <w:rFonts w:cs="Tahoma"/>
          <w:b/>
          <w:sz w:val="18"/>
          <w:szCs w:val="18"/>
        </w:rPr>
      </w:pPr>
    </w:p>
    <w:p w14:paraId="6C67FDDE" w14:textId="77777777" w:rsidR="00690645" w:rsidRPr="00690645" w:rsidRDefault="00690645" w:rsidP="00FB2203">
      <w:pPr>
        <w:keepNext/>
        <w:keepLines/>
        <w:tabs>
          <w:tab w:val="left" w:pos="0"/>
          <w:tab w:val="left" w:pos="8647"/>
        </w:tabs>
        <w:ind w:right="-2"/>
        <w:jc w:val="both"/>
        <w:rPr>
          <w:rFonts w:cs="Tahoma"/>
          <w:sz w:val="20"/>
          <w:szCs w:val="18"/>
        </w:rPr>
      </w:pPr>
      <w:r w:rsidRPr="00690645">
        <w:rPr>
          <w:rFonts w:cs="Tahoma"/>
          <w:b/>
          <w:sz w:val="20"/>
          <w:szCs w:val="18"/>
        </w:rPr>
        <w:t>IZJAVLJAMO,</w:t>
      </w:r>
      <w:r w:rsidRPr="00690645">
        <w:rPr>
          <w:rFonts w:cs="Tahoma"/>
          <w:sz w:val="20"/>
          <w:szCs w:val="18"/>
        </w:rPr>
        <w:t xml:space="preserve"> da nismo uvrščeni v evidenco poslovnih subjektov katerim je prepovedano poslovanje z naročnikom na podlagi 35. člena Zakona o integriteti in preprečevanju korupcije (Ur. l. RS, št. 69/11-UPB).</w:t>
      </w:r>
    </w:p>
    <w:p w14:paraId="6C832FF2" w14:textId="77777777" w:rsidR="00690645" w:rsidRPr="00690645" w:rsidRDefault="00690645" w:rsidP="00FB2203">
      <w:pPr>
        <w:keepNext/>
        <w:keepLines/>
        <w:tabs>
          <w:tab w:val="left" w:pos="0"/>
          <w:tab w:val="left" w:pos="8647"/>
        </w:tabs>
        <w:ind w:right="-2"/>
        <w:jc w:val="both"/>
        <w:rPr>
          <w:rFonts w:cs="Tahoma"/>
          <w:sz w:val="20"/>
          <w:szCs w:val="18"/>
        </w:rPr>
      </w:pPr>
    </w:p>
    <w:p w14:paraId="7FD35251" w14:textId="43B748FC" w:rsidR="00690645" w:rsidRPr="00690645" w:rsidRDefault="00690645" w:rsidP="00FB2203">
      <w:pPr>
        <w:keepNext/>
        <w:keepLines/>
        <w:tabs>
          <w:tab w:val="left" w:pos="0"/>
          <w:tab w:val="left" w:pos="8647"/>
        </w:tabs>
        <w:ind w:right="-2"/>
        <w:jc w:val="both"/>
        <w:rPr>
          <w:rFonts w:cs="Tahoma"/>
          <w:b/>
          <w:bCs/>
          <w:i/>
          <w:sz w:val="20"/>
          <w:szCs w:val="18"/>
        </w:rPr>
      </w:pPr>
      <w:r w:rsidRPr="00690645">
        <w:rPr>
          <w:rFonts w:cs="Tahoma"/>
          <w:b/>
          <w:i/>
          <w:sz w:val="20"/>
          <w:szCs w:val="18"/>
        </w:rPr>
        <w:t>(</w:t>
      </w:r>
      <w:r w:rsidR="000F3052">
        <w:rPr>
          <w:rFonts w:cs="Tahoma"/>
          <w:b/>
          <w:bCs/>
          <w:i/>
          <w:sz w:val="20"/>
          <w:szCs w:val="18"/>
        </w:rPr>
        <w:t>N</w:t>
      </w:r>
      <w:r w:rsidRPr="00690645">
        <w:rPr>
          <w:rFonts w:cs="Tahoma"/>
          <w:b/>
          <w:bCs/>
          <w:i/>
          <w:sz w:val="20"/>
          <w:szCs w:val="18"/>
        </w:rPr>
        <w:t xml:space="preserve">avedene izjave veljajo </w:t>
      </w:r>
      <w:r w:rsidRPr="00690645">
        <w:rPr>
          <w:rFonts w:cs="Tahoma"/>
          <w:b/>
          <w:bCs/>
          <w:i/>
          <w:sz w:val="20"/>
          <w:szCs w:val="18"/>
          <w:u w:val="single"/>
        </w:rPr>
        <w:t>za podizvajalca/subjekta, katerega zmogljivost uporablja ponudnik</w:t>
      </w:r>
      <w:r w:rsidRPr="00690645">
        <w:rPr>
          <w:rFonts w:cs="Tahoma"/>
          <w:b/>
          <w:bCs/>
          <w:i/>
          <w:sz w:val="20"/>
          <w:szCs w:val="18"/>
        </w:rPr>
        <w:t xml:space="preserve"> le v primeru, če ponudnik izpolnjuje pogoje za sodelovanje s podizvajalci ali z uporabo zmogljivosti drugih subjektov. </w:t>
      </w:r>
      <w:r w:rsidR="000F3052">
        <w:rPr>
          <w:rFonts w:cs="Tahoma"/>
          <w:b/>
          <w:bCs/>
          <w:i/>
          <w:sz w:val="20"/>
          <w:szCs w:val="18"/>
        </w:rPr>
        <w:t>N</w:t>
      </w:r>
      <w:r w:rsidRPr="00690645">
        <w:rPr>
          <w:rFonts w:cs="Tahoma"/>
          <w:b/>
          <w:bCs/>
          <w:i/>
          <w:sz w:val="20"/>
          <w:szCs w:val="18"/>
        </w:rPr>
        <w:t>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6909F3EB" w14:textId="77777777" w:rsidR="00690645" w:rsidRPr="00690645" w:rsidRDefault="00690645" w:rsidP="00FB2203">
      <w:pPr>
        <w:keepNext/>
        <w:keepLines/>
        <w:tabs>
          <w:tab w:val="left" w:pos="0"/>
          <w:tab w:val="left" w:pos="8647"/>
        </w:tabs>
        <w:ind w:right="-2"/>
        <w:jc w:val="both"/>
        <w:rPr>
          <w:rFonts w:cs="Tahoma"/>
          <w:sz w:val="20"/>
          <w:szCs w:val="18"/>
        </w:rPr>
      </w:pPr>
    </w:p>
    <w:p w14:paraId="3DDF805F" w14:textId="77777777" w:rsidR="00690645" w:rsidRPr="00690645" w:rsidRDefault="00690645" w:rsidP="00FB2203">
      <w:pPr>
        <w:keepNext/>
        <w:keepLines/>
        <w:tabs>
          <w:tab w:val="left" w:pos="0"/>
          <w:tab w:val="left" w:pos="8647"/>
        </w:tabs>
        <w:ind w:right="-2"/>
        <w:jc w:val="both"/>
        <w:rPr>
          <w:rFonts w:cs="Tahoma"/>
          <w:b/>
          <w:sz w:val="20"/>
          <w:szCs w:val="18"/>
        </w:rPr>
      </w:pPr>
      <w:r w:rsidRPr="00690645">
        <w:rPr>
          <w:rFonts w:cs="Tahoma"/>
          <w:b/>
          <w:sz w:val="20"/>
          <w:szCs w:val="18"/>
        </w:rPr>
        <w:t>IZJAVLJAMO,</w:t>
      </w:r>
    </w:p>
    <w:p w14:paraId="424C9BF8" w14:textId="77777777" w:rsidR="00690645" w:rsidRPr="00690645" w:rsidRDefault="00690645" w:rsidP="00FB2203">
      <w:pPr>
        <w:keepNext/>
        <w:keepLines/>
        <w:tabs>
          <w:tab w:val="left" w:pos="0"/>
          <w:tab w:val="left" w:pos="8647"/>
        </w:tabs>
        <w:ind w:right="-2"/>
        <w:jc w:val="both"/>
        <w:rPr>
          <w:rFonts w:cs="Tahoma"/>
          <w:sz w:val="20"/>
          <w:szCs w:val="18"/>
        </w:rPr>
      </w:pPr>
    </w:p>
    <w:p w14:paraId="100862AC" w14:textId="77777777" w:rsidR="00690645" w:rsidRPr="00690645" w:rsidRDefault="00690645" w:rsidP="00FB2203">
      <w:pPr>
        <w:keepNext/>
        <w:keepLines/>
        <w:numPr>
          <w:ilvl w:val="0"/>
          <w:numId w:val="27"/>
        </w:numPr>
        <w:tabs>
          <w:tab w:val="left" w:pos="0"/>
          <w:tab w:val="left" w:pos="8647"/>
        </w:tabs>
        <w:ind w:right="-2"/>
        <w:jc w:val="both"/>
        <w:rPr>
          <w:rFonts w:cs="Tahoma"/>
          <w:sz w:val="20"/>
          <w:szCs w:val="18"/>
        </w:rPr>
      </w:pPr>
      <w:r w:rsidRPr="00690645">
        <w:rPr>
          <w:rFonts w:cs="Tahoma"/>
          <w:sz w:val="20"/>
          <w:szCs w:val="18"/>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CBE1157" w14:textId="77777777" w:rsidR="00690645" w:rsidRPr="00690645" w:rsidRDefault="00690645" w:rsidP="00FB2203">
      <w:pPr>
        <w:keepNext/>
        <w:keepLines/>
        <w:numPr>
          <w:ilvl w:val="1"/>
          <w:numId w:val="27"/>
        </w:numPr>
        <w:tabs>
          <w:tab w:val="left" w:pos="0"/>
          <w:tab w:val="left" w:pos="8647"/>
        </w:tabs>
        <w:ind w:right="-2"/>
        <w:jc w:val="both"/>
        <w:rPr>
          <w:rFonts w:cs="Tahoma"/>
          <w:sz w:val="20"/>
          <w:szCs w:val="18"/>
        </w:rPr>
      </w:pPr>
      <w:r w:rsidRPr="00690645">
        <w:rPr>
          <w:rFonts w:cs="Tahoma"/>
          <w:sz w:val="20"/>
          <w:szCs w:val="18"/>
        </w:rPr>
        <w:t>(a) subjekt, ki ga zastopam, ni ruski državljan ali fizična ali pravna oseba, subjekt ali organ s sedežem v Rusiji;</w:t>
      </w:r>
    </w:p>
    <w:p w14:paraId="12ABFA92" w14:textId="77777777" w:rsidR="00690645" w:rsidRPr="00690645" w:rsidRDefault="00690645" w:rsidP="00FB2203">
      <w:pPr>
        <w:keepNext/>
        <w:keepLines/>
        <w:numPr>
          <w:ilvl w:val="1"/>
          <w:numId w:val="27"/>
        </w:numPr>
        <w:tabs>
          <w:tab w:val="left" w:pos="0"/>
          <w:tab w:val="left" w:pos="8647"/>
        </w:tabs>
        <w:ind w:right="-2"/>
        <w:jc w:val="both"/>
        <w:rPr>
          <w:rFonts w:cs="Tahoma"/>
          <w:sz w:val="20"/>
          <w:szCs w:val="18"/>
        </w:rPr>
      </w:pPr>
      <w:r w:rsidRPr="00690645">
        <w:rPr>
          <w:rFonts w:cs="Tahoma"/>
          <w:sz w:val="20"/>
          <w:szCs w:val="18"/>
        </w:rPr>
        <w:t>(b) subjekt, ki ga zastopam, ni pravna oseba, subjekt ali organ, katerega več kot 50-odstotni delež je v neposredni ali posredni lasti subjekta iz točke (a) zgoraj;</w:t>
      </w:r>
    </w:p>
    <w:p w14:paraId="6AB85CD9" w14:textId="77777777" w:rsidR="00690645" w:rsidRPr="00690645" w:rsidRDefault="00690645" w:rsidP="00FB2203">
      <w:pPr>
        <w:keepNext/>
        <w:keepLines/>
        <w:numPr>
          <w:ilvl w:val="1"/>
          <w:numId w:val="27"/>
        </w:numPr>
        <w:tabs>
          <w:tab w:val="left" w:pos="0"/>
          <w:tab w:val="left" w:pos="8647"/>
        </w:tabs>
        <w:ind w:right="-2"/>
        <w:jc w:val="both"/>
        <w:rPr>
          <w:rFonts w:cs="Tahoma"/>
          <w:sz w:val="20"/>
          <w:szCs w:val="18"/>
        </w:rPr>
      </w:pPr>
      <w:r w:rsidRPr="00690645">
        <w:rPr>
          <w:rFonts w:cs="Tahoma"/>
          <w:sz w:val="20"/>
          <w:szCs w:val="18"/>
        </w:rPr>
        <w:t>(c) niti jaz niti subjekt, ki ga zastopam, nisva fizična ali pravna oseba, subjekt ali organ, ki deluje v imenu ali po navodilih subjekta iz točke (a) ali (b) zgoraj;</w:t>
      </w:r>
    </w:p>
    <w:p w14:paraId="3DCED84F" w14:textId="77777777" w:rsidR="00690645" w:rsidRPr="00690645" w:rsidRDefault="00690645" w:rsidP="00FB2203">
      <w:pPr>
        <w:keepNext/>
        <w:keepLines/>
        <w:numPr>
          <w:ilvl w:val="1"/>
          <w:numId w:val="27"/>
        </w:numPr>
        <w:tabs>
          <w:tab w:val="left" w:pos="0"/>
          <w:tab w:val="left" w:pos="8647"/>
        </w:tabs>
        <w:ind w:right="-2"/>
        <w:jc w:val="both"/>
        <w:rPr>
          <w:rFonts w:cs="Tahoma"/>
          <w:sz w:val="20"/>
          <w:szCs w:val="18"/>
        </w:rPr>
      </w:pPr>
      <w:r w:rsidRPr="00690645">
        <w:rPr>
          <w:rFonts w:cs="Tahoma"/>
          <w:sz w:val="20"/>
          <w:szCs w:val="18"/>
        </w:rPr>
        <w:t>(d) ni udeležbe več kot 10 % ponudbene vrednosti podizvajalcev, dobaviteljev ali subjektov, katerih zmogljivosti subjekt, ki ga zastopam, uporablja, ki so subjekti, navedeni v točkah (a) do (c) zgoraj;</w:t>
      </w:r>
    </w:p>
    <w:p w14:paraId="434D229E" w14:textId="77777777" w:rsidR="00690645" w:rsidRPr="00690645" w:rsidRDefault="00690645" w:rsidP="00FB2203">
      <w:pPr>
        <w:keepNext/>
        <w:keepLines/>
        <w:tabs>
          <w:tab w:val="left" w:pos="0"/>
          <w:tab w:val="left" w:pos="8647"/>
        </w:tabs>
        <w:ind w:right="-2"/>
        <w:jc w:val="both"/>
        <w:rPr>
          <w:rFonts w:cs="Tahoma"/>
          <w:sz w:val="20"/>
          <w:szCs w:val="18"/>
        </w:rPr>
      </w:pPr>
    </w:p>
    <w:p w14:paraId="0135F207" w14:textId="77777777" w:rsidR="00690645" w:rsidRPr="00690645" w:rsidRDefault="00690645" w:rsidP="00FB2203">
      <w:pPr>
        <w:keepNext/>
        <w:keepLines/>
        <w:numPr>
          <w:ilvl w:val="0"/>
          <w:numId w:val="27"/>
        </w:numPr>
        <w:tabs>
          <w:tab w:val="left" w:pos="0"/>
          <w:tab w:val="left" w:pos="8647"/>
        </w:tabs>
        <w:ind w:right="-2"/>
        <w:jc w:val="both"/>
        <w:rPr>
          <w:rFonts w:cs="Tahoma"/>
          <w:sz w:val="20"/>
          <w:szCs w:val="18"/>
        </w:rPr>
      </w:pPr>
      <w:r w:rsidRPr="00690645">
        <w:rPr>
          <w:rFonts w:cs="Tahoma"/>
          <w:sz w:val="20"/>
          <w:szCs w:val="18"/>
        </w:rPr>
        <w:t xml:space="preserve">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w:t>
      </w:r>
    </w:p>
    <w:p w14:paraId="0D9295DE" w14:textId="77777777" w:rsidR="002C6BF2" w:rsidRDefault="002C6BF2" w:rsidP="00FB2203">
      <w:pPr>
        <w:keepNext/>
        <w:keepLines/>
        <w:tabs>
          <w:tab w:val="left" w:pos="0"/>
          <w:tab w:val="left" w:pos="8647"/>
        </w:tabs>
        <w:ind w:right="-2"/>
        <w:jc w:val="both"/>
        <w:rPr>
          <w:rFonts w:cs="Tahoma"/>
          <w:sz w:val="20"/>
          <w:szCs w:val="18"/>
        </w:rPr>
      </w:pPr>
    </w:p>
    <w:p w14:paraId="4B8C1647" w14:textId="77777777" w:rsidR="00690645" w:rsidRPr="00690645" w:rsidRDefault="00690645" w:rsidP="00FB2203">
      <w:pPr>
        <w:keepNext/>
        <w:keepLines/>
        <w:tabs>
          <w:tab w:val="left" w:pos="0"/>
          <w:tab w:val="left" w:pos="8647"/>
        </w:tabs>
        <w:ind w:right="-2"/>
        <w:jc w:val="both"/>
        <w:rPr>
          <w:rFonts w:cs="Tahoma"/>
          <w:sz w:val="20"/>
          <w:szCs w:val="18"/>
        </w:rPr>
      </w:pPr>
      <w:r w:rsidRPr="00690645">
        <w:rPr>
          <w:rFonts w:cs="Tahoma"/>
          <w:sz w:val="20"/>
          <w:szCs w:val="18"/>
        </w:rPr>
        <w:t>S podpisom te izjave izjavljamo, da bomo v primeru izbora kot ekonomsko najugodnejši ponudnik, na poziv naročnika podpisali pogodbo/okvirni sporazum brez ugovorov.</w:t>
      </w:r>
    </w:p>
    <w:p w14:paraId="583F82B6" w14:textId="77777777" w:rsidR="00690645" w:rsidRPr="00690645" w:rsidRDefault="00690645" w:rsidP="00FB2203">
      <w:pPr>
        <w:keepNext/>
        <w:keepLines/>
        <w:tabs>
          <w:tab w:val="left" w:pos="0"/>
          <w:tab w:val="left" w:pos="8647"/>
        </w:tabs>
        <w:ind w:right="-2"/>
        <w:jc w:val="both"/>
        <w:rPr>
          <w:rFonts w:cs="Tahoma"/>
          <w:sz w:val="20"/>
          <w:szCs w:val="18"/>
        </w:rPr>
      </w:pPr>
    </w:p>
    <w:p w14:paraId="7FFE2B08" w14:textId="77777777" w:rsidR="006C1894" w:rsidRDefault="006C1894">
      <w:pPr>
        <w:spacing w:after="200" w:line="276" w:lineRule="auto"/>
        <w:rPr>
          <w:rFonts w:cs="Tahoma"/>
          <w:b/>
          <w:sz w:val="20"/>
          <w:szCs w:val="18"/>
        </w:rPr>
      </w:pPr>
      <w:r>
        <w:rPr>
          <w:rFonts w:cs="Tahoma"/>
          <w:b/>
          <w:sz w:val="20"/>
          <w:szCs w:val="18"/>
        </w:rPr>
        <w:br w:type="page"/>
      </w:r>
    </w:p>
    <w:p w14:paraId="670F9BFA" w14:textId="07DB37F3" w:rsidR="00690645" w:rsidRPr="00690645" w:rsidRDefault="00690645" w:rsidP="00FB2203">
      <w:pPr>
        <w:keepNext/>
        <w:keepLines/>
        <w:tabs>
          <w:tab w:val="left" w:pos="0"/>
          <w:tab w:val="left" w:pos="8647"/>
        </w:tabs>
        <w:ind w:right="-2"/>
        <w:jc w:val="both"/>
        <w:rPr>
          <w:rFonts w:cs="Tahoma"/>
          <w:sz w:val="20"/>
          <w:szCs w:val="18"/>
        </w:rPr>
      </w:pPr>
      <w:r w:rsidRPr="00690645">
        <w:rPr>
          <w:rFonts w:cs="Tahoma"/>
          <w:b/>
          <w:sz w:val="20"/>
          <w:szCs w:val="18"/>
        </w:rPr>
        <w:lastRenderedPageBreak/>
        <w:t>IZJAVLJAMO</w:t>
      </w:r>
      <w:r w:rsidRPr="00690645">
        <w:rPr>
          <w:rFonts w:cs="Tahoma"/>
          <w:sz w:val="20"/>
          <w:szCs w:val="18"/>
        </w:rPr>
        <w:t>, da s podpisom te izjave dajemo soglasje, da naročnik v zvezi z oddajo predmetnega javnega naročila (v primeru, če naročnik dvomi o resničnost ponudnikovih izjav v skladu s 1. odst. 77. člena ZJN-3) pridobi podatke za preveritev ponudbe v skladu z 89. členom ZJN-3 v enotnem informacijskem sistemu –eDosje iz devetega odstavka 77. člena ZJN-3, ter se tudi zavezujemo, da bomo na zahtevo naročnika predložiti dodatna pooblastila za preveritev podatkov iz uradnih evidenc.</w:t>
      </w:r>
    </w:p>
    <w:p w14:paraId="5CDFC439" w14:textId="77777777" w:rsidR="00690645" w:rsidRDefault="00690645" w:rsidP="00FB2203">
      <w:pPr>
        <w:keepNext/>
        <w:keepLines/>
        <w:tabs>
          <w:tab w:val="left" w:pos="0"/>
          <w:tab w:val="left" w:pos="8647"/>
        </w:tabs>
        <w:ind w:right="-2"/>
        <w:jc w:val="both"/>
        <w:rPr>
          <w:rFonts w:cs="Tahoma"/>
          <w:b/>
          <w:sz w:val="18"/>
          <w:szCs w:val="18"/>
        </w:rPr>
      </w:pPr>
    </w:p>
    <w:p w14:paraId="0F77A8F5" w14:textId="77777777" w:rsidR="00690645" w:rsidRDefault="00690645" w:rsidP="00FB2203">
      <w:pPr>
        <w:keepNext/>
        <w:keepLines/>
        <w:tabs>
          <w:tab w:val="left" w:pos="0"/>
          <w:tab w:val="left" w:pos="8647"/>
        </w:tabs>
        <w:ind w:right="-2"/>
        <w:jc w:val="both"/>
        <w:rPr>
          <w:rFonts w:cs="Tahoma"/>
          <w:b/>
          <w:sz w:val="18"/>
          <w:szCs w:val="18"/>
        </w:rPr>
      </w:pPr>
    </w:p>
    <w:p w14:paraId="7C998835" w14:textId="77777777" w:rsidR="00690645" w:rsidRDefault="00690645" w:rsidP="00FB2203">
      <w:pPr>
        <w:keepNext/>
        <w:keepLines/>
        <w:tabs>
          <w:tab w:val="left" w:pos="0"/>
          <w:tab w:val="left" w:pos="8647"/>
        </w:tabs>
        <w:ind w:right="-2"/>
        <w:jc w:val="both"/>
        <w:rPr>
          <w:rFonts w:cs="Tahoma"/>
          <w:b/>
          <w:sz w:val="18"/>
          <w:szCs w:val="18"/>
        </w:rPr>
      </w:pPr>
    </w:p>
    <w:p w14:paraId="290B44DA" w14:textId="77777777" w:rsidR="00690645" w:rsidRPr="00716A89" w:rsidRDefault="00690645" w:rsidP="00FB2203">
      <w:pPr>
        <w:keepNext/>
        <w:keepLines/>
        <w:tabs>
          <w:tab w:val="left" w:pos="0"/>
          <w:tab w:val="left" w:pos="8647"/>
        </w:tabs>
        <w:ind w:right="-2"/>
        <w:jc w:val="both"/>
        <w:rPr>
          <w:rFonts w:cs="Tahoma"/>
          <w:b/>
          <w:sz w:val="18"/>
          <w:szCs w:val="18"/>
        </w:rPr>
      </w:pPr>
    </w:p>
    <w:p w14:paraId="305D32BE" w14:textId="77777777" w:rsidR="0077054B" w:rsidRPr="00716A89" w:rsidRDefault="0077054B" w:rsidP="00FB2203">
      <w:pPr>
        <w:keepNext/>
        <w:keepLines/>
        <w:tabs>
          <w:tab w:val="left" w:pos="0"/>
          <w:tab w:val="left" w:pos="8647"/>
        </w:tabs>
        <w:ind w:right="-2"/>
        <w:jc w:val="both"/>
        <w:rPr>
          <w:rFonts w:cs="Tahoma"/>
          <w:b/>
          <w:sz w:val="18"/>
          <w:szCs w:val="18"/>
        </w:rPr>
      </w:pPr>
    </w:p>
    <w:p w14:paraId="02706ACF" w14:textId="77777777" w:rsidR="0077054B" w:rsidRPr="00716A89" w:rsidRDefault="0077054B" w:rsidP="00FB2203">
      <w:pPr>
        <w:keepNext/>
        <w:keepLines/>
        <w:jc w:val="both"/>
        <w:rPr>
          <w:rFonts w:cs="Tahoma"/>
          <w:i/>
          <w:sz w:val="20"/>
          <w:szCs w:val="20"/>
          <w:u w:val="single"/>
        </w:rPr>
      </w:pPr>
      <w:r w:rsidRPr="00716A89">
        <w:rPr>
          <w:rFonts w:cs="Tahoma"/>
          <w:i/>
          <w:sz w:val="20"/>
          <w:szCs w:val="20"/>
          <w:u w:val="single"/>
        </w:rPr>
        <w:t>Vse izjave podajamo pod kazensko in materialno odgovornostjo.</w:t>
      </w:r>
    </w:p>
    <w:p w14:paraId="2DBE3B20" w14:textId="77777777" w:rsidR="0077054B" w:rsidRPr="00716A89" w:rsidRDefault="0077054B" w:rsidP="00FB2203">
      <w:pPr>
        <w:keepNext/>
        <w:keepLines/>
        <w:tabs>
          <w:tab w:val="left" w:pos="0"/>
          <w:tab w:val="left" w:pos="8647"/>
        </w:tabs>
        <w:ind w:right="-2"/>
        <w:jc w:val="both"/>
        <w:rPr>
          <w:rFonts w:cs="Tahoma"/>
          <w:b/>
          <w:sz w:val="18"/>
          <w:szCs w:val="18"/>
        </w:rPr>
      </w:pPr>
    </w:p>
    <w:p w14:paraId="75EF0FBE" w14:textId="77777777" w:rsidR="0077054B" w:rsidRPr="00716A89" w:rsidRDefault="0077054B" w:rsidP="00FB2203">
      <w:pPr>
        <w:keepNext/>
        <w:keepLines/>
        <w:tabs>
          <w:tab w:val="left" w:pos="0"/>
          <w:tab w:val="left" w:pos="8647"/>
        </w:tabs>
        <w:ind w:right="-2"/>
        <w:jc w:val="both"/>
        <w:rPr>
          <w:rFonts w:cs="Tahoma"/>
          <w:b/>
          <w:sz w:val="18"/>
          <w:szCs w:val="18"/>
        </w:rPr>
      </w:pPr>
    </w:p>
    <w:p w14:paraId="6F3BEA0D" w14:textId="77777777" w:rsidR="0077054B" w:rsidRPr="00716A89" w:rsidRDefault="0077054B" w:rsidP="00FB2203">
      <w:pPr>
        <w:keepNext/>
        <w:keepLines/>
        <w:jc w:val="both"/>
        <w:rPr>
          <w:rFonts w:cs="Tahoma"/>
          <w:bCs/>
          <w:i/>
          <w:noProof/>
          <w:sz w:val="18"/>
          <w:szCs w:val="18"/>
        </w:rPr>
      </w:pPr>
    </w:p>
    <w:p w14:paraId="688EE2A4" w14:textId="77777777" w:rsidR="005C37F0" w:rsidRPr="00716A89" w:rsidRDefault="005C37F0" w:rsidP="00FB2203">
      <w:pPr>
        <w:keepNext/>
        <w:keepLines/>
        <w:jc w:val="both"/>
        <w:rPr>
          <w:rFonts w:cs="Tahoma"/>
          <w:bCs/>
          <w:i/>
          <w:noProof/>
          <w:sz w:val="18"/>
          <w:szCs w:val="18"/>
        </w:rPr>
      </w:pPr>
    </w:p>
    <w:p w14:paraId="4C999966" w14:textId="77777777" w:rsidR="005C37F0" w:rsidRPr="00716A89" w:rsidRDefault="005C37F0" w:rsidP="00FB2203">
      <w:pPr>
        <w:keepNext/>
        <w:keepLines/>
        <w:jc w:val="both"/>
        <w:rPr>
          <w:rFonts w:cs="Tahoma"/>
          <w:bCs/>
          <w:i/>
          <w:noProof/>
          <w:sz w:val="18"/>
          <w:szCs w:val="18"/>
        </w:rPr>
      </w:pPr>
    </w:p>
    <w:p w14:paraId="3B9EC681" w14:textId="77777777" w:rsidR="0077054B" w:rsidRPr="00716A89" w:rsidRDefault="0077054B" w:rsidP="00FB2203">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716A89" w14:paraId="1C89A0B0" w14:textId="77777777" w:rsidTr="00A277B0">
        <w:tc>
          <w:tcPr>
            <w:tcW w:w="3189" w:type="dxa"/>
            <w:tcBorders>
              <w:top w:val="single" w:sz="4" w:space="0" w:color="auto"/>
            </w:tcBorders>
            <w:vAlign w:val="bottom"/>
          </w:tcPr>
          <w:p w14:paraId="553224A5"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7FB4A95A"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50D1D29D"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66E636A2" w14:textId="77777777" w:rsidR="0077054B" w:rsidRPr="00716A89" w:rsidRDefault="0077054B" w:rsidP="00FB2203">
      <w:pPr>
        <w:keepNext/>
        <w:keepLines/>
        <w:tabs>
          <w:tab w:val="left" w:pos="2835"/>
        </w:tabs>
        <w:ind w:left="284" w:hanging="284"/>
        <w:jc w:val="both"/>
        <w:rPr>
          <w:rFonts w:cs="Tahoma"/>
          <w:sz w:val="20"/>
          <w:szCs w:val="20"/>
        </w:rPr>
      </w:pPr>
    </w:p>
    <w:p w14:paraId="28CAD59F" w14:textId="77777777" w:rsidR="005C37F0" w:rsidRPr="00716A89" w:rsidRDefault="005C37F0" w:rsidP="00FB2203">
      <w:pPr>
        <w:keepNext/>
        <w:keepLines/>
        <w:tabs>
          <w:tab w:val="left" w:pos="2835"/>
        </w:tabs>
        <w:ind w:left="284" w:hanging="284"/>
        <w:jc w:val="both"/>
        <w:rPr>
          <w:rFonts w:cs="Tahoma"/>
          <w:sz w:val="20"/>
          <w:szCs w:val="20"/>
        </w:rPr>
      </w:pPr>
    </w:p>
    <w:p w14:paraId="0871F667" w14:textId="77777777" w:rsidR="0077054B" w:rsidRPr="00716A89" w:rsidRDefault="0077054B" w:rsidP="00FB2203">
      <w:pPr>
        <w:keepNext/>
        <w:keepLines/>
        <w:jc w:val="both"/>
        <w:rPr>
          <w:rFonts w:cs="Tahoma"/>
          <w:b/>
          <w:bCs/>
          <w:i/>
          <w:noProof/>
          <w:sz w:val="18"/>
          <w:szCs w:val="18"/>
        </w:rPr>
      </w:pPr>
    </w:p>
    <w:p w14:paraId="17068564" w14:textId="77777777" w:rsidR="0077054B" w:rsidRPr="00716A89" w:rsidRDefault="0077054B" w:rsidP="00FB2203">
      <w:pPr>
        <w:keepNext/>
        <w:keepLines/>
        <w:jc w:val="both"/>
        <w:rPr>
          <w:rFonts w:cs="Tahoma"/>
          <w:b/>
          <w:bCs/>
          <w:i/>
          <w:noProof/>
          <w:sz w:val="18"/>
          <w:szCs w:val="18"/>
        </w:rPr>
      </w:pPr>
    </w:p>
    <w:p w14:paraId="70381B1A" w14:textId="77777777" w:rsidR="0077054B" w:rsidRPr="00716A89" w:rsidRDefault="0077054B" w:rsidP="00FB2203">
      <w:pPr>
        <w:keepNext/>
        <w:keepLines/>
        <w:jc w:val="both"/>
        <w:rPr>
          <w:rFonts w:eastAsia="Calibri" w:cs="Tahoma"/>
          <w:i/>
          <w:sz w:val="18"/>
          <w:szCs w:val="18"/>
          <w:lang w:eastAsia="en-US"/>
        </w:rPr>
      </w:pPr>
      <w:r w:rsidRPr="00716A89">
        <w:rPr>
          <w:rFonts w:eastAsia="Calibri" w:cs="Tahoma"/>
          <w:b/>
          <w:i/>
          <w:sz w:val="18"/>
          <w:szCs w:val="18"/>
          <w:lang w:eastAsia="en-US"/>
        </w:rPr>
        <w:t>Opomba:</w:t>
      </w:r>
      <w:r w:rsidRPr="00716A89">
        <w:rPr>
          <w:rFonts w:eastAsia="Calibri" w:cs="Tahoma"/>
          <w:i/>
          <w:sz w:val="18"/>
          <w:szCs w:val="18"/>
          <w:lang w:eastAsia="en-US"/>
        </w:rPr>
        <w:t xml:space="preserve"> </w:t>
      </w:r>
      <w:r w:rsidRPr="00716A89">
        <w:rPr>
          <w:rFonts w:cs="Tahoma"/>
          <w:i/>
          <w:iCs/>
          <w:sz w:val="18"/>
          <w:szCs w:val="22"/>
        </w:rPr>
        <w:t xml:space="preserve">Izjavo izpolnijo in podpišejo </w:t>
      </w:r>
      <w:r w:rsidRPr="00716A89">
        <w:rPr>
          <w:rFonts w:cs="Tahoma"/>
          <w:b/>
          <w:i/>
          <w:iCs/>
          <w:sz w:val="18"/>
          <w:szCs w:val="22"/>
        </w:rPr>
        <w:t>VSI</w:t>
      </w:r>
      <w:r w:rsidRPr="00716A89">
        <w:rPr>
          <w:rFonts w:cs="Tahoma"/>
          <w:i/>
          <w:iCs/>
          <w:sz w:val="18"/>
          <w:szCs w:val="22"/>
        </w:rPr>
        <w:t xml:space="preserve"> </w:t>
      </w:r>
      <w:r w:rsidRPr="00716A89">
        <w:rPr>
          <w:rFonts w:cs="Tahoma"/>
          <w:i/>
          <w:iCs/>
          <w:sz w:val="18"/>
          <w:szCs w:val="22"/>
          <w:u w:val="single"/>
        </w:rPr>
        <w:t>podizvajalci</w:t>
      </w:r>
      <w:r w:rsidRPr="00716A89">
        <w:rPr>
          <w:rFonts w:cs="Tahoma"/>
          <w:i/>
          <w:iCs/>
          <w:sz w:val="18"/>
          <w:szCs w:val="22"/>
        </w:rPr>
        <w:t xml:space="preserve"> (v kolikor  ponudnik v ponudbi nominira podizvajalce za izvedbo javnega naročila) in drugi </w:t>
      </w:r>
      <w:r w:rsidRPr="00716A89">
        <w:rPr>
          <w:rFonts w:cs="Tahoma"/>
          <w:i/>
          <w:iCs/>
          <w:sz w:val="18"/>
          <w:szCs w:val="22"/>
          <w:u w:val="single"/>
        </w:rPr>
        <w:t>subjekti</w:t>
      </w:r>
      <w:r w:rsidRPr="00716A89">
        <w:rPr>
          <w:rFonts w:cs="Tahoma"/>
          <w:i/>
          <w:iCs/>
          <w:sz w:val="18"/>
          <w:szCs w:val="22"/>
        </w:rPr>
        <w:t xml:space="preserve">, katerih zmogljivost uporablja ponudnik (v kolikor ponudnik </w:t>
      </w:r>
      <w:r w:rsidRPr="00716A89">
        <w:rPr>
          <w:rFonts w:cs="Tahoma"/>
          <w:bCs/>
          <w:i/>
          <w:iCs/>
          <w:sz w:val="18"/>
          <w:szCs w:val="22"/>
        </w:rPr>
        <w:t>glede pogojev</w:t>
      </w:r>
      <w:r w:rsidRPr="00716A89">
        <w:rPr>
          <w:rFonts w:cs="Tahoma"/>
          <w:b/>
          <w:bCs/>
          <w:i/>
          <w:iCs/>
          <w:sz w:val="18"/>
          <w:szCs w:val="22"/>
        </w:rPr>
        <w:t xml:space="preserve"> </w:t>
      </w:r>
      <w:r w:rsidRPr="00716A89">
        <w:rPr>
          <w:rFonts w:cs="Tahoma"/>
          <w:i/>
          <w:iCs/>
          <w:sz w:val="18"/>
          <w:szCs w:val="22"/>
        </w:rPr>
        <w:t>v zvezi z ekonomskim in finančnim položajem ter tehnično in strokovno sposobnostjo uporabi zmogljivosti drugih subjektov).</w:t>
      </w:r>
    </w:p>
    <w:p w14:paraId="3374A31E" w14:textId="77777777" w:rsidR="0077054B" w:rsidRPr="00716A89" w:rsidRDefault="0077054B" w:rsidP="00FB2203">
      <w:pPr>
        <w:keepNext/>
        <w:keepLines/>
        <w:jc w:val="both"/>
        <w:rPr>
          <w:rFonts w:cs="Tahoma"/>
          <w:b/>
          <w:i/>
          <w:sz w:val="20"/>
          <w:szCs w:val="20"/>
          <w:u w:val="single"/>
        </w:rPr>
      </w:pPr>
    </w:p>
    <w:p w14:paraId="1CA27451" w14:textId="77777777" w:rsidR="007A0514" w:rsidRDefault="007A0514" w:rsidP="00FB2203">
      <w:pPr>
        <w:keepNext/>
        <w:keepLines/>
        <w:jc w:val="both"/>
        <w:rPr>
          <w:rFonts w:cs="Tahoma"/>
          <w:b/>
          <w:i/>
          <w:sz w:val="20"/>
          <w:szCs w:val="20"/>
          <w:u w:val="single"/>
        </w:rPr>
      </w:pPr>
    </w:p>
    <w:p w14:paraId="1F5506AB" w14:textId="77777777" w:rsidR="002C6BF2" w:rsidRDefault="002C6BF2" w:rsidP="00FB2203">
      <w:pPr>
        <w:keepNext/>
        <w:keepLines/>
        <w:jc w:val="both"/>
        <w:rPr>
          <w:rFonts w:cs="Tahoma"/>
          <w:b/>
          <w:i/>
          <w:sz w:val="20"/>
          <w:szCs w:val="20"/>
          <w:u w:val="single"/>
        </w:rPr>
      </w:pPr>
    </w:p>
    <w:p w14:paraId="1BED8D4A" w14:textId="77777777" w:rsidR="002C6BF2" w:rsidRDefault="002C6BF2" w:rsidP="00FB2203">
      <w:pPr>
        <w:keepNext/>
        <w:keepLines/>
        <w:jc w:val="both"/>
        <w:rPr>
          <w:rFonts w:cs="Tahoma"/>
          <w:b/>
          <w:i/>
          <w:sz w:val="20"/>
          <w:szCs w:val="20"/>
          <w:u w:val="single"/>
        </w:rPr>
      </w:pPr>
    </w:p>
    <w:p w14:paraId="03520815" w14:textId="77777777" w:rsidR="002C6BF2" w:rsidRDefault="002C6BF2" w:rsidP="00FB2203">
      <w:pPr>
        <w:keepNext/>
        <w:keepLines/>
        <w:jc w:val="both"/>
        <w:rPr>
          <w:rFonts w:cs="Tahoma"/>
          <w:b/>
          <w:i/>
          <w:sz w:val="20"/>
          <w:szCs w:val="20"/>
          <w:u w:val="single"/>
        </w:rPr>
      </w:pPr>
    </w:p>
    <w:p w14:paraId="7D0CC9F1" w14:textId="77777777" w:rsidR="002C6BF2" w:rsidRDefault="002C6BF2" w:rsidP="00FB2203">
      <w:pPr>
        <w:keepNext/>
        <w:keepLines/>
        <w:jc w:val="both"/>
        <w:rPr>
          <w:rFonts w:cs="Tahoma"/>
          <w:b/>
          <w:i/>
          <w:sz w:val="20"/>
          <w:szCs w:val="20"/>
          <w:u w:val="single"/>
        </w:rPr>
      </w:pPr>
    </w:p>
    <w:p w14:paraId="6EAC2B38" w14:textId="77777777" w:rsidR="002C6BF2" w:rsidRDefault="002C6BF2" w:rsidP="00FB2203">
      <w:pPr>
        <w:keepNext/>
        <w:keepLines/>
        <w:jc w:val="both"/>
        <w:rPr>
          <w:rFonts w:cs="Tahoma"/>
          <w:b/>
          <w:i/>
          <w:sz w:val="20"/>
          <w:szCs w:val="20"/>
          <w:u w:val="single"/>
        </w:rPr>
      </w:pPr>
    </w:p>
    <w:p w14:paraId="5E03003F" w14:textId="77777777" w:rsidR="002C6BF2" w:rsidRDefault="002C6BF2" w:rsidP="00FB2203">
      <w:pPr>
        <w:keepNext/>
        <w:keepLines/>
        <w:jc w:val="both"/>
        <w:rPr>
          <w:rFonts w:cs="Tahoma"/>
          <w:b/>
          <w:i/>
          <w:sz w:val="20"/>
          <w:szCs w:val="20"/>
          <w:u w:val="single"/>
        </w:rPr>
      </w:pPr>
    </w:p>
    <w:p w14:paraId="342D694C" w14:textId="77777777" w:rsidR="002C6BF2" w:rsidRDefault="002C6BF2" w:rsidP="00FB2203">
      <w:pPr>
        <w:keepNext/>
        <w:keepLines/>
        <w:jc w:val="both"/>
        <w:rPr>
          <w:rFonts w:cs="Tahoma"/>
          <w:b/>
          <w:i/>
          <w:sz w:val="20"/>
          <w:szCs w:val="20"/>
          <w:u w:val="single"/>
        </w:rPr>
      </w:pPr>
    </w:p>
    <w:p w14:paraId="4D2D5E7A" w14:textId="77777777" w:rsidR="002C6BF2" w:rsidRDefault="002C6BF2" w:rsidP="00FB2203">
      <w:pPr>
        <w:keepNext/>
        <w:keepLines/>
        <w:jc w:val="both"/>
        <w:rPr>
          <w:rFonts w:cs="Tahoma"/>
          <w:b/>
          <w:i/>
          <w:sz w:val="20"/>
          <w:szCs w:val="20"/>
          <w:u w:val="single"/>
        </w:rPr>
      </w:pPr>
    </w:p>
    <w:p w14:paraId="608E4E4D" w14:textId="77777777" w:rsidR="002C6BF2" w:rsidRDefault="002C6BF2" w:rsidP="00FB2203">
      <w:pPr>
        <w:keepNext/>
        <w:keepLines/>
        <w:jc w:val="both"/>
        <w:rPr>
          <w:rFonts w:cs="Tahoma"/>
          <w:b/>
          <w:i/>
          <w:sz w:val="20"/>
          <w:szCs w:val="20"/>
          <w:u w:val="single"/>
        </w:rPr>
      </w:pPr>
    </w:p>
    <w:p w14:paraId="4E5ED3F6" w14:textId="77777777" w:rsidR="002C6BF2" w:rsidRDefault="002C6BF2" w:rsidP="00FB2203">
      <w:pPr>
        <w:keepNext/>
        <w:keepLines/>
        <w:jc w:val="both"/>
        <w:rPr>
          <w:rFonts w:cs="Tahoma"/>
          <w:b/>
          <w:i/>
          <w:sz w:val="20"/>
          <w:szCs w:val="20"/>
          <w:u w:val="single"/>
        </w:rPr>
      </w:pPr>
    </w:p>
    <w:p w14:paraId="26F6651A" w14:textId="77777777" w:rsidR="002C6BF2" w:rsidRDefault="002C6BF2" w:rsidP="00FB2203">
      <w:pPr>
        <w:keepNext/>
        <w:keepLines/>
        <w:jc w:val="both"/>
        <w:rPr>
          <w:rFonts w:cs="Tahoma"/>
          <w:b/>
          <w:i/>
          <w:sz w:val="20"/>
          <w:szCs w:val="20"/>
          <w:u w:val="single"/>
        </w:rPr>
      </w:pPr>
    </w:p>
    <w:p w14:paraId="55915D07" w14:textId="77777777" w:rsidR="002C6BF2" w:rsidRDefault="002C6BF2" w:rsidP="00FB2203">
      <w:pPr>
        <w:keepNext/>
        <w:keepLines/>
        <w:jc w:val="both"/>
        <w:rPr>
          <w:rFonts w:cs="Tahoma"/>
          <w:b/>
          <w:i/>
          <w:sz w:val="20"/>
          <w:szCs w:val="20"/>
          <w:u w:val="single"/>
        </w:rPr>
      </w:pPr>
    </w:p>
    <w:p w14:paraId="44AAB36E" w14:textId="77777777" w:rsidR="002C6BF2" w:rsidRDefault="002C6BF2" w:rsidP="00FB2203">
      <w:pPr>
        <w:keepNext/>
        <w:keepLines/>
        <w:jc w:val="both"/>
        <w:rPr>
          <w:rFonts w:cs="Tahoma"/>
          <w:b/>
          <w:i/>
          <w:sz w:val="20"/>
          <w:szCs w:val="20"/>
          <w:u w:val="single"/>
        </w:rPr>
      </w:pPr>
    </w:p>
    <w:p w14:paraId="63B24D4A" w14:textId="77777777" w:rsidR="002C6BF2" w:rsidRDefault="002C6BF2" w:rsidP="00FB2203">
      <w:pPr>
        <w:keepNext/>
        <w:keepLines/>
        <w:jc w:val="both"/>
        <w:rPr>
          <w:rFonts w:cs="Tahoma"/>
          <w:b/>
          <w:i/>
          <w:sz w:val="20"/>
          <w:szCs w:val="20"/>
          <w:u w:val="single"/>
        </w:rPr>
      </w:pPr>
    </w:p>
    <w:p w14:paraId="4A4BF0EA" w14:textId="77777777" w:rsidR="002C6BF2" w:rsidRDefault="002C6BF2" w:rsidP="00FB2203">
      <w:pPr>
        <w:keepNext/>
        <w:keepLines/>
        <w:jc w:val="both"/>
        <w:rPr>
          <w:rFonts w:cs="Tahoma"/>
          <w:b/>
          <w:i/>
          <w:sz w:val="20"/>
          <w:szCs w:val="20"/>
          <w:u w:val="single"/>
        </w:rPr>
      </w:pPr>
    </w:p>
    <w:p w14:paraId="5E662376" w14:textId="77777777" w:rsidR="002C6BF2" w:rsidRDefault="002C6BF2" w:rsidP="00FB2203">
      <w:pPr>
        <w:keepNext/>
        <w:keepLines/>
        <w:jc w:val="both"/>
        <w:rPr>
          <w:rFonts w:cs="Tahoma"/>
          <w:b/>
          <w:i/>
          <w:sz w:val="20"/>
          <w:szCs w:val="20"/>
          <w:u w:val="single"/>
        </w:rPr>
      </w:pPr>
    </w:p>
    <w:p w14:paraId="0F6B59A2" w14:textId="77777777" w:rsidR="002C6BF2" w:rsidRDefault="002C6BF2" w:rsidP="00FB2203">
      <w:pPr>
        <w:keepNext/>
        <w:keepLines/>
        <w:jc w:val="both"/>
        <w:rPr>
          <w:rFonts w:cs="Tahoma"/>
          <w:b/>
          <w:i/>
          <w:sz w:val="20"/>
          <w:szCs w:val="20"/>
          <w:u w:val="single"/>
        </w:rPr>
      </w:pPr>
    </w:p>
    <w:p w14:paraId="245A67AE" w14:textId="77777777" w:rsidR="002C6BF2" w:rsidRDefault="002C6BF2" w:rsidP="00FB2203">
      <w:pPr>
        <w:keepNext/>
        <w:keepLines/>
        <w:jc w:val="both"/>
        <w:rPr>
          <w:rFonts w:cs="Tahoma"/>
          <w:b/>
          <w:i/>
          <w:sz w:val="20"/>
          <w:szCs w:val="20"/>
          <w:u w:val="single"/>
        </w:rPr>
      </w:pPr>
    </w:p>
    <w:p w14:paraId="3B485128" w14:textId="77777777" w:rsidR="002C6BF2" w:rsidRDefault="002C6BF2" w:rsidP="00FB2203">
      <w:pPr>
        <w:keepNext/>
        <w:keepLines/>
        <w:jc w:val="both"/>
        <w:rPr>
          <w:rFonts w:cs="Tahoma"/>
          <w:b/>
          <w:i/>
          <w:sz w:val="20"/>
          <w:szCs w:val="20"/>
          <w:u w:val="single"/>
        </w:rPr>
      </w:pPr>
    </w:p>
    <w:p w14:paraId="605E484A" w14:textId="77777777" w:rsidR="002C6BF2" w:rsidRDefault="002C6BF2" w:rsidP="00FB2203">
      <w:pPr>
        <w:keepNext/>
        <w:keepLines/>
        <w:jc w:val="both"/>
        <w:rPr>
          <w:rFonts w:cs="Tahoma"/>
          <w:b/>
          <w:i/>
          <w:sz w:val="20"/>
          <w:szCs w:val="20"/>
          <w:u w:val="single"/>
        </w:rPr>
      </w:pPr>
    </w:p>
    <w:p w14:paraId="1C083A24" w14:textId="77777777" w:rsidR="002C6BF2" w:rsidRDefault="002C6BF2" w:rsidP="00FB2203">
      <w:pPr>
        <w:keepNext/>
        <w:keepLines/>
        <w:jc w:val="both"/>
        <w:rPr>
          <w:rFonts w:cs="Tahoma"/>
          <w:b/>
          <w:i/>
          <w:sz w:val="20"/>
          <w:szCs w:val="20"/>
          <w:u w:val="single"/>
        </w:rPr>
      </w:pPr>
    </w:p>
    <w:p w14:paraId="02AB4934" w14:textId="77777777" w:rsidR="002C6BF2" w:rsidRDefault="002C6BF2" w:rsidP="00FB2203">
      <w:pPr>
        <w:keepNext/>
        <w:keepLines/>
        <w:jc w:val="both"/>
        <w:rPr>
          <w:rFonts w:cs="Tahoma"/>
          <w:b/>
          <w:i/>
          <w:sz w:val="20"/>
          <w:szCs w:val="20"/>
          <w:u w:val="single"/>
        </w:rPr>
      </w:pPr>
    </w:p>
    <w:p w14:paraId="0024065E" w14:textId="77777777" w:rsidR="002C6BF2" w:rsidRDefault="002C6BF2" w:rsidP="00FB2203">
      <w:pPr>
        <w:keepNext/>
        <w:keepLines/>
        <w:jc w:val="both"/>
        <w:rPr>
          <w:rFonts w:cs="Tahoma"/>
          <w:b/>
          <w:i/>
          <w:sz w:val="20"/>
          <w:szCs w:val="20"/>
          <w:u w:val="single"/>
        </w:rPr>
      </w:pPr>
    </w:p>
    <w:p w14:paraId="0114F9A7" w14:textId="54C5D63B" w:rsidR="002C6BF2" w:rsidRDefault="002C6BF2" w:rsidP="00FB2203">
      <w:pPr>
        <w:keepNext/>
        <w:keepLines/>
        <w:jc w:val="both"/>
        <w:rPr>
          <w:rFonts w:cs="Tahoma"/>
          <w:b/>
          <w:i/>
          <w:sz w:val="20"/>
          <w:szCs w:val="20"/>
          <w:u w:val="single"/>
        </w:rPr>
      </w:pPr>
    </w:p>
    <w:p w14:paraId="44B866E1" w14:textId="77777777" w:rsidR="006C1894" w:rsidRDefault="006C1894" w:rsidP="00FB2203">
      <w:pPr>
        <w:keepNext/>
        <w:keepLines/>
        <w:jc w:val="both"/>
        <w:rPr>
          <w:rFonts w:cs="Tahoma"/>
          <w:b/>
          <w:i/>
          <w:sz w:val="20"/>
          <w:szCs w:val="20"/>
          <w:u w:val="single"/>
        </w:rPr>
      </w:pPr>
    </w:p>
    <w:p w14:paraId="1CBA3A4E" w14:textId="77777777" w:rsidR="002C6BF2" w:rsidRDefault="002C6BF2" w:rsidP="00FB2203">
      <w:pPr>
        <w:keepNext/>
        <w:keepLines/>
        <w:jc w:val="both"/>
        <w:rPr>
          <w:rFonts w:cs="Tahoma"/>
          <w:b/>
          <w:i/>
          <w:sz w:val="20"/>
          <w:szCs w:val="20"/>
          <w:u w:val="single"/>
        </w:rPr>
      </w:pPr>
    </w:p>
    <w:p w14:paraId="2F5B863B" w14:textId="77777777" w:rsidR="002C6BF2" w:rsidRDefault="002C6BF2" w:rsidP="00FB2203">
      <w:pPr>
        <w:keepNext/>
        <w:keepLines/>
        <w:jc w:val="both"/>
        <w:rPr>
          <w:rFonts w:cs="Tahoma"/>
          <w:b/>
          <w:i/>
          <w:sz w:val="20"/>
          <w:szCs w:val="20"/>
          <w:u w:val="single"/>
        </w:rPr>
      </w:pPr>
    </w:p>
    <w:p w14:paraId="65395262" w14:textId="77777777" w:rsidR="002C6BF2" w:rsidRDefault="002C6BF2" w:rsidP="00FB2203">
      <w:pPr>
        <w:keepNext/>
        <w:keepLines/>
        <w:jc w:val="both"/>
        <w:rPr>
          <w:rFonts w:cs="Tahoma"/>
          <w:b/>
          <w:i/>
          <w:sz w:val="20"/>
          <w:szCs w:val="20"/>
          <w:u w:val="single"/>
        </w:rPr>
      </w:pPr>
    </w:p>
    <w:p w14:paraId="631A6858" w14:textId="77777777" w:rsidR="00E06587" w:rsidRPr="00716A89" w:rsidRDefault="00E06587" w:rsidP="00FB2203">
      <w:pPr>
        <w:keepNext/>
        <w:keepLines/>
        <w:jc w:val="both"/>
        <w:rPr>
          <w:rFonts w:cs="Tahoma"/>
          <w:b/>
          <w:i/>
          <w:sz w:val="20"/>
          <w:szCs w:val="20"/>
          <w:u w:val="single"/>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8F4469" w:rsidRPr="008F4469" w14:paraId="012F8D62" w14:textId="77777777" w:rsidTr="00233D69">
        <w:tc>
          <w:tcPr>
            <w:tcW w:w="8045" w:type="dxa"/>
          </w:tcPr>
          <w:p w14:paraId="0721E3A5" w14:textId="77777777" w:rsidR="008F4469" w:rsidRPr="008F4469" w:rsidRDefault="008F4469" w:rsidP="00FB2203">
            <w:pPr>
              <w:keepNext/>
              <w:keepLines/>
              <w:jc w:val="both"/>
              <w:rPr>
                <w:rFonts w:cs="Tahoma"/>
                <w:sz w:val="20"/>
                <w:szCs w:val="20"/>
              </w:rPr>
            </w:pPr>
            <w:r w:rsidRPr="008F4469">
              <w:rPr>
                <w:rFonts w:ascii="Times New Roman" w:hAnsi="Times New Roman"/>
                <w:sz w:val="20"/>
                <w:szCs w:val="20"/>
              </w:rPr>
              <w:lastRenderedPageBreak/>
              <w:br w:type="page"/>
            </w:r>
            <w:r w:rsidRPr="008F4469">
              <w:rPr>
                <w:rFonts w:ascii="Times New Roman" w:hAnsi="Times New Roman"/>
                <w:sz w:val="20"/>
                <w:szCs w:val="20"/>
              </w:rPr>
              <w:br w:type="page"/>
            </w:r>
            <w:r w:rsidRPr="008F4469">
              <w:rPr>
                <w:rFonts w:ascii="Times New Roman" w:hAnsi="Times New Roman"/>
                <w:sz w:val="20"/>
                <w:szCs w:val="20"/>
              </w:rPr>
              <w:br w:type="page"/>
            </w:r>
            <w:r w:rsidRPr="008F4469">
              <w:rPr>
                <w:rFonts w:ascii="Times New Roman" w:hAnsi="Times New Roman"/>
                <w:sz w:val="20"/>
                <w:szCs w:val="20"/>
              </w:rPr>
              <w:br w:type="page"/>
            </w:r>
            <w:r w:rsidRPr="008F4469">
              <w:rPr>
                <w:rFonts w:cs="Tahoma"/>
                <w:sz w:val="20"/>
                <w:szCs w:val="20"/>
              </w:rPr>
              <w:br w:type="page"/>
            </w:r>
            <w:r w:rsidRPr="008F4469">
              <w:rPr>
                <w:rFonts w:cs="Tahoma"/>
                <w:b/>
                <w:sz w:val="20"/>
                <w:szCs w:val="20"/>
              </w:rPr>
              <w:br w:type="page"/>
            </w:r>
            <w:r w:rsidRPr="008F4469">
              <w:rPr>
                <w:rFonts w:cs="Tahoma"/>
                <w:sz w:val="20"/>
                <w:szCs w:val="20"/>
              </w:rPr>
              <w:t>IZJAVA FIZIČNE OSEBE</w:t>
            </w:r>
          </w:p>
        </w:tc>
        <w:tc>
          <w:tcPr>
            <w:tcW w:w="1418" w:type="dxa"/>
          </w:tcPr>
          <w:p w14:paraId="3A26E518" w14:textId="77777777" w:rsidR="008F4469" w:rsidRPr="008F4469" w:rsidRDefault="003541EC" w:rsidP="00FB2203">
            <w:pPr>
              <w:keepNext/>
              <w:keepLines/>
              <w:jc w:val="both"/>
              <w:rPr>
                <w:rFonts w:cs="Tahoma"/>
                <w:b/>
                <w:i/>
                <w:sz w:val="20"/>
                <w:szCs w:val="20"/>
              </w:rPr>
            </w:pPr>
            <w:r>
              <w:rPr>
                <w:rFonts w:cs="Tahoma"/>
                <w:b/>
                <w:i/>
                <w:sz w:val="20"/>
                <w:szCs w:val="20"/>
              </w:rPr>
              <w:t>Priloga 3/3</w:t>
            </w:r>
          </w:p>
        </w:tc>
      </w:tr>
    </w:tbl>
    <w:p w14:paraId="184F9CE7" w14:textId="77777777" w:rsidR="008F4469" w:rsidRPr="008F4469" w:rsidRDefault="008F4469" w:rsidP="00FB2203">
      <w:pPr>
        <w:keepNext/>
        <w:keepLines/>
        <w:rPr>
          <w:rFonts w:cs="Tahoma"/>
          <w:b/>
          <w:sz w:val="20"/>
          <w:szCs w:val="20"/>
        </w:rPr>
      </w:pPr>
    </w:p>
    <w:p w14:paraId="41431B84"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 xml:space="preserve">Ime in priimek _____________________________________________________________________ </w:t>
      </w:r>
    </w:p>
    <w:p w14:paraId="468374E0" w14:textId="77777777" w:rsidR="008F4469" w:rsidRPr="008F4469" w:rsidRDefault="008F4469" w:rsidP="00FB2203">
      <w:pPr>
        <w:keepNext/>
        <w:keepLines/>
        <w:tabs>
          <w:tab w:val="left" w:pos="567"/>
          <w:tab w:val="num" w:pos="851"/>
          <w:tab w:val="left" w:pos="993"/>
        </w:tabs>
        <w:jc w:val="both"/>
        <w:rPr>
          <w:rFonts w:cs="Tahoma"/>
          <w:sz w:val="20"/>
          <w:szCs w:val="20"/>
        </w:rPr>
      </w:pPr>
    </w:p>
    <w:p w14:paraId="3C279655"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EMŠO ____________________________________________________________________________</w:t>
      </w:r>
    </w:p>
    <w:p w14:paraId="55BF165E" w14:textId="77777777" w:rsidR="008F4469" w:rsidRPr="008F4469" w:rsidRDefault="008F4469" w:rsidP="00FB2203">
      <w:pPr>
        <w:keepNext/>
        <w:keepLines/>
        <w:tabs>
          <w:tab w:val="left" w:pos="567"/>
          <w:tab w:val="num" w:pos="851"/>
          <w:tab w:val="left" w:pos="993"/>
        </w:tabs>
        <w:jc w:val="both"/>
        <w:rPr>
          <w:rFonts w:cs="Tahoma"/>
          <w:sz w:val="20"/>
          <w:szCs w:val="20"/>
        </w:rPr>
      </w:pPr>
    </w:p>
    <w:p w14:paraId="1EC9E5AC"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Spodaj podpisani/a, ki sem pri gospodarskemu subjektu ________________________________________</w:t>
      </w:r>
    </w:p>
    <w:p w14:paraId="427CC2F0"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član/ica (ustrezno obkrožiti):</w:t>
      </w:r>
    </w:p>
    <w:p w14:paraId="474F47A8"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 xml:space="preserve">upravnega organa ali </w:t>
      </w:r>
    </w:p>
    <w:p w14:paraId="477CC309"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vodstvenega organa ali</w:t>
      </w:r>
    </w:p>
    <w:p w14:paraId="1853034B"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 xml:space="preserve">nadzornega organa </w:t>
      </w:r>
    </w:p>
    <w:p w14:paraId="43B2119D" w14:textId="77777777" w:rsidR="008F4469" w:rsidRPr="008F4469" w:rsidRDefault="008F4469" w:rsidP="00FB2203">
      <w:pPr>
        <w:keepNext/>
        <w:keepLines/>
        <w:tabs>
          <w:tab w:val="left" w:pos="567"/>
          <w:tab w:val="num" w:pos="851"/>
          <w:tab w:val="left" w:pos="993"/>
        </w:tabs>
        <w:jc w:val="both"/>
        <w:rPr>
          <w:rFonts w:cs="Tahoma"/>
          <w:sz w:val="20"/>
          <w:szCs w:val="20"/>
        </w:rPr>
      </w:pPr>
    </w:p>
    <w:p w14:paraId="215A84CF"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oziroma imam pooblastila za njegovo (ustrezno obkrožiti):</w:t>
      </w:r>
    </w:p>
    <w:p w14:paraId="28A5CBB2"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zastopanje ali</w:t>
      </w:r>
    </w:p>
    <w:p w14:paraId="7B8444FA"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odločanje ali</w:t>
      </w:r>
    </w:p>
    <w:p w14:paraId="1C571871" w14:textId="77777777" w:rsidR="008F4469" w:rsidRPr="008F4469" w:rsidRDefault="008F4469" w:rsidP="00FB2203">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nadzor v njem,</w:t>
      </w:r>
    </w:p>
    <w:p w14:paraId="54517700" w14:textId="77777777" w:rsidR="008F4469" w:rsidRPr="008F4469" w:rsidRDefault="008F4469" w:rsidP="00FB2203">
      <w:pPr>
        <w:keepNext/>
        <w:keepLines/>
        <w:tabs>
          <w:tab w:val="left" w:pos="567"/>
          <w:tab w:val="num" w:pos="851"/>
          <w:tab w:val="left" w:pos="993"/>
        </w:tabs>
        <w:jc w:val="both"/>
        <w:rPr>
          <w:rFonts w:cs="Tahoma"/>
          <w:sz w:val="20"/>
          <w:szCs w:val="20"/>
        </w:rPr>
      </w:pPr>
    </w:p>
    <w:p w14:paraId="544F0D92"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b/>
          <w:sz w:val="20"/>
          <w:szCs w:val="20"/>
        </w:rPr>
        <w:t>pod kazensko in materialno odgovornostjo</w:t>
      </w:r>
      <w:r w:rsidRPr="008F4469">
        <w:rPr>
          <w:rFonts w:cs="Tahoma"/>
          <w:sz w:val="20"/>
          <w:szCs w:val="20"/>
        </w:rPr>
        <w:t xml:space="preserve"> </w:t>
      </w:r>
    </w:p>
    <w:p w14:paraId="77C87A52" w14:textId="77777777" w:rsidR="008F4469" w:rsidRPr="008F4469" w:rsidRDefault="008F4469" w:rsidP="00FB2203">
      <w:pPr>
        <w:keepNext/>
        <w:keepLines/>
        <w:tabs>
          <w:tab w:val="left" w:pos="567"/>
          <w:tab w:val="num" w:pos="851"/>
          <w:tab w:val="left" w:pos="993"/>
        </w:tabs>
        <w:rPr>
          <w:rFonts w:cs="Tahoma"/>
          <w:b/>
          <w:sz w:val="20"/>
          <w:szCs w:val="20"/>
        </w:rPr>
      </w:pPr>
    </w:p>
    <w:p w14:paraId="61098549" w14:textId="77777777" w:rsidR="008F4469" w:rsidRPr="008F4469" w:rsidRDefault="008F4469" w:rsidP="00FB2203">
      <w:pPr>
        <w:keepNext/>
        <w:keepLines/>
        <w:tabs>
          <w:tab w:val="left" w:pos="567"/>
          <w:tab w:val="num" w:pos="851"/>
          <w:tab w:val="left" w:pos="993"/>
        </w:tabs>
        <w:jc w:val="center"/>
        <w:rPr>
          <w:rFonts w:cs="Tahoma"/>
          <w:b/>
          <w:sz w:val="20"/>
          <w:szCs w:val="20"/>
        </w:rPr>
      </w:pPr>
      <w:r w:rsidRPr="008F4469">
        <w:rPr>
          <w:rFonts w:cs="Tahoma"/>
          <w:b/>
          <w:sz w:val="20"/>
          <w:szCs w:val="20"/>
        </w:rPr>
        <w:t>IZJAVLJAM</w:t>
      </w:r>
    </w:p>
    <w:p w14:paraId="454B3822" w14:textId="77777777" w:rsidR="008F4469" w:rsidRPr="008F4469" w:rsidRDefault="008F4469" w:rsidP="00FB2203">
      <w:pPr>
        <w:keepNext/>
        <w:keepLines/>
        <w:tabs>
          <w:tab w:val="left" w:pos="567"/>
          <w:tab w:val="num" w:pos="851"/>
          <w:tab w:val="left" w:pos="993"/>
        </w:tabs>
        <w:jc w:val="both"/>
        <w:rPr>
          <w:rFonts w:cs="Tahoma"/>
          <w:sz w:val="20"/>
          <w:szCs w:val="20"/>
        </w:rPr>
      </w:pPr>
    </w:p>
    <w:p w14:paraId="71B5386E" w14:textId="7777777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 xml:space="preserve">da mi ni bila izrečena pravnomočna sodba, ki ima elemente kaznivih dejanj iz Kazenskega zakonika (Uradni list RS, št. 50/12 – uradno prečiščeno besedilo, </w:t>
      </w:r>
      <w:r w:rsidRPr="008F4469">
        <w:rPr>
          <w:rFonts w:cs="Tahoma"/>
          <w:bCs/>
          <w:sz w:val="20"/>
          <w:szCs w:val="20"/>
        </w:rPr>
        <w:t>6/16 – popr., 54/15 in 38/16</w:t>
      </w:r>
      <w:r w:rsidRPr="008F4469">
        <w:rPr>
          <w:rFonts w:cs="Tahoma"/>
          <w:sz w:val="20"/>
          <w:szCs w:val="20"/>
        </w:rPr>
        <w:t xml:space="preserve">; v nadaljnjem besedilu: KZ-1), ki so opredeljena v prvem odstavku 75. člena ZJN-3 ali za primerljiva kazniva dejanja, ki so jih izrekla tuja sodišča in </w:t>
      </w:r>
    </w:p>
    <w:p w14:paraId="5042CA1F" w14:textId="77777777" w:rsidR="008F4469" w:rsidRPr="008F4469" w:rsidRDefault="008F4469" w:rsidP="00FB2203">
      <w:pPr>
        <w:keepNext/>
        <w:keepLines/>
        <w:tabs>
          <w:tab w:val="left" w:pos="567"/>
          <w:tab w:val="num" w:pos="851"/>
          <w:tab w:val="left" w:pos="993"/>
        </w:tabs>
        <w:jc w:val="both"/>
        <w:rPr>
          <w:rFonts w:ascii="Arial" w:hAnsi="Arial" w:cs="Arial"/>
          <w:sz w:val="18"/>
          <w:szCs w:val="18"/>
        </w:rPr>
      </w:pPr>
    </w:p>
    <w:p w14:paraId="2D50F256" w14:textId="694B0A97" w:rsidR="008F4469" w:rsidRPr="008F4469" w:rsidRDefault="008F4469" w:rsidP="00FB2203">
      <w:pPr>
        <w:keepNext/>
        <w:keepLines/>
        <w:tabs>
          <w:tab w:val="left" w:pos="567"/>
          <w:tab w:val="num" w:pos="851"/>
          <w:tab w:val="left" w:pos="993"/>
        </w:tabs>
        <w:jc w:val="both"/>
        <w:rPr>
          <w:rFonts w:cs="Tahoma"/>
          <w:sz w:val="20"/>
          <w:szCs w:val="20"/>
        </w:rPr>
      </w:pPr>
      <w:r w:rsidRPr="008F4469">
        <w:rPr>
          <w:rFonts w:cs="Tahoma"/>
          <w:sz w:val="20"/>
          <w:szCs w:val="20"/>
        </w:rPr>
        <w:t xml:space="preserve">S podpisom te izjave dajem soglasje, da </w:t>
      </w:r>
      <w:r w:rsidR="000F3052">
        <w:rPr>
          <w:rFonts w:cs="Tahoma"/>
          <w:sz w:val="20"/>
          <w:szCs w:val="20"/>
        </w:rPr>
        <w:t xml:space="preserve">naročnik ali </w:t>
      </w:r>
      <w:r w:rsidRPr="008F4469">
        <w:rPr>
          <w:rFonts w:cs="Tahoma"/>
          <w:sz w:val="20"/>
          <w:szCs w:val="20"/>
        </w:rPr>
        <w:t>pooblaščeni predstavnik naročnika</w:t>
      </w:r>
      <w:r w:rsidRPr="008F4469">
        <w:rPr>
          <w:rFonts w:cs="Tahoma"/>
          <w:b/>
          <w:sz w:val="20"/>
          <w:szCs w:val="20"/>
        </w:rPr>
        <w:t xml:space="preserve"> </w:t>
      </w:r>
      <w:r w:rsidRPr="008F4469">
        <w:rPr>
          <w:rFonts w:cs="Tahoma"/>
          <w:sz w:val="20"/>
          <w:szCs w:val="20"/>
        </w:rPr>
        <w:t>v zvezi z oddajo predmetnega javnega naročila pridobi podatke za preveritev ponudbe v skladu z 89. členom ZJN-3 v enotnem informacijskem sistemu – eDosje iz devetega odstavka 77. člena ZJN-3, ter se tudi zavezujemo, da bomo na zahtevo pooblaščenega predstavnika naročnika</w:t>
      </w:r>
      <w:r w:rsidRPr="008F4469">
        <w:rPr>
          <w:rFonts w:cs="Tahoma"/>
          <w:b/>
          <w:sz w:val="20"/>
          <w:szCs w:val="20"/>
        </w:rPr>
        <w:t xml:space="preserve"> </w:t>
      </w:r>
      <w:r w:rsidRPr="008F4469">
        <w:rPr>
          <w:rFonts w:cs="Tahoma"/>
          <w:sz w:val="20"/>
          <w:szCs w:val="20"/>
        </w:rPr>
        <w:t>predložili dodatna pooblastila za preveritev podatkov iz uradnih evidenc.</w:t>
      </w:r>
    </w:p>
    <w:p w14:paraId="156D9660" w14:textId="77777777" w:rsidR="008F4469" w:rsidRPr="008F4469" w:rsidRDefault="008F4469" w:rsidP="00FB2203">
      <w:pPr>
        <w:keepNext/>
        <w:keepLines/>
        <w:tabs>
          <w:tab w:val="left" w:pos="567"/>
          <w:tab w:val="num" w:pos="851"/>
          <w:tab w:val="left" w:pos="993"/>
        </w:tabs>
        <w:jc w:val="both"/>
        <w:rPr>
          <w:rFonts w:ascii="Arial" w:hAnsi="Arial" w:cs="Arial"/>
          <w:sz w:val="18"/>
          <w:szCs w:val="18"/>
        </w:rPr>
      </w:pPr>
    </w:p>
    <w:p w14:paraId="282E9F24" w14:textId="77777777" w:rsidR="008F4469" w:rsidRPr="008F4469" w:rsidRDefault="008F4469" w:rsidP="00FB2203">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F4469" w:rsidRPr="008F4469" w14:paraId="0EC4C750" w14:textId="77777777" w:rsidTr="00233D69">
        <w:trPr>
          <w:trHeight w:val="235"/>
        </w:trPr>
        <w:tc>
          <w:tcPr>
            <w:tcW w:w="3402" w:type="dxa"/>
            <w:tcBorders>
              <w:top w:val="single" w:sz="4" w:space="0" w:color="auto"/>
            </w:tcBorders>
          </w:tcPr>
          <w:p w14:paraId="1F9BFFBF" w14:textId="77777777" w:rsidR="008F4469" w:rsidRPr="008F4469" w:rsidRDefault="008F4469" w:rsidP="00FB2203">
            <w:pPr>
              <w:keepNext/>
              <w:keepLines/>
              <w:jc w:val="center"/>
              <w:rPr>
                <w:rFonts w:cs="Tahoma"/>
                <w:snapToGrid w:val="0"/>
                <w:color w:val="000000"/>
                <w:sz w:val="20"/>
                <w:szCs w:val="20"/>
              </w:rPr>
            </w:pPr>
            <w:r w:rsidRPr="008F4469">
              <w:rPr>
                <w:rFonts w:cs="Tahoma"/>
                <w:snapToGrid w:val="0"/>
                <w:color w:val="000000"/>
                <w:sz w:val="20"/>
                <w:szCs w:val="20"/>
              </w:rPr>
              <w:t xml:space="preserve"> (Kraj, datum)</w:t>
            </w:r>
          </w:p>
        </w:tc>
        <w:tc>
          <w:tcPr>
            <w:tcW w:w="2410" w:type="dxa"/>
          </w:tcPr>
          <w:p w14:paraId="3EAF09CB" w14:textId="77777777" w:rsidR="008F4469" w:rsidRPr="008F4469" w:rsidRDefault="008F4469" w:rsidP="00FB2203">
            <w:pPr>
              <w:keepNext/>
              <w:keepLines/>
              <w:jc w:val="center"/>
              <w:rPr>
                <w:rFonts w:cs="Tahoma"/>
                <w:snapToGrid w:val="0"/>
                <w:color w:val="000000"/>
                <w:sz w:val="20"/>
                <w:szCs w:val="20"/>
              </w:rPr>
            </w:pPr>
          </w:p>
        </w:tc>
        <w:tc>
          <w:tcPr>
            <w:tcW w:w="3686" w:type="dxa"/>
            <w:tcBorders>
              <w:top w:val="single" w:sz="4" w:space="0" w:color="auto"/>
            </w:tcBorders>
          </w:tcPr>
          <w:p w14:paraId="5C178E8E" w14:textId="77777777" w:rsidR="008F4469" w:rsidRPr="008F4469" w:rsidRDefault="008F4469" w:rsidP="00FB2203">
            <w:pPr>
              <w:keepNext/>
              <w:keepLines/>
              <w:jc w:val="center"/>
              <w:rPr>
                <w:rFonts w:cs="Tahoma"/>
                <w:snapToGrid w:val="0"/>
                <w:color w:val="000000"/>
                <w:sz w:val="20"/>
                <w:szCs w:val="20"/>
              </w:rPr>
            </w:pPr>
            <w:r w:rsidRPr="008F4469">
              <w:rPr>
                <w:rFonts w:cs="Tahoma"/>
                <w:snapToGrid w:val="0"/>
                <w:color w:val="000000"/>
                <w:sz w:val="20"/>
                <w:szCs w:val="20"/>
              </w:rPr>
              <w:t>(Podpis fizične osebe)</w:t>
            </w:r>
          </w:p>
        </w:tc>
      </w:tr>
    </w:tbl>
    <w:p w14:paraId="2E1F06DB" w14:textId="77777777" w:rsidR="008F4469" w:rsidRPr="008F4469" w:rsidRDefault="008F4469" w:rsidP="00FB2203">
      <w:pPr>
        <w:keepNext/>
        <w:keepLines/>
        <w:tabs>
          <w:tab w:val="left" w:pos="284"/>
        </w:tabs>
        <w:jc w:val="both"/>
        <w:rPr>
          <w:rFonts w:cs="Tahoma"/>
          <w:sz w:val="20"/>
          <w:szCs w:val="20"/>
        </w:rPr>
      </w:pPr>
    </w:p>
    <w:p w14:paraId="7756BB46" w14:textId="77777777" w:rsidR="008F4469" w:rsidRPr="008F4469" w:rsidRDefault="008F4469" w:rsidP="00FB2203">
      <w:pPr>
        <w:keepNext/>
        <w:keepLines/>
        <w:tabs>
          <w:tab w:val="left" w:pos="284"/>
        </w:tabs>
        <w:jc w:val="both"/>
        <w:rPr>
          <w:rFonts w:cs="Tahoma"/>
          <w:i/>
          <w:sz w:val="18"/>
          <w:szCs w:val="18"/>
        </w:rPr>
      </w:pPr>
      <w:r w:rsidRPr="008F4469">
        <w:rPr>
          <w:rFonts w:cs="Tahoma"/>
          <w:b/>
          <w:i/>
          <w:sz w:val="18"/>
          <w:szCs w:val="18"/>
        </w:rPr>
        <w:t>Navodilo:</w:t>
      </w:r>
      <w:r w:rsidRPr="008F4469">
        <w:rPr>
          <w:rFonts w:cs="Tahoma"/>
          <w:i/>
          <w:sz w:val="18"/>
          <w:szCs w:val="18"/>
        </w:rPr>
        <w:t xml:space="preserve"> Izjavo izpolnijo in podpišejo VSE osebe, ki so:</w:t>
      </w:r>
    </w:p>
    <w:p w14:paraId="555B63B7" w14:textId="77777777" w:rsidR="008F4469" w:rsidRPr="008F4469" w:rsidRDefault="008F4469" w:rsidP="00FB2203">
      <w:pPr>
        <w:keepNext/>
        <w:keepLines/>
        <w:numPr>
          <w:ilvl w:val="0"/>
          <w:numId w:val="4"/>
        </w:numPr>
        <w:tabs>
          <w:tab w:val="num" w:pos="360"/>
          <w:tab w:val="left" w:pos="426"/>
        </w:tabs>
        <w:ind w:hanging="218"/>
        <w:jc w:val="both"/>
        <w:rPr>
          <w:rFonts w:cs="Tahoma"/>
          <w:i/>
          <w:sz w:val="18"/>
          <w:szCs w:val="18"/>
        </w:rPr>
      </w:pPr>
      <w:r w:rsidRPr="008F4469">
        <w:rPr>
          <w:rFonts w:ascii="Times New Roman" w:hAnsi="Times New Roman" w:cs="Tahoma"/>
          <w:i/>
          <w:sz w:val="18"/>
          <w:szCs w:val="18"/>
        </w:rPr>
        <w:t xml:space="preserve"> </w:t>
      </w:r>
      <w:r w:rsidRPr="008F4469">
        <w:rPr>
          <w:rFonts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2E0D43EA" w14:textId="77777777" w:rsidR="008F4469" w:rsidRPr="008F4469" w:rsidRDefault="008F4469" w:rsidP="00FB2203">
      <w:pPr>
        <w:keepNext/>
        <w:keepLines/>
        <w:numPr>
          <w:ilvl w:val="0"/>
          <w:numId w:val="4"/>
        </w:numPr>
        <w:tabs>
          <w:tab w:val="num" w:pos="360"/>
          <w:tab w:val="left" w:pos="426"/>
        </w:tabs>
        <w:ind w:hanging="218"/>
        <w:jc w:val="both"/>
        <w:rPr>
          <w:rFonts w:cs="Tahoma"/>
          <w:i/>
          <w:sz w:val="18"/>
          <w:szCs w:val="18"/>
        </w:rPr>
      </w:pPr>
      <w:r w:rsidRPr="008F4469">
        <w:rPr>
          <w:rFonts w:cs="Tahoma"/>
          <w:i/>
          <w:sz w:val="18"/>
          <w:szCs w:val="18"/>
        </w:rPr>
        <w:t>ki imajo pooblastila za njegovo zastopanje ali odločanje ali nadzor v njem.</w:t>
      </w:r>
    </w:p>
    <w:p w14:paraId="4DF33914" w14:textId="77777777" w:rsidR="008F4469" w:rsidRPr="008F4469" w:rsidRDefault="008F4469" w:rsidP="00FB2203">
      <w:pPr>
        <w:keepNext/>
        <w:keepLines/>
        <w:jc w:val="both"/>
        <w:rPr>
          <w:rFonts w:cs="Tahoma"/>
          <w:i/>
          <w:sz w:val="18"/>
          <w:szCs w:val="18"/>
        </w:rPr>
      </w:pPr>
    </w:p>
    <w:p w14:paraId="06E1A2A4" w14:textId="77777777" w:rsidR="008F4469" w:rsidRPr="008F4469" w:rsidRDefault="008F4469" w:rsidP="00FB2203">
      <w:pPr>
        <w:keepNext/>
        <w:keepLines/>
        <w:jc w:val="both"/>
        <w:rPr>
          <w:rFonts w:cs="Tahoma"/>
          <w:i/>
          <w:sz w:val="18"/>
          <w:szCs w:val="18"/>
        </w:rPr>
      </w:pPr>
      <w:r w:rsidRPr="008F4469">
        <w:rPr>
          <w:rFonts w:cs="Tahoma"/>
          <w:i/>
          <w:sz w:val="18"/>
          <w:szCs w:val="18"/>
        </w:rPr>
        <w:t>Obrazec se po potrebi fotokopira!</w:t>
      </w:r>
    </w:p>
    <w:p w14:paraId="1929100C" w14:textId="77777777" w:rsidR="001D2641" w:rsidRPr="005C03E4" w:rsidRDefault="008F4469" w:rsidP="00FB2203">
      <w:pPr>
        <w:keepNext/>
        <w:keepLines/>
        <w:spacing w:after="160" w:line="259" w:lineRule="auto"/>
        <w:rPr>
          <w:rFonts w:ascii="Times New Roman" w:hAnsi="Times New Roman"/>
          <w:sz w:val="20"/>
          <w:szCs w:val="20"/>
        </w:rPr>
      </w:pPr>
      <w:r w:rsidRPr="008F4469">
        <w:rPr>
          <w:rFonts w:cs="Tahoma"/>
          <w:sz w:val="20"/>
          <w:szCs w:val="20"/>
        </w:rPr>
        <w:br w:type="page"/>
      </w:r>
    </w:p>
    <w:p w14:paraId="5759651D" w14:textId="77777777" w:rsidR="00965C71" w:rsidRPr="00716A89" w:rsidRDefault="00965C71" w:rsidP="00FB2203">
      <w:pPr>
        <w:keepNext/>
        <w:keepLines/>
        <w:tabs>
          <w:tab w:val="left" w:pos="284"/>
        </w:tabs>
        <w:jc w:val="both"/>
        <w:rPr>
          <w:rFonts w:cs="Tahoma"/>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7054B" w:rsidRPr="00716A89" w14:paraId="3C923F8D" w14:textId="77777777" w:rsidTr="00A277B0">
        <w:tc>
          <w:tcPr>
            <w:tcW w:w="599" w:type="dxa"/>
            <w:tcBorders>
              <w:right w:val="nil"/>
            </w:tcBorders>
          </w:tcPr>
          <w:p w14:paraId="1B88F1B0" w14:textId="77777777" w:rsidR="0077054B" w:rsidRPr="00716A89" w:rsidRDefault="0077054B" w:rsidP="00FB2203">
            <w:pPr>
              <w:keepNext/>
              <w:keepLines/>
              <w:jc w:val="both"/>
              <w:rPr>
                <w:rFonts w:cs="Tahoma"/>
                <w:sz w:val="20"/>
                <w:szCs w:val="20"/>
              </w:rPr>
            </w:pPr>
          </w:p>
        </w:tc>
        <w:tc>
          <w:tcPr>
            <w:tcW w:w="7653" w:type="dxa"/>
            <w:tcBorders>
              <w:left w:val="nil"/>
            </w:tcBorders>
          </w:tcPr>
          <w:p w14:paraId="6FACB2D8" w14:textId="77777777" w:rsidR="0077054B" w:rsidRPr="00716A89" w:rsidRDefault="0077054B" w:rsidP="00FB2203">
            <w:pPr>
              <w:keepNext/>
              <w:keepLines/>
              <w:jc w:val="both"/>
              <w:rPr>
                <w:rFonts w:cs="Tahoma"/>
                <w:sz w:val="20"/>
                <w:szCs w:val="20"/>
              </w:rPr>
            </w:pPr>
            <w:r w:rsidRPr="00716A89">
              <w:rPr>
                <w:rFonts w:cs="Tahoma"/>
                <w:sz w:val="20"/>
                <w:szCs w:val="20"/>
              </w:rPr>
              <w:t>IZJAVA O UDELEŽBI FIZIČNIH IN PRA</w:t>
            </w:r>
            <w:r w:rsidR="005C03E4">
              <w:rPr>
                <w:rFonts w:cs="Tahoma"/>
                <w:sz w:val="20"/>
                <w:szCs w:val="20"/>
              </w:rPr>
              <w:t>VNIH OSEB V LASTNIŠTVU GOSPODARSKEGA SUBJEKTA</w:t>
            </w:r>
          </w:p>
        </w:tc>
        <w:tc>
          <w:tcPr>
            <w:tcW w:w="912" w:type="dxa"/>
            <w:tcBorders>
              <w:right w:val="nil"/>
            </w:tcBorders>
          </w:tcPr>
          <w:p w14:paraId="4F55F45D" w14:textId="77777777" w:rsidR="0077054B" w:rsidRPr="00716A89" w:rsidRDefault="0077054B" w:rsidP="00FB2203">
            <w:pPr>
              <w:keepNext/>
              <w:keepLines/>
              <w:jc w:val="both"/>
              <w:rPr>
                <w:rFonts w:cs="Tahoma"/>
                <w:b/>
                <w:sz w:val="20"/>
                <w:szCs w:val="20"/>
              </w:rPr>
            </w:pPr>
            <w:r w:rsidRPr="00716A89">
              <w:rPr>
                <w:rFonts w:cs="Tahoma"/>
                <w:b/>
                <w:i/>
                <w:sz w:val="20"/>
                <w:szCs w:val="20"/>
              </w:rPr>
              <w:t xml:space="preserve">Priloga </w:t>
            </w:r>
          </w:p>
        </w:tc>
        <w:tc>
          <w:tcPr>
            <w:tcW w:w="551" w:type="dxa"/>
            <w:tcBorders>
              <w:left w:val="nil"/>
            </w:tcBorders>
          </w:tcPr>
          <w:p w14:paraId="2F8C8334" w14:textId="77777777" w:rsidR="0077054B" w:rsidRPr="00716A89" w:rsidRDefault="0077054B" w:rsidP="00FB2203">
            <w:pPr>
              <w:keepNext/>
              <w:keepLines/>
              <w:jc w:val="both"/>
              <w:rPr>
                <w:rFonts w:cs="Tahoma"/>
                <w:b/>
                <w:i/>
                <w:sz w:val="20"/>
                <w:szCs w:val="20"/>
              </w:rPr>
            </w:pPr>
            <w:r w:rsidRPr="00716A89">
              <w:rPr>
                <w:rFonts w:cs="Tahoma"/>
                <w:b/>
                <w:i/>
                <w:sz w:val="20"/>
                <w:szCs w:val="20"/>
              </w:rPr>
              <w:t>3/4</w:t>
            </w:r>
          </w:p>
        </w:tc>
      </w:tr>
    </w:tbl>
    <w:p w14:paraId="519CE002" w14:textId="77777777" w:rsidR="000C4020" w:rsidRPr="00716A89" w:rsidRDefault="000C4020" w:rsidP="00FB2203">
      <w:pPr>
        <w:keepNext/>
        <w:keepLines/>
        <w:tabs>
          <w:tab w:val="left" w:pos="284"/>
        </w:tabs>
        <w:jc w:val="both"/>
        <w:rPr>
          <w:rFonts w:ascii="Times New Roman" w:hAnsi="Times New Roman"/>
          <w:sz w:val="20"/>
          <w:szCs w:val="20"/>
        </w:rPr>
      </w:pPr>
    </w:p>
    <w:p w14:paraId="0A4A9A20" w14:textId="77777777" w:rsidR="00201EFB" w:rsidRPr="00716A89" w:rsidRDefault="00201EFB" w:rsidP="00FB2203">
      <w:pPr>
        <w:keepNext/>
        <w:keepLines/>
        <w:tabs>
          <w:tab w:val="left" w:pos="2694"/>
          <w:tab w:val="left" w:pos="2977"/>
        </w:tabs>
        <w:spacing w:line="276" w:lineRule="auto"/>
        <w:ind w:right="1"/>
        <w:jc w:val="center"/>
        <w:rPr>
          <w:rFonts w:cs="Tahoma"/>
          <w:b/>
          <w:sz w:val="20"/>
          <w:szCs w:val="20"/>
        </w:rPr>
      </w:pPr>
      <w:r w:rsidRPr="00716A89">
        <w:rPr>
          <w:rFonts w:cs="Tahoma"/>
          <w:b/>
          <w:sz w:val="20"/>
          <w:szCs w:val="20"/>
        </w:rPr>
        <w:t>I Z J A V A</w:t>
      </w:r>
    </w:p>
    <w:p w14:paraId="6B077897" w14:textId="77777777" w:rsidR="00201EFB" w:rsidRPr="00716A89" w:rsidRDefault="00201EFB" w:rsidP="00FB2203">
      <w:pPr>
        <w:keepNext/>
        <w:keepLines/>
        <w:spacing w:line="276" w:lineRule="auto"/>
        <w:ind w:right="1"/>
        <w:jc w:val="center"/>
        <w:rPr>
          <w:rFonts w:cs="Tahoma"/>
          <w:b/>
          <w:sz w:val="20"/>
          <w:szCs w:val="20"/>
        </w:rPr>
      </w:pPr>
      <w:r w:rsidRPr="00716A89">
        <w:rPr>
          <w:rFonts w:cs="Tahoma"/>
          <w:b/>
          <w:sz w:val="20"/>
          <w:szCs w:val="20"/>
        </w:rPr>
        <w:t>O UDELEŽBI FIZIČNIH IN PRAVNIH OSEB V LASTNIŠTVU PONUDNIKA</w:t>
      </w:r>
    </w:p>
    <w:p w14:paraId="18AA3730" w14:textId="77777777" w:rsidR="00201EFB" w:rsidRPr="00716A89" w:rsidRDefault="00201EFB" w:rsidP="00FB2203">
      <w:pPr>
        <w:keepNext/>
        <w:keepLines/>
        <w:tabs>
          <w:tab w:val="left" w:pos="284"/>
        </w:tabs>
        <w:rPr>
          <w:rFonts w:cs="Tahoma"/>
          <w:b/>
          <w:sz w:val="20"/>
          <w:szCs w:val="20"/>
        </w:rPr>
      </w:pPr>
    </w:p>
    <w:p w14:paraId="5513E981" w14:textId="77777777" w:rsidR="00201EFB" w:rsidRPr="00716A89" w:rsidRDefault="00201EFB" w:rsidP="00FB2203">
      <w:pPr>
        <w:keepNext/>
        <w:keepLines/>
        <w:tabs>
          <w:tab w:val="left" w:pos="284"/>
        </w:tabs>
        <w:jc w:val="both"/>
        <w:rPr>
          <w:rFonts w:cs="Tahoma"/>
          <w:sz w:val="20"/>
          <w:szCs w:val="20"/>
        </w:rPr>
      </w:pPr>
    </w:p>
    <w:p w14:paraId="77F1D51F" w14:textId="77777777" w:rsidR="00201EFB" w:rsidRPr="00716A89" w:rsidRDefault="00201EFB" w:rsidP="00FB2203">
      <w:pPr>
        <w:keepNext/>
        <w:keepLines/>
        <w:ind w:right="1"/>
        <w:jc w:val="both"/>
        <w:rPr>
          <w:rFonts w:cs="Tahoma"/>
          <w:b/>
          <w:i/>
          <w:sz w:val="20"/>
          <w:szCs w:val="20"/>
        </w:rPr>
      </w:pPr>
      <w:r w:rsidRPr="00716A89">
        <w:rPr>
          <w:rFonts w:cs="Tahoma"/>
          <w:b/>
          <w:i/>
          <w:sz w:val="20"/>
          <w:szCs w:val="20"/>
        </w:rPr>
        <w:t>Podatki o pravni osebi (ponudniku):</w:t>
      </w:r>
    </w:p>
    <w:p w14:paraId="138A0F9C" w14:textId="77777777"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Polno ime podjetja</w:t>
      </w:r>
      <w:r w:rsidRPr="00716A89">
        <w:rPr>
          <w:rFonts w:cs="Tahoma"/>
          <w:sz w:val="20"/>
          <w:szCs w:val="20"/>
        </w:rPr>
        <w:t>: ____________________________________________________________________</w:t>
      </w:r>
    </w:p>
    <w:p w14:paraId="32858533" w14:textId="77777777"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Sedež podjetja</w:t>
      </w:r>
      <w:r w:rsidRPr="00716A89">
        <w:rPr>
          <w:rFonts w:cs="Tahoma"/>
          <w:sz w:val="20"/>
          <w:szCs w:val="20"/>
        </w:rPr>
        <w:t>: _______________________________________________________________________</w:t>
      </w:r>
    </w:p>
    <w:p w14:paraId="4753D1D7" w14:textId="77777777"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Občina sedeža podjetja</w:t>
      </w:r>
      <w:r w:rsidRPr="00716A89">
        <w:rPr>
          <w:rFonts w:cs="Tahoma"/>
          <w:sz w:val="20"/>
          <w:szCs w:val="20"/>
        </w:rPr>
        <w:t>: ________________________________________________________________</w:t>
      </w:r>
    </w:p>
    <w:p w14:paraId="75A5F68D" w14:textId="77777777"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Številka vpisa v sodni register (št. vložka)</w:t>
      </w:r>
      <w:r w:rsidRPr="00716A89">
        <w:rPr>
          <w:rFonts w:cs="Tahoma"/>
          <w:sz w:val="20"/>
          <w:szCs w:val="20"/>
        </w:rPr>
        <w:t>: _________________________________________________</w:t>
      </w:r>
    </w:p>
    <w:p w14:paraId="7AF06A11" w14:textId="77777777"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Matična številka podjetja</w:t>
      </w:r>
      <w:r w:rsidRPr="00716A89">
        <w:rPr>
          <w:rFonts w:cs="Tahoma"/>
          <w:sz w:val="20"/>
          <w:szCs w:val="20"/>
        </w:rPr>
        <w:t>: _______________________________________________________________</w:t>
      </w:r>
    </w:p>
    <w:p w14:paraId="74220F46" w14:textId="58D7DE90" w:rsidR="00201EFB" w:rsidRPr="00716A89" w:rsidRDefault="00201EFB" w:rsidP="00FB2203">
      <w:pPr>
        <w:keepNext/>
        <w:keepLines/>
        <w:spacing w:before="240" w:after="240"/>
        <w:ind w:right="1"/>
        <w:jc w:val="both"/>
        <w:rPr>
          <w:rFonts w:cs="Tahoma"/>
          <w:sz w:val="20"/>
          <w:szCs w:val="20"/>
        </w:rPr>
      </w:pPr>
      <w:r w:rsidRPr="00716A89">
        <w:rPr>
          <w:rFonts w:cs="Tahoma"/>
          <w:bCs/>
          <w:sz w:val="20"/>
          <w:szCs w:val="20"/>
        </w:rPr>
        <w:t>ID ZA DDV:</w:t>
      </w:r>
      <w:r w:rsidRPr="00716A89">
        <w:rPr>
          <w:rFonts w:cs="Tahoma"/>
          <w:sz w:val="20"/>
          <w:szCs w:val="20"/>
        </w:rPr>
        <w:t xml:space="preserve"> _________________________________________________________________________</w:t>
      </w:r>
    </w:p>
    <w:p w14:paraId="59B0EF6F" w14:textId="77777777" w:rsidR="00201EFB" w:rsidRPr="00716A89" w:rsidRDefault="00201EFB" w:rsidP="00FB2203">
      <w:pPr>
        <w:keepNext/>
        <w:keepLines/>
        <w:ind w:right="1"/>
        <w:jc w:val="both"/>
        <w:rPr>
          <w:rFonts w:cs="Tahoma"/>
          <w:sz w:val="20"/>
          <w:szCs w:val="20"/>
        </w:rPr>
      </w:pPr>
    </w:p>
    <w:p w14:paraId="73DE4AAA" w14:textId="3DFB43AF" w:rsidR="00201EFB" w:rsidRPr="00716A89" w:rsidRDefault="00201EFB" w:rsidP="00FB2203">
      <w:pPr>
        <w:keepNext/>
        <w:keepLines/>
        <w:jc w:val="both"/>
        <w:rPr>
          <w:rFonts w:cs="Tahoma"/>
          <w:b/>
          <w:sz w:val="20"/>
          <w:szCs w:val="20"/>
        </w:rPr>
      </w:pPr>
      <w:r w:rsidRPr="00716A89">
        <w:rPr>
          <w:rFonts w:cs="Tahoma"/>
          <w:sz w:val="20"/>
          <w:szCs w:val="20"/>
        </w:rPr>
        <w:t xml:space="preserve">V zvezi z javnim naročilom </w:t>
      </w:r>
      <w:r w:rsidR="00E10C70">
        <w:rPr>
          <w:rFonts w:cs="Tahoma"/>
          <w:b/>
          <w:sz w:val="20"/>
          <w:szCs w:val="20"/>
        </w:rPr>
        <w:t xml:space="preserve">LPT-49/25 - </w:t>
      </w:r>
      <w:r w:rsidR="00E10C70" w:rsidRPr="00E10C70">
        <w:rPr>
          <w:rFonts w:cs="Tahoma"/>
          <w:b/>
          <w:sz w:val="20"/>
          <w:szCs w:val="20"/>
        </w:rPr>
        <w:t>Čiščenje oljnih lovilcev na parkiriščih</w:t>
      </w:r>
      <w:r w:rsidR="005C138A" w:rsidRPr="00716A89">
        <w:rPr>
          <w:rFonts w:cs="Tahoma"/>
          <w:b/>
          <w:sz w:val="20"/>
          <w:szCs w:val="20"/>
        </w:rPr>
        <w:t xml:space="preserve"> </w:t>
      </w:r>
      <w:r w:rsidR="005C138A" w:rsidRPr="00716A89">
        <w:rPr>
          <w:rFonts w:cs="Tahoma"/>
          <w:sz w:val="20"/>
          <w:szCs w:val="20"/>
        </w:rPr>
        <w:t xml:space="preserve">in </w:t>
      </w:r>
      <w:r w:rsidRPr="00716A89">
        <w:rPr>
          <w:rFonts w:cs="Tahoma"/>
          <w:sz w:val="20"/>
          <w:szCs w:val="20"/>
        </w:rPr>
        <w:t>na osnovi šestega odstavka 14. člena ZIntPK-UPB2</w:t>
      </w:r>
      <w:r w:rsidR="005C138A" w:rsidRPr="00716A89">
        <w:rPr>
          <w:rFonts w:cs="Tahoma"/>
          <w:sz w:val="20"/>
          <w:szCs w:val="20"/>
        </w:rPr>
        <w:t>, posredujemo</w:t>
      </w:r>
      <w:r w:rsidRPr="00716A89">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31E357B1" w14:textId="77777777" w:rsidR="00201EFB" w:rsidRPr="00716A89" w:rsidRDefault="00201EFB" w:rsidP="00FB2203">
      <w:pPr>
        <w:keepNext/>
        <w:keepLines/>
        <w:jc w:val="both"/>
        <w:rPr>
          <w:rFonts w:ascii="Times New Roman" w:hAnsi="Times New Roman"/>
          <w:sz w:val="20"/>
          <w:szCs w:val="20"/>
        </w:rPr>
      </w:pPr>
      <w:r w:rsidRPr="00716A89">
        <w:rPr>
          <w:rFonts w:ascii="Times New Roman" w:hAnsi="Times New Roman"/>
          <w:sz w:val="20"/>
          <w:szCs w:val="20"/>
        </w:rPr>
        <w:t xml:space="preserve">  </w:t>
      </w:r>
    </w:p>
    <w:p w14:paraId="79A7E58F" w14:textId="77777777" w:rsidR="00201EFB" w:rsidRPr="00716A89" w:rsidRDefault="00201EFB" w:rsidP="00FB2203">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pri lastništvu zgoraj navedenega ponudnika udeležene naslednje </w:t>
      </w:r>
      <w:r w:rsidRPr="00716A89">
        <w:rPr>
          <w:rFonts w:cs="Tahoma"/>
          <w:sz w:val="20"/>
          <w:szCs w:val="20"/>
          <w:u w:val="single"/>
        </w:rPr>
        <w:t>pravne osebe</w:t>
      </w:r>
      <w:r w:rsidRPr="00716A89">
        <w:rPr>
          <w:rFonts w:cs="Tahoma"/>
          <w:sz w:val="20"/>
          <w:szCs w:val="20"/>
        </w:rPr>
        <w:t>, vključno z udeležbo tihih družbenikov:</w:t>
      </w:r>
    </w:p>
    <w:p w14:paraId="391E8AFF" w14:textId="77777777" w:rsidR="00201EFB" w:rsidRPr="00716A89" w:rsidRDefault="00201EFB" w:rsidP="00FB2203">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716A89" w14:paraId="48E830E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3C72FC7" w14:textId="77777777" w:rsidR="00201EFB" w:rsidRPr="00716A89" w:rsidRDefault="00201EFB" w:rsidP="00FB2203">
            <w:pPr>
              <w:keepNext/>
              <w:keepLines/>
              <w:jc w:val="both"/>
              <w:rPr>
                <w:rFonts w:cs="Tahoma"/>
                <w:b/>
                <w:sz w:val="20"/>
                <w:szCs w:val="20"/>
              </w:rPr>
            </w:pPr>
            <w:r w:rsidRPr="00716A89">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6B80C8A5" w14:textId="77777777" w:rsidR="00201EFB" w:rsidRPr="00716A89" w:rsidRDefault="00201EFB" w:rsidP="00FB2203">
            <w:pPr>
              <w:keepNext/>
              <w:keepLines/>
              <w:jc w:val="both"/>
              <w:rPr>
                <w:rFonts w:cs="Tahoma"/>
                <w:b/>
                <w:sz w:val="20"/>
                <w:szCs w:val="20"/>
              </w:rPr>
            </w:pPr>
            <w:r w:rsidRPr="00716A89">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469E5C99" w14:textId="77777777" w:rsidR="00201EFB" w:rsidRPr="00716A89" w:rsidRDefault="00201EFB" w:rsidP="00FB2203">
            <w:pPr>
              <w:keepNext/>
              <w:keepLines/>
              <w:jc w:val="both"/>
              <w:rPr>
                <w:rFonts w:cs="Tahoma"/>
                <w:b/>
                <w:sz w:val="20"/>
                <w:szCs w:val="20"/>
              </w:rPr>
            </w:pPr>
            <w:r w:rsidRPr="00716A89">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445340C2" w14:textId="77777777" w:rsidR="00201EFB" w:rsidRPr="00716A89" w:rsidRDefault="00201EFB" w:rsidP="00FB2203">
            <w:pPr>
              <w:keepNext/>
              <w:keepLines/>
              <w:jc w:val="both"/>
              <w:rPr>
                <w:rFonts w:cs="Tahoma"/>
                <w:b/>
                <w:sz w:val="20"/>
                <w:szCs w:val="20"/>
              </w:rPr>
            </w:pPr>
            <w:r w:rsidRPr="00716A89">
              <w:rPr>
                <w:rFonts w:cs="Tahoma"/>
                <w:b/>
                <w:sz w:val="20"/>
                <w:szCs w:val="20"/>
              </w:rPr>
              <w:t>Delež lastništva v %</w:t>
            </w:r>
          </w:p>
        </w:tc>
      </w:tr>
      <w:tr w:rsidR="00201EFB" w:rsidRPr="00716A89" w14:paraId="4D44694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EA84936" w14:textId="77777777" w:rsidR="00201EFB" w:rsidRPr="00716A89" w:rsidRDefault="00201EFB" w:rsidP="00FB2203">
            <w:pPr>
              <w:keepNext/>
              <w:keepLines/>
              <w:jc w:val="both"/>
              <w:rPr>
                <w:rFonts w:cs="Tahoma"/>
                <w:b/>
                <w:sz w:val="20"/>
                <w:szCs w:val="20"/>
              </w:rPr>
            </w:pPr>
            <w:r w:rsidRPr="00716A89">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690D60CD"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1477D8D"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EA86555" w14:textId="77777777" w:rsidR="00201EFB" w:rsidRPr="00716A89" w:rsidRDefault="00201EFB" w:rsidP="00FB2203">
            <w:pPr>
              <w:keepNext/>
              <w:keepLines/>
              <w:jc w:val="both"/>
              <w:rPr>
                <w:rFonts w:cs="Tahoma"/>
                <w:b/>
                <w:sz w:val="20"/>
                <w:szCs w:val="20"/>
              </w:rPr>
            </w:pPr>
          </w:p>
        </w:tc>
      </w:tr>
      <w:tr w:rsidR="00201EFB" w:rsidRPr="00716A89" w14:paraId="3AE647A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487F5A7" w14:textId="77777777" w:rsidR="00201EFB" w:rsidRPr="00716A89" w:rsidRDefault="00201EFB" w:rsidP="00FB2203">
            <w:pPr>
              <w:keepNext/>
              <w:keepLines/>
              <w:jc w:val="both"/>
              <w:rPr>
                <w:rFonts w:cs="Tahoma"/>
                <w:b/>
                <w:sz w:val="20"/>
                <w:szCs w:val="20"/>
              </w:rPr>
            </w:pPr>
            <w:r w:rsidRPr="00716A89">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7EE7E33A"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10526ED"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DB31981" w14:textId="77777777" w:rsidR="00201EFB" w:rsidRPr="00716A89" w:rsidRDefault="00201EFB" w:rsidP="00FB2203">
            <w:pPr>
              <w:keepNext/>
              <w:keepLines/>
              <w:jc w:val="both"/>
              <w:rPr>
                <w:rFonts w:cs="Tahoma"/>
                <w:b/>
                <w:sz w:val="20"/>
                <w:szCs w:val="20"/>
              </w:rPr>
            </w:pPr>
          </w:p>
        </w:tc>
      </w:tr>
      <w:tr w:rsidR="00201EFB" w:rsidRPr="00716A89" w14:paraId="33C78C8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F587B36" w14:textId="77777777" w:rsidR="00201EFB" w:rsidRPr="00716A89" w:rsidRDefault="00201EFB" w:rsidP="00FB2203">
            <w:pPr>
              <w:keepNext/>
              <w:keepLines/>
              <w:jc w:val="both"/>
              <w:rPr>
                <w:rFonts w:cs="Tahoma"/>
                <w:b/>
                <w:sz w:val="20"/>
                <w:szCs w:val="20"/>
              </w:rPr>
            </w:pPr>
            <w:r w:rsidRPr="00716A89">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707B8568"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DB9C8DD"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B5B9748" w14:textId="77777777" w:rsidR="00201EFB" w:rsidRPr="00716A89" w:rsidRDefault="00201EFB" w:rsidP="00FB2203">
            <w:pPr>
              <w:keepNext/>
              <w:keepLines/>
              <w:jc w:val="both"/>
              <w:rPr>
                <w:rFonts w:cs="Tahoma"/>
                <w:b/>
                <w:sz w:val="20"/>
                <w:szCs w:val="20"/>
              </w:rPr>
            </w:pPr>
          </w:p>
        </w:tc>
      </w:tr>
      <w:tr w:rsidR="00201EFB" w:rsidRPr="00716A89" w14:paraId="0EF1F90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96816E7" w14:textId="77777777" w:rsidR="00201EFB" w:rsidRPr="00716A89" w:rsidRDefault="00201EFB" w:rsidP="00FB2203">
            <w:pPr>
              <w:keepNext/>
              <w:keepLines/>
              <w:jc w:val="both"/>
              <w:rPr>
                <w:rFonts w:cs="Tahoma"/>
                <w:b/>
                <w:sz w:val="20"/>
                <w:szCs w:val="20"/>
              </w:rPr>
            </w:pPr>
            <w:r w:rsidRPr="00716A89">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7943644C"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96BA348"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163DBBF" w14:textId="77777777" w:rsidR="00201EFB" w:rsidRPr="00716A89" w:rsidRDefault="00201EFB" w:rsidP="00FB2203">
            <w:pPr>
              <w:keepNext/>
              <w:keepLines/>
              <w:jc w:val="both"/>
              <w:rPr>
                <w:rFonts w:cs="Tahoma"/>
                <w:b/>
                <w:sz w:val="20"/>
                <w:szCs w:val="20"/>
              </w:rPr>
            </w:pPr>
          </w:p>
        </w:tc>
      </w:tr>
      <w:tr w:rsidR="00201EFB" w:rsidRPr="00716A89" w14:paraId="3659F07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73EAE4FE" w14:textId="77777777" w:rsidR="00201EFB" w:rsidRPr="00716A89" w:rsidRDefault="00201EFB" w:rsidP="00FB2203">
            <w:pPr>
              <w:keepNext/>
              <w:keepLines/>
              <w:jc w:val="both"/>
              <w:rPr>
                <w:rFonts w:cs="Tahoma"/>
                <w:b/>
                <w:sz w:val="20"/>
                <w:szCs w:val="20"/>
              </w:rPr>
            </w:pPr>
            <w:r w:rsidRPr="00716A89">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155FDC9C"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9F1BB9"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7F753E3" w14:textId="77777777" w:rsidR="00201EFB" w:rsidRPr="00716A89" w:rsidRDefault="00201EFB" w:rsidP="00FB2203">
            <w:pPr>
              <w:keepNext/>
              <w:keepLines/>
              <w:jc w:val="both"/>
              <w:rPr>
                <w:rFonts w:cs="Tahoma"/>
                <w:b/>
                <w:sz w:val="20"/>
                <w:szCs w:val="20"/>
              </w:rPr>
            </w:pPr>
          </w:p>
        </w:tc>
      </w:tr>
      <w:tr w:rsidR="00201EFB" w:rsidRPr="00716A89" w14:paraId="148F7E3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36B36F6" w14:textId="77777777" w:rsidR="00201EFB" w:rsidRPr="00716A89" w:rsidRDefault="00201EFB" w:rsidP="00FB2203">
            <w:pPr>
              <w:keepNext/>
              <w:keepLines/>
              <w:jc w:val="both"/>
              <w:rPr>
                <w:rFonts w:cs="Tahoma"/>
                <w:b/>
                <w:sz w:val="20"/>
                <w:szCs w:val="20"/>
              </w:rPr>
            </w:pPr>
            <w:r w:rsidRPr="00716A89">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33284F83"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C7F2DC2" w14:textId="77777777" w:rsidR="00201EFB" w:rsidRPr="00716A89" w:rsidRDefault="00201EFB" w:rsidP="00FB2203">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60B24CC" w14:textId="77777777" w:rsidR="00201EFB" w:rsidRPr="00716A89" w:rsidRDefault="00201EFB" w:rsidP="00FB2203">
            <w:pPr>
              <w:keepNext/>
              <w:keepLines/>
              <w:jc w:val="both"/>
              <w:rPr>
                <w:rFonts w:cs="Tahoma"/>
                <w:b/>
                <w:sz w:val="20"/>
                <w:szCs w:val="20"/>
              </w:rPr>
            </w:pPr>
          </w:p>
        </w:tc>
      </w:tr>
    </w:tbl>
    <w:p w14:paraId="5FEA41EC" w14:textId="77777777" w:rsidR="00201EFB" w:rsidRPr="00716A89" w:rsidRDefault="00201EFB" w:rsidP="00FB2203">
      <w:pPr>
        <w:keepNext/>
        <w:keepLines/>
        <w:jc w:val="both"/>
        <w:rPr>
          <w:rFonts w:cs="Tahoma"/>
          <w:b/>
          <w:sz w:val="20"/>
          <w:szCs w:val="20"/>
        </w:rPr>
      </w:pPr>
    </w:p>
    <w:p w14:paraId="38EFE62F" w14:textId="77777777" w:rsidR="00201EFB" w:rsidRPr="00716A89" w:rsidRDefault="00201EFB" w:rsidP="00FB2203">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pri lastništvu zgoraj navedenega ponudnika udeležene naslednje </w:t>
      </w:r>
      <w:r w:rsidRPr="00716A89">
        <w:rPr>
          <w:rFonts w:cs="Tahoma"/>
          <w:sz w:val="20"/>
          <w:szCs w:val="20"/>
          <w:u w:val="single"/>
        </w:rPr>
        <w:t>fizične osebe</w:t>
      </w:r>
      <w:r w:rsidRPr="00716A89">
        <w:rPr>
          <w:rFonts w:cs="Tahoma"/>
          <w:sz w:val="20"/>
          <w:szCs w:val="20"/>
        </w:rPr>
        <w:t>, vključno z udeležbo tihih družbenikov:</w:t>
      </w:r>
    </w:p>
    <w:p w14:paraId="665E5EAE" w14:textId="77777777" w:rsidR="00201EFB" w:rsidRPr="00716A89" w:rsidRDefault="00201EFB" w:rsidP="00FB2203">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716A89" w14:paraId="28675EA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D632F99" w14:textId="77777777" w:rsidR="00201EFB" w:rsidRPr="00716A89" w:rsidRDefault="00201EFB" w:rsidP="00FB2203">
            <w:pPr>
              <w:keepNext/>
              <w:keepLines/>
              <w:jc w:val="both"/>
              <w:rPr>
                <w:rFonts w:cs="Tahoma"/>
                <w:b/>
                <w:sz w:val="20"/>
                <w:szCs w:val="20"/>
              </w:rPr>
            </w:pPr>
            <w:r w:rsidRPr="00716A89">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7125DA1E" w14:textId="77777777" w:rsidR="00201EFB" w:rsidRPr="00716A89" w:rsidRDefault="00201EFB" w:rsidP="00FB2203">
            <w:pPr>
              <w:keepNext/>
              <w:keepLines/>
              <w:jc w:val="both"/>
              <w:rPr>
                <w:rFonts w:cs="Tahoma"/>
                <w:b/>
                <w:sz w:val="20"/>
                <w:szCs w:val="20"/>
              </w:rPr>
            </w:pPr>
            <w:r w:rsidRPr="00716A89">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42DB36C" w14:textId="77777777" w:rsidR="00201EFB" w:rsidRPr="00716A89" w:rsidRDefault="00201EFB" w:rsidP="00FB2203">
            <w:pPr>
              <w:keepNext/>
              <w:keepLines/>
              <w:jc w:val="both"/>
              <w:rPr>
                <w:rFonts w:cs="Tahoma"/>
                <w:b/>
                <w:sz w:val="20"/>
                <w:szCs w:val="20"/>
              </w:rPr>
            </w:pPr>
            <w:r w:rsidRPr="00716A89">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8492041" w14:textId="77777777" w:rsidR="00201EFB" w:rsidRPr="00716A89" w:rsidRDefault="00201EFB" w:rsidP="00FB2203">
            <w:pPr>
              <w:keepNext/>
              <w:keepLines/>
              <w:jc w:val="both"/>
              <w:rPr>
                <w:rFonts w:cs="Tahoma"/>
                <w:b/>
                <w:sz w:val="20"/>
                <w:szCs w:val="20"/>
              </w:rPr>
            </w:pPr>
            <w:r w:rsidRPr="00716A89">
              <w:rPr>
                <w:rFonts w:cs="Tahoma"/>
                <w:b/>
                <w:sz w:val="20"/>
                <w:szCs w:val="20"/>
              </w:rPr>
              <w:t>Delež lastništva v %</w:t>
            </w:r>
          </w:p>
        </w:tc>
      </w:tr>
      <w:tr w:rsidR="00201EFB" w:rsidRPr="00716A89" w14:paraId="2CA7DA3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0A68B54" w14:textId="77777777" w:rsidR="00201EFB" w:rsidRPr="00716A89" w:rsidRDefault="00201EFB" w:rsidP="00FB2203">
            <w:pPr>
              <w:keepNext/>
              <w:keepLines/>
              <w:jc w:val="both"/>
              <w:rPr>
                <w:rFonts w:cs="Tahoma"/>
                <w:b/>
                <w:sz w:val="20"/>
                <w:szCs w:val="20"/>
              </w:rPr>
            </w:pPr>
            <w:r w:rsidRPr="00716A89">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303BCF83"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949EB3"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D98DECB" w14:textId="77777777" w:rsidR="00201EFB" w:rsidRPr="00716A89" w:rsidRDefault="00201EFB" w:rsidP="00FB2203">
            <w:pPr>
              <w:keepNext/>
              <w:keepLines/>
              <w:jc w:val="both"/>
              <w:rPr>
                <w:rFonts w:cs="Tahoma"/>
                <w:b/>
                <w:sz w:val="20"/>
                <w:szCs w:val="20"/>
              </w:rPr>
            </w:pPr>
          </w:p>
        </w:tc>
      </w:tr>
      <w:tr w:rsidR="00201EFB" w:rsidRPr="00716A89" w14:paraId="153B4C09"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E6AD4A2" w14:textId="77777777" w:rsidR="00201EFB" w:rsidRPr="00716A89" w:rsidRDefault="00201EFB" w:rsidP="00FB2203">
            <w:pPr>
              <w:keepNext/>
              <w:keepLines/>
              <w:jc w:val="both"/>
              <w:rPr>
                <w:rFonts w:cs="Tahoma"/>
                <w:b/>
                <w:sz w:val="20"/>
                <w:szCs w:val="20"/>
              </w:rPr>
            </w:pPr>
            <w:r w:rsidRPr="00716A89">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236C193B"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5109FC3"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9CDBF93" w14:textId="77777777" w:rsidR="00201EFB" w:rsidRPr="00716A89" w:rsidRDefault="00201EFB" w:rsidP="00FB2203">
            <w:pPr>
              <w:keepNext/>
              <w:keepLines/>
              <w:jc w:val="both"/>
              <w:rPr>
                <w:rFonts w:cs="Tahoma"/>
                <w:b/>
                <w:sz w:val="20"/>
                <w:szCs w:val="20"/>
              </w:rPr>
            </w:pPr>
          </w:p>
        </w:tc>
      </w:tr>
      <w:tr w:rsidR="00201EFB" w:rsidRPr="00716A89" w14:paraId="1506D8A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EE0C2BF" w14:textId="77777777" w:rsidR="00201EFB" w:rsidRPr="00716A89" w:rsidRDefault="00201EFB" w:rsidP="00FB2203">
            <w:pPr>
              <w:keepNext/>
              <w:keepLines/>
              <w:jc w:val="both"/>
              <w:rPr>
                <w:rFonts w:cs="Tahoma"/>
                <w:b/>
                <w:sz w:val="20"/>
                <w:szCs w:val="20"/>
              </w:rPr>
            </w:pPr>
            <w:r w:rsidRPr="00716A89">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2F9BEC2F"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BC095E7"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64375B0" w14:textId="77777777" w:rsidR="00201EFB" w:rsidRPr="00716A89" w:rsidRDefault="00201EFB" w:rsidP="00FB2203">
            <w:pPr>
              <w:keepNext/>
              <w:keepLines/>
              <w:jc w:val="both"/>
              <w:rPr>
                <w:rFonts w:cs="Tahoma"/>
                <w:b/>
                <w:sz w:val="20"/>
                <w:szCs w:val="20"/>
              </w:rPr>
            </w:pPr>
          </w:p>
        </w:tc>
      </w:tr>
      <w:tr w:rsidR="00201EFB" w:rsidRPr="00716A89" w14:paraId="24A9D98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2B32284" w14:textId="77777777" w:rsidR="00201EFB" w:rsidRPr="00716A89" w:rsidRDefault="00201EFB" w:rsidP="00FB2203">
            <w:pPr>
              <w:keepNext/>
              <w:keepLines/>
              <w:jc w:val="both"/>
              <w:rPr>
                <w:rFonts w:cs="Tahoma"/>
                <w:b/>
                <w:sz w:val="20"/>
                <w:szCs w:val="20"/>
              </w:rPr>
            </w:pPr>
            <w:r w:rsidRPr="00716A89">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6D3FE83C"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7BD2E2C"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FA128DF" w14:textId="77777777" w:rsidR="00201EFB" w:rsidRPr="00716A89" w:rsidRDefault="00201EFB" w:rsidP="00FB2203">
            <w:pPr>
              <w:keepNext/>
              <w:keepLines/>
              <w:jc w:val="both"/>
              <w:rPr>
                <w:rFonts w:cs="Tahoma"/>
                <w:b/>
                <w:sz w:val="20"/>
                <w:szCs w:val="20"/>
              </w:rPr>
            </w:pPr>
          </w:p>
        </w:tc>
      </w:tr>
      <w:tr w:rsidR="00201EFB" w:rsidRPr="00716A89" w14:paraId="62ACDE03"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30A6303" w14:textId="77777777" w:rsidR="00201EFB" w:rsidRPr="00716A89" w:rsidRDefault="00201EFB" w:rsidP="00FB2203">
            <w:pPr>
              <w:keepNext/>
              <w:keepLines/>
              <w:jc w:val="both"/>
              <w:rPr>
                <w:rFonts w:cs="Tahoma"/>
                <w:b/>
                <w:sz w:val="20"/>
                <w:szCs w:val="20"/>
              </w:rPr>
            </w:pPr>
            <w:r w:rsidRPr="00716A89">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60853D8F"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2977E1F"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8CE7009" w14:textId="77777777" w:rsidR="00201EFB" w:rsidRPr="00716A89" w:rsidRDefault="00201EFB" w:rsidP="00FB2203">
            <w:pPr>
              <w:keepNext/>
              <w:keepLines/>
              <w:jc w:val="both"/>
              <w:rPr>
                <w:rFonts w:cs="Tahoma"/>
                <w:b/>
                <w:sz w:val="20"/>
                <w:szCs w:val="20"/>
              </w:rPr>
            </w:pPr>
          </w:p>
        </w:tc>
      </w:tr>
      <w:tr w:rsidR="00201EFB" w:rsidRPr="00716A89" w14:paraId="6C11005C"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CCE03A4" w14:textId="77777777" w:rsidR="00201EFB" w:rsidRPr="00716A89" w:rsidRDefault="00201EFB" w:rsidP="00FB2203">
            <w:pPr>
              <w:keepNext/>
              <w:keepLines/>
              <w:jc w:val="both"/>
              <w:rPr>
                <w:rFonts w:cs="Tahoma"/>
                <w:b/>
                <w:sz w:val="20"/>
                <w:szCs w:val="20"/>
              </w:rPr>
            </w:pPr>
            <w:r w:rsidRPr="00716A89">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266E694C" w14:textId="77777777" w:rsidR="00201EFB" w:rsidRPr="00716A89" w:rsidRDefault="00201EFB" w:rsidP="00FB2203">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4CA3D5B" w14:textId="77777777" w:rsidR="00201EFB" w:rsidRPr="00716A89" w:rsidRDefault="00201EFB" w:rsidP="00FB2203">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DA0C778" w14:textId="77777777" w:rsidR="00201EFB" w:rsidRPr="00716A89" w:rsidRDefault="00201EFB" w:rsidP="00FB2203">
            <w:pPr>
              <w:keepNext/>
              <w:keepLines/>
              <w:jc w:val="both"/>
              <w:rPr>
                <w:rFonts w:cs="Tahoma"/>
                <w:b/>
                <w:sz w:val="20"/>
                <w:szCs w:val="20"/>
              </w:rPr>
            </w:pPr>
          </w:p>
        </w:tc>
      </w:tr>
    </w:tbl>
    <w:p w14:paraId="6347CB59" w14:textId="77777777" w:rsidR="00201EFB" w:rsidRPr="00716A89" w:rsidRDefault="00201EFB" w:rsidP="00FB2203">
      <w:pPr>
        <w:keepNext/>
        <w:keepLines/>
        <w:jc w:val="both"/>
        <w:rPr>
          <w:rFonts w:cs="Tahoma"/>
          <w:b/>
          <w:sz w:val="20"/>
          <w:szCs w:val="20"/>
        </w:rPr>
      </w:pPr>
    </w:p>
    <w:p w14:paraId="5450EDF9" w14:textId="77777777" w:rsidR="00201EFB" w:rsidRPr="00716A89" w:rsidRDefault="00201EFB" w:rsidP="00FB2203">
      <w:pPr>
        <w:keepNext/>
        <w:keepLines/>
        <w:jc w:val="both"/>
        <w:rPr>
          <w:rFonts w:cs="Tahoma"/>
          <w:b/>
          <w:sz w:val="20"/>
          <w:szCs w:val="20"/>
        </w:rPr>
      </w:pPr>
    </w:p>
    <w:p w14:paraId="3FC63EBA" w14:textId="77777777" w:rsidR="0077054B" w:rsidRPr="00716A89" w:rsidRDefault="0077054B" w:rsidP="00FB2203">
      <w:pPr>
        <w:keepNext/>
        <w:keepLines/>
        <w:jc w:val="both"/>
        <w:rPr>
          <w:rFonts w:cs="Tahoma"/>
          <w:b/>
          <w:sz w:val="20"/>
          <w:szCs w:val="20"/>
        </w:rPr>
      </w:pPr>
    </w:p>
    <w:p w14:paraId="3361342C" w14:textId="77777777" w:rsidR="00201EFB" w:rsidRPr="00716A89" w:rsidRDefault="00201EFB" w:rsidP="00FB2203">
      <w:pPr>
        <w:keepNext/>
        <w:keepLines/>
        <w:jc w:val="both"/>
        <w:rPr>
          <w:rFonts w:cs="Tahoma"/>
          <w:b/>
          <w:sz w:val="20"/>
          <w:szCs w:val="20"/>
        </w:rPr>
      </w:pPr>
    </w:p>
    <w:p w14:paraId="331B4437" w14:textId="77777777" w:rsidR="00BF3C53" w:rsidRPr="00716A89" w:rsidRDefault="00BF3C53" w:rsidP="00FB2203">
      <w:pPr>
        <w:keepNext/>
        <w:keepLines/>
        <w:jc w:val="both"/>
        <w:rPr>
          <w:rFonts w:cs="Tahoma"/>
          <w:b/>
          <w:sz w:val="20"/>
          <w:szCs w:val="20"/>
        </w:rPr>
      </w:pPr>
    </w:p>
    <w:p w14:paraId="3814CFB7" w14:textId="77777777" w:rsidR="00201EFB" w:rsidRPr="00716A89" w:rsidRDefault="00201EFB" w:rsidP="00FB2203">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skladno z določbami zakona, ki ureja gospodarske družbe, </w:t>
      </w:r>
      <w:r w:rsidRPr="00716A89">
        <w:rPr>
          <w:rFonts w:cs="Tahoma"/>
          <w:sz w:val="20"/>
          <w:szCs w:val="20"/>
          <w:u w:val="single"/>
        </w:rPr>
        <w:t>povezane družbe</w:t>
      </w:r>
      <w:r w:rsidRPr="00716A89">
        <w:rPr>
          <w:rFonts w:cs="Tahoma"/>
          <w:sz w:val="20"/>
          <w:szCs w:val="20"/>
        </w:rPr>
        <w:t xml:space="preserve"> z zgoraj navedenim ponudnikom, naslednji gospodarski subjekti:</w:t>
      </w:r>
    </w:p>
    <w:p w14:paraId="1171823D" w14:textId="77777777" w:rsidR="00201EFB" w:rsidRPr="00716A89" w:rsidRDefault="00201EFB" w:rsidP="00FB2203">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716A89" w14:paraId="47C697C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A9E2112" w14:textId="77777777" w:rsidR="00201EFB" w:rsidRPr="00716A89" w:rsidRDefault="00201EFB" w:rsidP="00FB2203">
            <w:pPr>
              <w:keepNext/>
              <w:keepLines/>
              <w:jc w:val="both"/>
              <w:rPr>
                <w:rFonts w:cs="Tahoma"/>
                <w:b/>
                <w:sz w:val="20"/>
                <w:szCs w:val="20"/>
              </w:rPr>
            </w:pPr>
            <w:r w:rsidRPr="00716A89">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2F67913F" w14:textId="77777777" w:rsidR="00201EFB" w:rsidRPr="00716A89" w:rsidRDefault="00201EFB" w:rsidP="00FB2203">
            <w:pPr>
              <w:keepNext/>
              <w:keepLines/>
              <w:jc w:val="both"/>
              <w:rPr>
                <w:rFonts w:cs="Tahoma"/>
                <w:b/>
                <w:sz w:val="20"/>
                <w:szCs w:val="20"/>
              </w:rPr>
            </w:pPr>
            <w:r w:rsidRPr="00716A89">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33BF255" w14:textId="77777777" w:rsidR="00201EFB" w:rsidRPr="00716A89" w:rsidRDefault="00201EFB" w:rsidP="00FB2203">
            <w:pPr>
              <w:keepNext/>
              <w:keepLines/>
              <w:jc w:val="both"/>
              <w:rPr>
                <w:rFonts w:cs="Tahoma"/>
                <w:b/>
                <w:sz w:val="20"/>
                <w:szCs w:val="20"/>
              </w:rPr>
            </w:pPr>
            <w:r w:rsidRPr="00716A89">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CC758E" w14:textId="77777777" w:rsidR="00201EFB" w:rsidRPr="00716A89" w:rsidRDefault="00201EFB" w:rsidP="00FB2203">
            <w:pPr>
              <w:keepNext/>
              <w:keepLines/>
              <w:jc w:val="both"/>
              <w:rPr>
                <w:rFonts w:cs="Tahoma"/>
                <w:b/>
                <w:sz w:val="20"/>
                <w:szCs w:val="20"/>
              </w:rPr>
            </w:pPr>
            <w:r w:rsidRPr="00716A89">
              <w:rPr>
                <w:rFonts w:cs="Tahoma"/>
                <w:b/>
                <w:sz w:val="20"/>
                <w:szCs w:val="20"/>
              </w:rPr>
              <w:t>Matična številka</w:t>
            </w:r>
          </w:p>
        </w:tc>
      </w:tr>
      <w:tr w:rsidR="00201EFB" w:rsidRPr="00716A89" w14:paraId="19EB02F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8B9D3A3" w14:textId="77777777" w:rsidR="00201EFB" w:rsidRPr="00716A89" w:rsidRDefault="00201EFB" w:rsidP="00FB2203">
            <w:pPr>
              <w:keepNext/>
              <w:keepLines/>
              <w:jc w:val="both"/>
              <w:rPr>
                <w:rFonts w:cs="Tahoma"/>
                <w:b/>
                <w:sz w:val="20"/>
                <w:szCs w:val="20"/>
              </w:rPr>
            </w:pPr>
            <w:r w:rsidRPr="00716A89">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7BF8D0FA"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37612F0"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3C14E71" w14:textId="77777777" w:rsidR="00201EFB" w:rsidRPr="00716A89" w:rsidRDefault="00201EFB" w:rsidP="00FB2203">
            <w:pPr>
              <w:keepNext/>
              <w:keepLines/>
              <w:jc w:val="both"/>
              <w:rPr>
                <w:rFonts w:cs="Tahoma"/>
                <w:b/>
                <w:sz w:val="20"/>
                <w:szCs w:val="20"/>
              </w:rPr>
            </w:pPr>
          </w:p>
        </w:tc>
      </w:tr>
      <w:tr w:rsidR="00201EFB" w:rsidRPr="00716A89" w14:paraId="6CAF81F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7DCB2BD" w14:textId="77777777" w:rsidR="00201EFB" w:rsidRPr="00716A89" w:rsidRDefault="00201EFB" w:rsidP="00FB2203">
            <w:pPr>
              <w:keepNext/>
              <w:keepLines/>
              <w:jc w:val="both"/>
              <w:rPr>
                <w:rFonts w:cs="Tahoma"/>
                <w:b/>
                <w:sz w:val="20"/>
                <w:szCs w:val="20"/>
              </w:rPr>
            </w:pPr>
            <w:r w:rsidRPr="00716A89">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18C1D8AD"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FA21A6B"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8DC7633" w14:textId="77777777" w:rsidR="00201EFB" w:rsidRPr="00716A89" w:rsidRDefault="00201EFB" w:rsidP="00FB2203">
            <w:pPr>
              <w:keepNext/>
              <w:keepLines/>
              <w:jc w:val="both"/>
              <w:rPr>
                <w:rFonts w:cs="Tahoma"/>
                <w:b/>
                <w:sz w:val="20"/>
                <w:szCs w:val="20"/>
              </w:rPr>
            </w:pPr>
          </w:p>
        </w:tc>
      </w:tr>
      <w:tr w:rsidR="00201EFB" w:rsidRPr="00716A89" w14:paraId="61F4B32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41A52E7" w14:textId="77777777" w:rsidR="00201EFB" w:rsidRPr="00716A89" w:rsidRDefault="00201EFB" w:rsidP="00FB2203">
            <w:pPr>
              <w:keepNext/>
              <w:keepLines/>
              <w:jc w:val="both"/>
              <w:rPr>
                <w:rFonts w:cs="Tahoma"/>
                <w:b/>
                <w:sz w:val="20"/>
                <w:szCs w:val="20"/>
              </w:rPr>
            </w:pPr>
            <w:r w:rsidRPr="00716A89">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20EB1DCB"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6E2BF39"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3CEDCAC" w14:textId="77777777" w:rsidR="00201EFB" w:rsidRPr="00716A89" w:rsidRDefault="00201EFB" w:rsidP="00FB2203">
            <w:pPr>
              <w:keepNext/>
              <w:keepLines/>
              <w:jc w:val="both"/>
              <w:rPr>
                <w:rFonts w:cs="Tahoma"/>
                <w:b/>
                <w:sz w:val="20"/>
                <w:szCs w:val="20"/>
              </w:rPr>
            </w:pPr>
          </w:p>
        </w:tc>
      </w:tr>
      <w:tr w:rsidR="00201EFB" w:rsidRPr="00716A89" w14:paraId="1CC50AE7"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3891AEA" w14:textId="77777777" w:rsidR="00201EFB" w:rsidRPr="00716A89" w:rsidRDefault="00201EFB" w:rsidP="00FB2203">
            <w:pPr>
              <w:keepNext/>
              <w:keepLines/>
              <w:jc w:val="both"/>
              <w:rPr>
                <w:rFonts w:cs="Tahoma"/>
                <w:b/>
                <w:sz w:val="20"/>
                <w:szCs w:val="20"/>
              </w:rPr>
            </w:pPr>
            <w:r w:rsidRPr="00716A89">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3DDA2447"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4AE8424"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6105CCD" w14:textId="77777777" w:rsidR="00201EFB" w:rsidRPr="00716A89" w:rsidRDefault="00201EFB" w:rsidP="00FB2203">
            <w:pPr>
              <w:keepNext/>
              <w:keepLines/>
              <w:jc w:val="both"/>
              <w:rPr>
                <w:rFonts w:cs="Tahoma"/>
                <w:b/>
                <w:sz w:val="20"/>
                <w:szCs w:val="20"/>
              </w:rPr>
            </w:pPr>
          </w:p>
        </w:tc>
      </w:tr>
      <w:tr w:rsidR="00201EFB" w:rsidRPr="00716A89" w14:paraId="57FA0D5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E3FFF02" w14:textId="77777777" w:rsidR="00201EFB" w:rsidRPr="00716A89" w:rsidRDefault="00201EFB" w:rsidP="00FB2203">
            <w:pPr>
              <w:keepNext/>
              <w:keepLines/>
              <w:jc w:val="both"/>
              <w:rPr>
                <w:rFonts w:cs="Tahoma"/>
                <w:b/>
                <w:sz w:val="20"/>
                <w:szCs w:val="20"/>
              </w:rPr>
            </w:pPr>
            <w:r w:rsidRPr="00716A89">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0826C752"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2B9553A"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B077401" w14:textId="77777777" w:rsidR="00201EFB" w:rsidRPr="00716A89" w:rsidRDefault="00201EFB" w:rsidP="00FB2203">
            <w:pPr>
              <w:keepNext/>
              <w:keepLines/>
              <w:jc w:val="both"/>
              <w:rPr>
                <w:rFonts w:cs="Tahoma"/>
                <w:b/>
                <w:sz w:val="20"/>
                <w:szCs w:val="20"/>
              </w:rPr>
            </w:pPr>
          </w:p>
        </w:tc>
      </w:tr>
      <w:tr w:rsidR="00201EFB" w:rsidRPr="00716A89" w14:paraId="1007F2A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EDEF802" w14:textId="77777777" w:rsidR="00201EFB" w:rsidRPr="00716A89" w:rsidRDefault="00201EFB" w:rsidP="00FB2203">
            <w:pPr>
              <w:keepNext/>
              <w:keepLines/>
              <w:jc w:val="both"/>
              <w:rPr>
                <w:rFonts w:cs="Tahoma"/>
                <w:b/>
                <w:sz w:val="20"/>
                <w:szCs w:val="20"/>
              </w:rPr>
            </w:pPr>
            <w:r w:rsidRPr="00716A89">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3ADD350D" w14:textId="77777777" w:rsidR="00201EFB" w:rsidRPr="00716A89" w:rsidRDefault="00201EFB" w:rsidP="00FB2203">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34902C5" w14:textId="77777777" w:rsidR="00201EFB" w:rsidRPr="00716A89" w:rsidRDefault="00201EFB" w:rsidP="00FB2203">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2FC319C" w14:textId="77777777" w:rsidR="00201EFB" w:rsidRPr="00716A89" w:rsidRDefault="00201EFB" w:rsidP="00FB2203">
            <w:pPr>
              <w:keepNext/>
              <w:keepLines/>
              <w:jc w:val="both"/>
              <w:rPr>
                <w:rFonts w:cs="Tahoma"/>
                <w:b/>
                <w:sz w:val="20"/>
                <w:szCs w:val="20"/>
              </w:rPr>
            </w:pPr>
          </w:p>
        </w:tc>
      </w:tr>
    </w:tbl>
    <w:p w14:paraId="1BF5E238" w14:textId="77777777" w:rsidR="00201EFB" w:rsidRPr="00716A89" w:rsidRDefault="00201EFB" w:rsidP="00FB2203">
      <w:pPr>
        <w:keepNext/>
        <w:keepLines/>
        <w:jc w:val="both"/>
        <w:rPr>
          <w:rFonts w:cs="Tahoma"/>
          <w:b/>
          <w:sz w:val="20"/>
          <w:szCs w:val="20"/>
        </w:rPr>
      </w:pPr>
    </w:p>
    <w:p w14:paraId="42F42C20" w14:textId="77777777" w:rsidR="00201EFB" w:rsidRPr="00716A89" w:rsidRDefault="00201EFB" w:rsidP="00FB2203">
      <w:pPr>
        <w:keepNext/>
        <w:keepLines/>
        <w:jc w:val="both"/>
        <w:rPr>
          <w:rFonts w:cs="Tahoma"/>
          <w:sz w:val="20"/>
          <w:szCs w:val="20"/>
        </w:rPr>
      </w:pPr>
    </w:p>
    <w:p w14:paraId="2C4DA0CB" w14:textId="77777777" w:rsidR="00201EFB" w:rsidRPr="00716A89" w:rsidRDefault="00201EFB" w:rsidP="00FB2203">
      <w:pPr>
        <w:keepNext/>
        <w:keepLines/>
        <w:jc w:val="both"/>
        <w:rPr>
          <w:rFonts w:cs="Tahoma"/>
          <w:sz w:val="20"/>
          <w:szCs w:val="20"/>
        </w:rPr>
      </w:pPr>
      <w:r w:rsidRPr="00716A89">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91E4511" w14:textId="0A39EE0F" w:rsidR="00201EFB" w:rsidRPr="00716A89" w:rsidRDefault="00201EFB" w:rsidP="00FB2203">
      <w:pPr>
        <w:keepNext/>
        <w:keepLines/>
        <w:jc w:val="both"/>
        <w:rPr>
          <w:rFonts w:cs="Tahoma"/>
          <w:sz w:val="20"/>
          <w:szCs w:val="20"/>
        </w:rPr>
      </w:pPr>
    </w:p>
    <w:p w14:paraId="594C754A" w14:textId="6C821FFD" w:rsidR="00201EFB" w:rsidRPr="00716A89" w:rsidRDefault="00201EFB" w:rsidP="00FB2203">
      <w:pPr>
        <w:keepNext/>
        <w:keepLines/>
        <w:jc w:val="both"/>
        <w:rPr>
          <w:rFonts w:cs="Tahoma"/>
          <w:sz w:val="20"/>
          <w:szCs w:val="20"/>
        </w:rPr>
      </w:pPr>
      <w:r w:rsidRPr="00716A89">
        <w:rPr>
          <w:rFonts w:cs="Tahoma"/>
          <w:sz w:val="20"/>
          <w:szCs w:val="20"/>
        </w:rPr>
        <w:t xml:space="preserve">S podpisom te izjave jamčim za točnost in resničnost podatkov ter se zavedam, da je </w:t>
      </w:r>
      <w:r w:rsidR="00FE0DBD">
        <w:rPr>
          <w:rFonts w:cs="Tahoma"/>
          <w:sz w:val="20"/>
          <w:szCs w:val="20"/>
        </w:rPr>
        <w:t>okvirni sporazum</w:t>
      </w:r>
      <w:r w:rsidR="00FE0DBD" w:rsidRPr="00716A89" w:rsidDel="00FE0DBD">
        <w:rPr>
          <w:rFonts w:cs="Tahoma"/>
          <w:sz w:val="20"/>
          <w:szCs w:val="20"/>
        </w:rPr>
        <w:t xml:space="preserve"> </w:t>
      </w:r>
      <w:r w:rsidRPr="00716A89">
        <w:rPr>
          <w:rFonts w:cs="Tahoma"/>
          <w:sz w:val="20"/>
          <w:szCs w:val="20"/>
        </w:rPr>
        <w:t>v primeru lažne izjave ali neresničnih podatkov o dejstvih v izjavi ničen. Zavezujem se, da bom naročnika obvestil o vsaki spremembi posredovanih podatkov.</w:t>
      </w:r>
    </w:p>
    <w:p w14:paraId="653C8919" w14:textId="77777777" w:rsidR="00201EFB" w:rsidRPr="00716A89" w:rsidRDefault="00201EFB" w:rsidP="00FB2203">
      <w:pPr>
        <w:keepNext/>
        <w:keepLines/>
        <w:jc w:val="both"/>
        <w:rPr>
          <w:rFonts w:cs="Tahoma"/>
          <w:b/>
          <w:sz w:val="20"/>
          <w:szCs w:val="20"/>
        </w:rPr>
      </w:pPr>
    </w:p>
    <w:p w14:paraId="5E646F87" w14:textId="77777777" w:rsidR="00201EFB" w:rsidRPr="00716A89" w:rsidRDefault="00201EFB" w:rsidP="00FB2203">
      <w:pPr>
        <w:keepNext/>
        <w:keepLines/>
        <w:jc w:val="both"/>
        <w:rPr>
          <w:rFonts w:cs="Tahoma"/>
          <w:i/>
          <w:sz w:val="20"/>
          <w:szCs w:val="20"/>
          <w:u w:val="single"/>
        </w:rPr>
      </w:pPr>
      <w:r w:rsidRPr="00716A89">
        <w:rPr>
          <w:rFonts w:cs="Tahoma"/>
          <w:i/>
          <w:sz w:val="20"/>
          <w:szCs w:val="20"/>
          <w:u w:val="single"/>
        </w:rPr>
        <w:t>Vse izjave podajamo pod kazensko in materialno odgovornostjo.</w:t>
      </w:r>
    </w:p>
    <w:p w14:paraId="4E177A04" w14:textId="77777777" w:rsidR="00201EFB" w:rsidRPr="00716A89" w:rsidRDefault="00201EFB" w:rsidP="00FB2203">
      <w:pPr>
        <w:keepNext/>
        <w:keepLines/>
        <w:jc w:val="both"/>
        <w:rPr>
          <w:rFonts w:cs="Tahoma"/>
          <w:b/>
          <w:sz w:val="20"/>
          <w:szCs w:val="20"/>
        </w:rPr>
      </w:pPr>
    </w:p>
    <w:p w14:paraId="75B0BB79" w14:textId="77777777" w:rsidR="00201EFB" w:rsidRPr="00716A89" w:rsidRDefault="00201EFB" w:rsidP="00FB2203">
      <w:pPr>
        <w:keepNext/>
        <w:keepLines/>
        <w:jc w:val="both"/>
        <w:rPr>
          <w:rFonts w:cs="Tahoma"/>
          <w:b/>
          <w:sz w:val="20"/>
          <w:szCs w:val="20"/>
        </w:rPr>
      </w:pPr>
    </w:p>
    <w:p w14:paraId="181510DD" w14:textId="77777777" w:rsidR="001A2BBF" w:rsidRPr="00716A89" w:rsidRDefault="001A2BBF" w:rsidP="00FB2203">
      <w:pPr>
        <w:keepNext/>
        <w:keepLines/>
        <w:jc w:val="both"/>
        <w:rPr>
          <w:rFonts w:cs="Tahoma"/>
          <w:b/>
          <w:sz w:val="20"/>
          <w:szCs w:val="20"/>
        </w:rPr>
      </w:pPr>
    </w:p>
    <w:p w14:paraId="7B34A428" w14:textId="77777777" w:rsidR="001A2BBF" w:rsidRPr="00716A89" w:rsidRDefault="001A2BBF" w:rsidP="00FB2203">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716A89" w14:paraId="75E9937C" w14:textId="77777777" w:rsidTr="001E0D6A">
        <w:trPr>
          <w:trHeight w:val="235"/>
        </w:trPr>
        <w:tc>
          <w:tcPr>
            <w:tcW w:w="3402" w:type="dxa"/>
            <w:tcBorders>
              <w:bottom w:val="single" w:sz="4" w:space="0" w:color="auto"/>
            </w:tcBorders>
          </w:tcPr>
          <w:p w14:paraId="2D8A8360" w14:textId="77777777" w:rsidR="001A2BBF" w:rsidRPr="00716A89" w:rsidRDefault="001A2BBF" w:rsidP="00FB2203">
            <w:pPr>
              <w:keepNext/>
              <w:keepLines/>
              <w:jc w:val="both"/>
              <w:rPr>
                <w:rFonts w:cs="Tahoma"/>
                <w:snapToGrid w:val="0"/>
                <w:color w:val="000000"/>
                <w:sz w:val="20"/>
                <w:szCs w:val="20"/>
              </w:rPr>
            </w:pPr>
          </w:p>
        </w:tc>
        <w:tc>
          <w:tcPr>
            <w:tcW w:w="2977" w:type="dxa"/>
          </w:tcPr>
          <w:p w14:paraId="35DEC2A2" w14:textId="77777777" w:rsidR="001A2BBF" w:rsidRPr="00716A89" w:rsidRDefault="001A2BBF" w:rsidP="00FB2203">
            <w:pPr>
              <w:keepNext/>
              <w:keepLines/>
              <w:jc w:val="center"/>
              <w:rPr>
                <w:rFonts w:cs="Tahoma"/>
                <w:snapToGrid w:val="0"/>
                <w:color w:val="000000"/>
                <w:sz w:val="20"/>
                <w:szCs w:val="20"/>
              </w:rPr>
            </w:pPr>
          </w:p>
        </w:tc>
        <w:tc>
          <w:tcPr>
            <w:tcW w:w="3119" w:type="dxa"/>
            <w:tcBorders>
              <w:bottom w:val="single" w:sz="4" w:space="0" w:color="auto"/>
            </w:tcBorders>
          </w:tcPr>
          <w:p w14:paraId="3DDD82A4" w14:textId="77777777" w:rsidR="001A2BBF" w:rsidRPr="00716A89" w:rsidRDefault="001A2BBF" w:rsidP="00FB2203">
            <w:pPr>
              <w:keepNext/>
              <w:keepLines/>
              <w:tabs>
                <w:tab w:val="left" w:pos="567"/>
                <w:tab w:val="num" w:pos="851"/>
                <w:tab w:val="left" w:pos="993"/>
              </w:tabs>
              <w:jc w:val="both"/>
              <w:rPr>
                <w:rFonts w:cs="Tahoma"/>
                <w:snapToGrid w:val="0"/>
                <w:color w:val="000000"/>
                <w:sz w:val="28"/>
                <w:szCs w:val="20"/>
              </w:rPr>
            </w:pPr>
          </w:p>
        </w:tc>
      </w:tr>
      <w:tr w:rsidR="001A2BBF" w:rsidRPr="00716A89" w14:paraId="2E3241E7" w14:textId="77777777" w:rsidTr="001E0D6A">
        <w:trPr>
          <w:trHeight w:val="235"/>
        </w:trPr>
        <w:tc>
          <w:tcPr>
            <w:tcW w:w="3402" w:type="dxa"/>
            <w:tcBorders>
              <w:top w:val="single" w:sz="4" w:space="0" w:color="auto"/>
            </w:tcBorders>
          </w:tcPr>
          <w:p w14:paraId="1CCBE7F2" w14:textId="77777777" w:rsidR="001A2BBF" w:rsidRPr="00716A89" w:rsidRDefault="001A2BBF" w:rsidP="00FB2203">
            <w:pPr>
              <w:keepNext/>
              <w:keepLines/>
              <w:jc w:val="center"/>
              <w:rPr>
                <w:rFonts w:cs="Tahoma"/>
                <w:snapToGrid w:val="0"/>
                <w:color w:val="000000"/>
                <w:sz w:val="20"/>
                <w:szCs w:val="20"/>
              </w:rPr>
            </w:pPr>
            <w:r w:rsidRPr="00716A89">
              <w:rPr>
                <w:rFonts w:cs="Tahoma"/>
                <w:snapToGrid w:val="0"/>
                <w:color w:val="000000"/>
                <w:sz w:val="20"/>
                <w:szCs w:val="20"/>
              </w:rPr>
              <w:t>(Kraj, datum)</w:t>
            </w:r>
          </w:p>
        </w:tc>
        <w:tc>
          <w:tcPr>
            <w:tcW w:w="2977" w:type="dxa"/>
          </w:tcPr>
          <w:p w14:paraId="558DF7F8" w14:textId="77777777" w:rsidR="001A2BBF" w:rsidRPr="00716A89" w:rsidRDefault="001A2BBF" w:rsidP="00FB2203">
            <w:pPr>
              <w:keepNext/>
              <w:keepLines/>
              <w:jc w:val="center"/>
              <w:rPr>
                <w:rFonts w:cs="Tahoma"/>
                <w:snapToGrid w:val="0"/>
                <w:color w:val="000000"/>
                <w:sz w:val="20"/>
                <w:szCs w:val="20"/>
              </w:rPr>
            </w:pPr>
            <w:r w:rsidRPr="00716A89">
              <w:rPr>
                <w:rFonts w:cs="Tahoma"/>
                <w:snapToGrid w:val="0"/>
                <w:color w:val="000000"/>
                <w:sz w:val="20"/>
                <w:szCs w:val="20"/>
              </w:rPr>
              <w:t>žig</w:t>
            </w:r>
          </w:p>
        </w:tc>
        <w:tc>
          <w:tcPr>
            <w:tcW w:w="3119" w:type="dxa"/>
            <w:tcBorders>
              <w:top w:val="single" w:sz="4" w:space="0" w:color="auto"/>
            </w:tcBorders>
          </w:tcPr>
          <w:p w14:paraId="426EC2C1" w14:textId="77777777" w:rsidR="001A2BBF" w:rsidRPr="00716A89" w:rsidRDefault="001A2BBF" w:rsidP="00FB2203">
            <w:pPr>
              <w:keepNext/>
              <w:keepLines/>
              <w:jc w:val="center"/>
              <w:rPr>
                <w:rFonts w:cs="Tahoma"/>
                <w:snapToGrid w:val="0"/>
                <w:color w:val="000000"/>
                <w:sz w:val="20"/>
                <w:szCs w:val="20"/>
              </w:rPr>
            </w:pPr>
            <w:r w:rsidRPr="00716A89">
              <w:rPr>
                <w:rFonts w:cs="Tahoma"/>
                <w:snapToGrid w:val="0"/>
                <w:color w:val="000000"/>
                <w:sz w:val="20"/>
                <w:szCs w:val="20"/>
              </w:rPr>
              <w:t>(Podpis odgovorne osebe)</w:t>
            </w:r>
          </w:p>
        </w:tc>
      </w:tr>
    </w:tbl>
    <w:p w14:paraId="591701F3" w14:textId="77777777" w:rsidR="001A2BBF" w:rsidRPr="00716A89" w:rsidRDefault="001A2BBF" w:rsidP="00FB2203">
      <w:pPr>
        <w:keepNext/>
        <w:keepLines/>
        <w:jc w:val="both"/>
        <w:rPr>
          <w:rFonts w:cs="Tahoma"/>
          <w:b/>
          <w:sz w:val="20"/>
          <w:szCs w:val="20"/>
        </w:rPr>
      </w:pPr>
    </w:p>
    <w:p w14:paraId="62B2A89B" w14:textId="77777777" w:rsidR="001A2BBF" w:rsidRPr="00716A89" w:rsidRDefault="001A2BBF" w:rsidP="00FB2203">
      <w:pPr>
        <w:keepNext/>
        <w:keepLines/>
        <w:jc w:val="both"/>
        <w:rPr>
          <w:rFonts w:cs="Tahoma"/>
          <w:b/>
          <w:sz w:val="20"/>
          <w:szCs w:val="20"/>
        </w:rPr>
      </w:pPr>
    </w:p>
    <w:p w14:paraId="7AFB40A2" w14:textId="77777777" w:rsidR="001A2BBF" w:rsidRPr="00716A89" w:rsidRDefault="001A2BBF" w:rsidP="00FB2203">
      <w:pPr>
        <w:keepNext/>
        <w:keepLines/>
        <w:jc w:val="both"/>
        <w:rPr>
          <w:rFonts w:cs="Tahoma"/>
          <w:b/>
          <w:sz w:val="20"/>
          <w:szCs w:val="20"/>
        </w:rPr>
      </w:pPr>
    </w:p>
    <w:p w14:paraId="13EB907F" w14:textId="77777777" w:rsidR="00201EFB" w:rsidRPr="00716A89" w:rsidRDefault="00201EFB" w:rsidP="00FB2203">
      <w:pPr>
        <w:keepNext/>
        <w:keepLines/>
        <w:rPr>
          <w:rFonts w:ascii="Times New Roman" w:hAnsi="Times New Roman"/>
          <w:sz w:val="20"/>
          <w:szCs w:val="20"/>
        </w:rPr>
      </w:pPr>
    </w:p>
    <w:p w14:paraId="4F132589" w14:textId="77777777" w:rsidR="0077054B" w:rsidRPr="00716A89" w:rsidRDefault="0077054B" w:rsidP="00FB2203">
      <w:pPr>
        <w:keepNext/>
        <w:keepLines/>
        <w:rPr>
          <w:rFonts w:ascii="Times New Roman" w:hAnsi="Times New Roman"/>
          <w:sz w:val="20"/>
          <w:szCs w:val="20"/>
        </w:rPr>
      </w:pPr>
    </w:p>
    <w:p w14:paraId="2C93EAF6" w14:textId="77777777" w:rsidR="00563AA6" w:rsidRPr="00716A89" w:rsidRDefault="00563AA6" w:rsidP="00FB2203">
      <w:pPr>
        <w:keepNext/>
        <w:keepLines/>
        <w:rPr>
          <w:rFonts w:ascii="Times New Roman" w:hAnsi="Times New Roman"/>
          <w:sz w:val="20"/>
          <w:szCs w:val="20"/>
        </w:rPr>
      </w:pPr>
    </w:p>
    <w:p w14:paraId="41A9B250"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Navodilo:  </w:t>
      </w:r>
      <w:r w:rsidRPr="00716A89">
        <w:rPr>
          <w:rFonts w:cs="Tahoma"/>
          <w:i/>
          <w:iCs/>
          <w:sz w:val="18"/>
          <w:szCs w:val="22"/>
        </w:rPr>
        <w:t xml:space="preserve">Izjavo izpolni in podpiše </w:t>
      </w:r>
      <w:r w:rsidRPr="00716A89">
        <w:rPr>
          <w:rFonts w:cs="Tahoma"/>
          <w:i/>
          <w:iCs/>
          <w:sz w:val="18"/>
          <w:szCs w:val="22"/>
          <w:u w:val="single"/>
        </w:rPr>
        <w:t>ponudnik</w:t>
      </w:r>
      <w:r w:rsidRPr="00716A89">
        <w:rPr>
          <w:rFonts w:cs="Tahoma"/>
          <w:i/>
          <w:iCs/>
          <w:sz w:val="18"/>
          <w:szCs w:val="22"/>
        </w:rPr>
        <w:t xml:space="preserve">, kot tudi vsi </w:t>
      </w:r>
      <w:r w:rsidRPr="00716A89">
        <w:rPr>
          <w:rFonts w:cs="Tahoma"/>
          <w:i/>
          <w:iCs/>
          <w:sz w:val="18"/>
          <w:szCs w:val="22"/>
          <w:u w:val="single"/>
        </w:rPr>
        <w:t>posamezni člani skupine ponudnikov</w:t>
      </w:r>
      <w:r w:rsidRPr="00716A89">
        <w:rPr>
          <w:rFonts w:cs="Tahoma"/>
          <w:i/>
          <w:iCs/>
          <w:sz w:val="18"/>
          <w:szCs w:val="22"/>
        </w:rPr>
        <w:t xml:space="preserve"> (partnerji) v primeru skupne ponudbe, ter vsi morebitni </w:t>
      </w:r>
      <w:r w:rsidRPr="00716A89">
        <w:rPr>
          <w:rFonts w:cs="Tahoma"/>
          <w:i/>
          <w:iCs/>
          <w:sz w:val="18"/>
          <w:szCs w:val="22"/>
          <w:u w:val="single"/>
        </w:rPr>
        <w:t>podizvajalci</w:t>
      </w:r>
      <w:r w:rsidRPr="00716A89">
        <w:rPr>
          <w:rFonts w:cs="Tahoma"/>
          <w:i/>
          <w:iCs/>
          <w:sz w:val="18"/>
          <w:szCs w:val="22"/>
        </w:rPr>
        <w:t xml:space="preserve"> (če ponudnik izvaja javno naročilo s podizvajalci) in vsi drugi </w:t>
      </w:r>
      <w:r w:rsidRPr="00716A89">
        <w:rPr>
          <w:rFonts w:cs="Tahoma"/>
          <w:i/>
          <w:iCs/>
          <w:sz w:val="18"/>
          <w:szCs w:val="22"/>
          <w:u w:val="single"/>
        </w:rPr>
        <w:t>subjekti</w:t>
      </w:r>
      <w:r w:rsidRPr="00716A89">
        <w:rPr>
          <w:rFonts w:cs="Tahoma"/>
          <w:i/>
          <w:iCs/>
          <w:sz w:val="18"/>
          <w:szCs w:val="22"/>
        </w:rPr>
        <w:t>, katerih zmogljivost uporablja ponudnik (v kolikor bo ponudnik uporabil zmogljivosti drugih subjektov).</w:t>
      </w:r>
    </w:p>
    <w:p w14:paraId="262A83D3" w14:textId="77777777" w:rsidR="0077054B" w:rsidRPr="00716A89" w:rsidRDefault="0077054B" w:rsidP="00FB2203">
      <w:pPr>
        <w:keepNext/>
        <w:keepLines/>
        <w:tabs>
          <w:tab w:val="left" w:pos="284"/>
        </w:tabs>
        <w:jc w:val="both"/>
        <w:rPr>
          <w:rFonts w:cs="Tahoma"/>
          <w:sz w:val="20"/>
          <w:szCs w:val="20"/>
        </w:rPr>
      </w:pPr>
    </w:p>
    <w:p w14:paraId="48100A8C" w14:textId="77777777" w:rsidR="0077054B" w:rsidRPr="00716A89" w:rsidRDefault="0077054B" w:rsidP="00FB2203">
      <w:pPr>
        <w:keepNext/>
        <w:keepLines/>
        <w:tabs>
          <w:tab w:val="left" w:pos="284"/>
        </w:tabs>
        <w:jc w:val="both"/>
        <w:rPr>
          <w:rFonts w:cs="Tahoma"/>
          <w:sz w:val="20"/>
          <w:szCs w:val="20"/>
        </w:rPr>
      </w:pPr>
    </w:p>
    <w:p w14:paraId="2A716EFC"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iCs/>
          <w:sz w:val="18"/>
          <w:szCs w:val="22"/>
        </w:rPr>
        <w:t xml:space="preserve">V skladu z odgovorom Komisije za preprečevanje korupcije na vprašanje št. 214 z dne 23.2.2012 v zadevi pod št. 0672-1/2012-39 (objavljeno na spletni strani </w:t>
      </w:r>
      <w:hyperlink r:id="rId17" w:history="1">
        <w:r w:rsidRPr="00716A89">
          <w:rPr>
            <w:rFonts w:cs="Tahoma"/>
            <w:i/>
            <w:iCs/>
            <w:sz w:val="18"/>
            <w:szCs w:val="22"/>
          </w:rPr>
          <w:t>https://www.kpk-rs.si/sl/pogosta-vprasanja</w:t>
        </w:r>
      </w:hyperlink>
      <w:r w:rsidRPr="00716A89">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CBB7005" w14:textId="77777777" w:rsidR="006B0A7B" w:rsidRPr="00716A89" w:rsidRDefault="006B0A7B" w:rsidP="00FB2203">
      <w:pPr>
        <w:keepNext/>
        <w:keepLines/>
        <w:jc w:val="both"/>
        <w:rPr>
          <w:rFonts w:cs="Tahoma"/>
          <w:i/>
          <w:iCs/>
          <w:sz w:val="18"/>
          <w:szCs w:val="22"/>
        </w:rPr>
      </w:pPr>
    </w:p>
    <w:p w14:paraId="1DC54BAE" w14:textId="77777777" w:rsidR="006B0A7B" w:rsidRPr="00716A89" w:rsidRDefault="006B0A7B" w:rsidP="00FB2203">
      <w:pPr>
        <w:keepNext/>
        <w:keepLines/>
        <w:jc w:val="both"/>
        <w:rPr>
          <w:rFonts w:cs="Tahoma"/>
          <w:i/>
          <w:iCs/>
          <w:sz w:val="18"/>
          <w:szCs w:val="22"/>
        </w:rPr>
      </w:pPr>
    </w:p>
    <w:p w14:paraId="34F52036" w14:textId="77777777" w:rsidR="006B0A7B" w:rsidRPr="00716A89" w:rsidRDefault="006B0A7B" w:rsidP="00FB2203">
      <w:pPr>
        <w:keepNext/>
        <w:keepLines/>
        <w:jc w:val="both"/>
        <w:rPr>
          <w:rFonts w:cs="Tahoma"/>
          <w:i/>
          <w:iCs/>
          <w:sz w:val="18"/>
          <w:szCs w:val="22"/>
        </w:rPr>
      </w:pPr>
    </w:p>
    <w:p w14:paraId="3AE194D4" w14:textId="77777777" w:rsidR="0077054B" w:rsidRPr="00716A89" w:rsidRDefault="0077054B" w:rsidP="00FB2203">
      <w:pPr>
        <w:keepNext/>
        <w:keepLines/>
        <w:jc w:val="both"/>
        <w:rPr>
          <w:rFonts w:cs="Tahoma"/>
          <w:i/>
          <w:iCs/>
          <w:sz w:val="18"/>
          <w:szCs w:val="22"/>
        </w:rPr>
      </w:pPr>
    </w:p>
    <w:p w14:paraId="7B17615A" w14:textId="77777777" w:rsidR="0077054B" w:rsidRPr="00716A89" w:rsidRDefault="0077054B" w:rsidP="00FB2203">
      <w:pPr>
        <w:keepNext/>
        <w:keepLines/>
        <w:jc w:val="both"/>
        <w:rPr>
          <w:rFonts w:cs="Tahoma"/>
          <w:i/>
          <w:iCs/>
          <w:sz w:val="18"/>
          <w:szCs w:val="22"/>
        </w:rPr>
      </w:pPr>
    </w:p>
    <w:p w14:paraId="4AFEBFD1" w14:textId="77777777" w:rsidR="006B0A7B" w:rsidRPr="00716A89" w:rsidRDefault="006B0A7B" w:rsidP="00FB2203">
      <w:pPr>
        <w:keepNext/>
        <w:keepLines/>
        <w:jc w:val="both"/>
        <w:rPr>
          <w:rFonts w:cs="Tahoma"/>
          <w:i/>
          <w:iCs/>
          <w:sz w:val="18"/>
          <w:szCs w:val="22"/>
        </w:rPr>
      </w:pPr>
    </w:p>
    <w:p w14:paraId="2A119429" w14:textId="77777777" w:rsidR="007F5CF6" w:rsidRPr="005C03E4" w:rsidRDefault="007F5CF6" w:rsidP="00FB2203">
      <w:pPr>
        <w:keepNext/>
        <w:keepLines/>
        <w:jc w:val="both"/>
        <w:rPr>
          <w:rFonts w:cs="Tahoma"/>
          <w:i/>
          <w:iCs/>
          <w:sz w:val="14"/>
          <w:szCs w:val="22"/>
        </w:rPr>
      </w:pPr>
    </w:p>
    <w:p w14:paraId="7F6DBD8F" w14:textId="77777777" w:rsidR="007F5CF6" w:rsidRPr="005C03E4" w:rsidRDefault="005C03E4" w:rsidP="00FB2203">
      <w:pPr>
        <w:keepNext/>
        <w:keepLines/>
        <w:jc w:val="both"/>
        <w:rPr>
          <w:rFonts w:cs="Tahoma"/>
          <w:i/>
          <w:iCs/>
          <w:sz w:val="14"/>
          <w:szCs w:val="22"/>
        </w:rPr>
      </w:pPr>
      <w:r w:rsidRPr="005C03E4">
        <w:rPr>
          <w:rStyle w:val="Sprotnaopomba-sklic"/>
          <w:sz w:val="20"/>
        </w:rPr>
        <w:footnoteRef/>
      </w:r>
      <w:r w:rsidRPr="005C03E4">
        <w:rPr>
          <w:sz w:val="20"/>
        </w:rPr>
        <w:t xml:space="preserve"> </w:t>
      </w:r>
      <w:r w:rsidRPr="005C03E4">
        <w:rPr>
          <w:rFonts w:cs="Tahoma"/>
          <w:sz w:val="20"/>
        </w:rPr>
        <w:t>Ponudnik, partner v primeru skupne ponudbe, nominirani podizvajalci.</w:t>
      </w:r>
    </w:p>
    <w:p w14:paraId="300E20E5" w14:textId="77777777" w:rsidR="00FD10E5" w:rsidRPr="00716A89" w:rsidRDefault="00FD10E5" w:rsidP="00FB2203">
      <w:pPr>
        <w:keepNext/>
        <w:keepLines/>
        <w:jc w:val="both"/>
        <w:rPr>
          <w:rFonts w:cs="Tahoma"/>
          <w:i/>
          <w:iCs/>
          <w:sz w:val="18"/>
          <w:szCs w:val="22"/>
        </w:rPr>
      </w:pPr>
    </w:p>
    <w:p w14:paraId="2910B41B" w14:textId="77777777" w:rsidR="00FD10E5" w:rsidRPr="00716A89" w:rsidRDefault="00FD10E5" w:rsidP="00FB2203">
      <w:pPr>
        <w:keepNext/>
        <w:keepLines/>
        <w:jc w:val="both"/>
        <w:rPr>
          <w:rFonts w:cs="Tahoma"/>
          <w:i/>
          <w:iCs/>
          <w:sz w:val="18"/>
          <w:szCs w:val="22"/>
        </w:rPr>
      </w:pPr>
    </w:p>
    <w:p w14:paraId="00DA2B28" w14:textId="77777777" w:rsidR="00BE630F" w:rsidRPr="00716A89" w:rsidRDefault="00BE630F" w:rsidP="00FB2203">
      <w:pPr>
        <w:keepNext/>
        <w:keepLines/>
        <w:jc w:val="both"/>
        <w:rPr>
          <w:rFonts w:cs="Tahoma"/>
          <w:i/>
          <w:iCs/>
          <w:sz w:val="18"/>
          <w:szCs w:val="22"/>
        </w:rPr>
      </w:pPr>
    </w:p>
    <w:p w14:paraId="4CB64B9D" w14:textId="77777777" w:rsidR="00BE630F" w:rsidRPr="00716A89" w:rsidRDefault="00BE630F" w:rsidP="00FB2203">
      <w:pPr>
        <w:keepNext/>
        <w:keepLines/>
        <w:jc w:val="both"/>
        <w:rPr>
          <w:rFonts w:cs="Tahoma"/>
          <w:i/>
          <w:iCs/>
          <w:sz w:val="18"/>
          <w:szCs w:val="22"/>
        </w:rPr>
      </w:pPr>
    </w:p>
    <w:p w14:paraId="087F94B7" w14:textId="77777777" w:rsidR="00BE630F" w:rsidRPr="00716A89" w:rsidRDefault="00BE630F" w:rsidP="00FB2203">
      <w:pPr>
        <w:keepNext/>
        <w:keepLines/>
        <w:jc w:val="both"/>
        <w:rPr>
          <w:rFonts w:cs="Tahoma"/>
          <w:i/>
          <w:iCs/>
          <w:sz w:val="18"/>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7054B" w:rsidRPr="00716A89" w14:paraId="51C73DDA" w14:textId="77777777" w:rsidTr="00A277B0">
        <w:tc>
          <w:tcPr>
            <w:tcW w:w="600" w:type="dxa"/>
            <w:tcBorders>
              <w:top w:val="single" w:sz="4" w:space="0" w:color="auto"/>
              <w:left w:val="single" w:sz="4" w:space="0" w:color="auto"/>
              <w:bottom w:val="single" w:sz="4" w:space="0" w:color="auto"/>
              <w:right w:val="nil"/>
            </w:tcBorders>
          </w:tcPr>
          <w:p w14:paraId="2178E4C8" w14:textId="77777777" w:rsidR="0077054B" w:rsidRPr="00716A89" w:rsidRDefault="0077054B" w:rsidP="00FB2203">
            <w:pPr>
              <w:keepNext/>
              <w:keepLines/>
              <w:jc w:val="right"/>
              <w:rPr>
                <w:rFonts w:cs="Tahoma"/>
                <w:sz w:val="20"/>
                <w:szCs w:val="20"/>
              </w:rPr>
            </w:pPr>
            <w:r w:rsidRPr="00716A89">
              <w:rPr>
                <w:rFonts w:ascii="Times New Roman" w:hAnsi="Times New Roman"/>
                <w:sz w:val="20"/>
                <w:szCs w:val="20"/>
              </w:rPr>
              <w:lastRenderedPageBreak/>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657" w:type="dxa"/>
            <w:tcBorders>
              <w:top w:val="single" w:sz="4" w:space="0" w:color="auto"/>
              <w:left w:val="nil"/>
              <w:bottom w:val="single" w:sz="4" w:space="0" w:color="auto"/>
              <w:right w:val="single" w:sz="4" w:space="0" w:color="808080"/>
            </w:tcBorders>
            <w:hideMark/>
          </w:tcPr>
          <w:p w14:paraId="35ED9E41" w14:textId="77777777" w:rsidR="0077054B" w:rsidRPr="00716A89" w:rsidRDefault="0018575F" w:rsidP="00FB2203">
            <w:pPr>
              <w:keepNext/>
              <w:keepLines/>
              <w:rPr>
                <w:rFonts w:cs="Tahoma"/>
                <w:sz w:val="20"/>
                <w:szCs w:val="20"/>
              </w:rPr>
            </w:pPr>
            <w:r w:rsidRPr="00716A89">
              <w:rPr>
                <w:rFonts w:cs="Tahoma"/>
                <w:sz w:val="20"/>
                <w:szCs w:val="20"/>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77DCF608" w14:textId="77777777" w:rsidR="0077054B" w:rsidRPr="00716A89" w:rsidRDefault="0077054B" w:rsidP="00FB2203">
            <w:pPr>
              <w:keepNext/>
              <w:keepLines/>
              <w:jc w:val="right"/>
              <w:rPr>
                <w:rFonts w:cs="Tahoma"/>
                <w:b/>
                <w:sz w:val="20"/>
                <w:szCs w:val="20"/>
              </w:rPr>
            </w:pPr>
            <w:r w:rsidRPr="00716A89">
              <w:rPr>
                <w:rFonts w:cs="Tahoma"/>
                <w:b/>
                <w:i/>
                <w:sz w:val="20"/>
                <w:szCs w:val="20"/>
              </w:rPr>
              <w:t xml:space="preserve">Priloga </w:t>
            </w:r>
          </w:p>
        </w:tc>
        <w:tc>
          <w:tcPr>
            <w:tcW w:w="551" w:type="dxa"/>
            <w:tcBorders>
              <w:top w:val="single" w:sz="4" w:space="0" w:color="auto"/>
              <w:left w:val="nil"/>
              <w:bottom w:val="single" w:sz="4" w:space="0" w:color="auto"/>
              <w:right w:val="single" w:sz="4" w:space="0" w:color="auto"/>
            </w:tcBorders>
            <w:hideMark/>
          </w:tcPr>
          <w:p w14:paraId="72D7899D" w14:textId="77777777" w:rsidR="0077054B" w:rsidRPr="00716A89" w:rsidRDefault="0077054B" w:rsidP="00FB2203">
            <w:pPr>
              <w:keepNext/>
              <w:keepLines/>
              <w:rPr>
                <w:rFonts w:cs="Tahoma"/>
                <w:b/>
                <w:i/>
                <w:sz w:val="20"/>
                <w:szCs w:val="20"/>
              </w:rPr>
            </w:pPr>
            <w:r w:rsidRPr="00716A89">
              <w:rPr>
                <w:rFonts w:cs="Tahoma"/>
                <w:b/>
                <w:i/>
                <w:sz w:val="20"/>
                <w:szCs w:val="20"/>
              </w:rPr>
              <w:t>4</w:t>
            </w:r>
            <w:r w:rsidR="0018575F" w:rsidRPr="00716A89">
              <w:rPr>
                <w:rFonts w:cs="Tahoma"/>
                <w:b/>
                <w:i/>
                <w:sz w:val="20"/>
                <w:szCs w:val="20"/>
              </w:rPr>
              <w:t>/1</w:t>
            </w:r>
          </w:p>
        </w:tc>
      </w:tr>
    </w:tbl>
    <w:p w14:paraId="639CAABC" w14:textId="77777777" w:rsidR="0077054B" w:rsidRPr="00716A89" w:rsidRDefault="0077054B" w:rsidP="00FB2203">
      <w:pPr>
        <w:keepNext/>
        <w:keepLines/>
        <w:rPr>
          <w:rFonts w:cs="Tahoma"/>
          <w:sz w:val="14"/>
          <w:szCs w:val="26"/>
        </w:rPr>
      </w:pPr>
    </w:p>
    <w:p w14:paraId="0C4EE6A3" w14:textId="77777777" w:rsidR="0018575F" w:rsidRPr="00716A89" w:rsidRDefault="0018575F" w:rsidP="00FB2203">
      <w:pPr>
        <w:keepNext/>
        <w:keepLines/>
        <w:jc w:val="both"/>
        <w:rPr>
          <w:rFonts w:cs="Tahoma"/>
          <w:sz w:val="20"/>
          <w:szCs w:val="20"/>
        </w:rPr>
      </w:pPr>
      <w:r w:rsidRPr="00716A89">
        <w:rPr>
          <w:rFonts w:cs="Tahoma"/>
          <w:sz w:val="20"/>
          <w:szCs w:val="20"/>
        </w:rPr>
        <w:t>Ponudnik mora v prilogi navesti podizvajalce, s katerimi namerava izvajati predmet javnega naročila in izpolniti vse zahtevane podatke. Prilogo podpišeta tako ponudnik kot podizvajalec.</w:t>
      </w:r>
    </w:p>
    <w:p w14:paraId="49F2A3C0" w14:textId="77777777" w:rsidR="0018575F" w:rsidRPr="00716A89" w:rsidRDefault="0018575F" w:rsidP="00FB2203">
      <w:pPr>
        <w:keepNext/>
        <w:keepLines/>
        <w:rPr>
          <w:rFonts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18575F" w:rsidRPr="00716A89" w14:paraId="773EFECE" w14:textId="77777777" w:rsidTr="0018575F">
        <w:trPr>
          <w:trHeight w:val="384"/>
          <w:jc w:val="center"/>
        </w:trPr>
        <w:tc>
          <w:tcPr>
            <w:tcW w:w="9426" w:type="dxa"/>
            <w:gridSpan w:val="3"/>
            <w:tcBorders>
              <w:top w:val="single" w:sz="4" w:space="0" w:color="auto"/>
              <w:left w:val="single" w:sz="4" w:space="0" w:color="auto"/>
              <w:bottom w:val="single" w:sz="4" w:space="0" w:color="auto"/>
              <w:right w:val="single" w:sz="4" w:space="0" w:color="auto"/>
            </w:tcBorders>
            <w:vAlign w:val="center"/>
            <w:hideMark/>
          </w:tcPr>
          <w:p w14:paraId="7C80E0DA" w14:textId="129C67AD" w:rsidR="0018575F" w:rsidRPr="00E10C70" w:rsidRDefault="0018575F" w:rsidP="00FB2203">
            <w:pPr>
              <w:keepNext/>
              <w:keepLines/>
              <w:jc w:val="both"/>
              <w:rPr>
                <w:rFonts w:cs="Tahoma"/>
                <w:b/>
                <w:sz w:val="20"/>
                <w:szCs w:val="20"/>
              </w:rPr>
            </w:pPr>
            <w:r w:rsidRPr="00716A89">
              <w:rPr>
                <w:rFonts w:cs="Tahoma"/>
                <w:sz w:val="20"/>
                <w:szCs w:val="20"/>
              </w:rPr>
              <w:t xml:space="preserve">Javno naročilo: </w:t>
            </w:r>
            <w:r w:rsidR="00E10C70">
              <w:rPr>
                <w:rFonts w:cs="Tahoma"/>
                <w:b/>
                <w:sz w:val="20"/>
                <w:szCs w:val="20"/>
              </w:rPr>
              <w:t xml:space="preserve">LPT-49/25 - </w:t>
            </w:r>
            <w:r w:rsidR="00E10C70" w:rsidRPr="00E10C70">
              <w:rPr>
                <w:rFonts w:cs="Tahoma"/>
                <w:b/>
                <w:sz w:val="20"/>
                <w:szCs w:val="20"/>
              </w:rPr>
              <w:t>Čiščenje oljnih lovilcev na parkiriščih</w:t>
            </w:r>
          </w:p>
        </w:tc>
      </w:tr>
      <w:tr w:rsidR="0018575F" w:rsidRPr="00716A89" w14:paraId="20280B13" w14:textId="77777777" w:rsidTr="0018575F">
        <w:trPr>
          <w:trHeight w:val="41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6C22F87" w14:textId="77777777" w:rsidR="0018575F" w:rsidRPr="00716A89" w:rsidRDefault="0018575F" w:rsidP="00FB2203">
            <w:pPr>
              <w:keepNext/>
              <w:keepLines/>
              <w:rPr>
                <w:rFonts w:cs="Tahoma"/>
                <w:sz w:val="20"/>
                <w:szCs w:val="20"/>
              </w:rPr>
            </w:pPr>
            <w:r w:rsidRPr="00716A89">
              <w:rPr>
                <w:rFonts w:cs="Tahoma"/>
                <w:sz w:val="20"/>
                <w:szCs w:val="20"/>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63047" w14:textId="77777777" w:rsidR="0018575F" w:rsidRPr="00716A89" w:rsidRDefault="0018575F" w:rsidP="00FB2203">
            <w:pPr>
              <w:keepNext/>
              <w:keepLines/>
              <w:rPr>
                <w:rFonts w:cs="Tahoma"/>
                <w:sz w:val="20"/>
                <w:szCs w:val="20"/>
              </w:rPr>
            </w:pPr>
          </w:p>
          <w:p w14:paraId="5C96CC4A" w14:textId="77777777" w:rsidR="0018575F" w:rsidRPr="00716A89" w:rsidRDefault="0018575F" w:rsidP="00FB2203">
            <w:pPr>
              <w:keepNext/>
              <w:keepLines/>
              <w:rPr>
                <w:rFonts w:cs="Tahoma"/>
                <w:sz w:val="20"/>
                <w:szCs w:val="20"/>
              </w:rPr>
            </w:pPr>
          </w:p>
        </w:tc>
      </w:tr>
      <w:tr w:rsidR="0018575F" w:rsidRPr="00716A89" w14:paraId="37F29E9E" w14:textId="77777777" w:rsidTr="0018575F">
        <w:trPr>
          <w:trHeight w:val="35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B3DA9BA" w14:textId="77777777" w:rsidR="0018575F" w:rsidRPr="00716A89" w:rsidRDefault="0018575F" w:rsidP="00FB2203">
            <w:pPr>
              <w:keepNext/>
              <w:keepLines/>
              <w:rPr>
                <w:rFonts w:cs="Tahoma"/>
                <w:sz w:val="20"/>
                <w:szCs w:val="20"/>
              </w:rPr>
            </w:pPr>
            <w:r w:rsidRPr="00716A89">
              <w:rPr>
                <w:rFonts w:cs="Tahoma"/>
                <w:sz w:val="20"/>
                <w:szCs w:val="20"/>
              </w:rPr>
              <w:t>Polni naslov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7A50588" w14:textId="77777777" w:rsidR="0018575F" w:rsidRPr="00716A89" w:rsidRDefault="0018575F" w:rsidP="00FB2203">
            <w:pPr>
              <w:keepNext/>
              <w:keepLines/>
              <w:rPr>
                <w:rFonts w:cs="Tahoma"/>
                <w:sz w:val="20"/>
                <w:szCs w:val="20"/>
              </w:rPr>
            </w:pPr>
          </w:p>
          <w:p w14:paraId="20D21EC1" w14:textId="77777777" w:rsidR="0018575F" w:rsidRPr="00716A89" w:rsidRDefault="0018575F" w:rsidP="00FB2203">
            <w:pPr>
              <w:keepNext/>
              <w:keepLines/>
              <w:rPr>
                <w:rFonts w:cs="Tahoma"/>
                <w:sz w:val="20"/>
                <w:szCs w:val="20"/>
              </w:rPr>
            </w:pPr>
          </w:p>
        </w:tc>
      </w:tr>
      <w:tr w:rsidR="0018575F" w:rsidRPr="00716A89" w14:paraId="4A503A70" w14:textId="77777777" w:rsidTr="0018575F">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71BBD854" w14:textId="77777777" w:rsidR="0018575F" w:rsidRPr="00A17FFA" w:rsidRDefault="0018575F" w:rsidP="00FB2203">
            <w:pPr>
              <w:keepNext/>
              <w:keepLines/>
              <w:jc w:val="center"/>
              <w:rPr>
                <w:rFonts w:cs="Tahoma"/>
                <w:b/>
                <w:sz w:val="18"/>
                <w:szCs w:val="18"/>
              </w:rPr>
            </w:pPr>
            <w:r w:rsidRPr="00A17FFA">
              <w:rPr>
                <w:rFonts w:cs="Tahoma"/>
                <w:b/>
                <w:sz w:val="18"/>
                <w:szCs w:val="18"/>
              </w:rPr>
              <w:t>ZAHTEVA ZA NEPOSREDNO PLAČILO PODIZVAJLČEVE TERJATVE DO PONUDNIKA (s strani naročnika)</w:t>
            </w:r>
          </w:p>
          <w:p w14:paraId="4E6712EA" w14:textId="77777777" w:rsidR="0018575F" w:rsidRPr="00716A89" w:rsidRDefault="0018575F" w:rsidP="00FB2203">
            <w:pPr>
              <w:keepNext/>
              <w:keepLines/>
              <w:jc w:val="center"/>
              <w:rPr>
                <w:rFonts w:cs="Tahoma"/>
                <w:b/>
                <w:sz w:val="20"/>
                <w:szCs w:val="20"/>
              </w:rPr>
            </w:pPr>
          </w:p>
          <w:p w14:paraId="634D7359" w14:textId="77777777" w:rsidR="0018575F" w:rsidRPr="00716A89" w:rsidRDefault="0018575F" w:rsidP="00FB2203">
            <w:pPr>
              <w:keepNext/>
              <w:keepLines/>
              <w:jc w:val="both"/>
              <w:rPr>
                <w:rFonts w:cs="Tahoma"/>
                <w:sz w:val="20"/>
                <w:szCs w:val="20"/>
              </w:rPr>
            </w:pPr>
            <w:r w:rsidRPr="00716A89">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2D4EFD18" w14:textId="77777777" w:rsidR="0018575F" w:rsidRPr="00716A89" w:rsidRDefault="0018575F" w:rsidP="00FB2203">
            <w:pPr>
              <w:keepNext/>
              <w:keepLines/>
              <w:jc w:val="both"/>
              <w:rPr>
                <w:rFonts w:cs="Tahoma"/>
                <w:sz w:val="20"/>
                <w:szCs w:val="20"/>
              </w:rPr>
            </w:pPr>
          </w:p>
        </w:tc>
      </w:tr>
      <w:tr w:rsidR="0018575F" w:rsidRPr="00716A89" w14:paraId="5071D55A" w14:textId="77777777" w:rsidTr="0018575F">
        <w:trPr>
          <w:trHeight w:val="334"/>
          <w:jc w:val="center"/>
        </w:trPr>
        <w:tc>
          <w:tcPr>
            <w:tcW w:w="3256" w:type="dxa"/>
            <w:tcBorders>
              <w:top w:val="nil"/>
              <w:left w:val="single" w:sz="4" w:space="0" w:color="auto"/>
              <w:bottom w:val="single" w:sz="4" w:space="0" w:color="auto"/>
              <w:right w:val="nil"/>
            </w:tcBorders>
            <w:vAlign w:val="center"/>
            <w:hideMark/>
          </w:tcPr>
          <w:p w14:paraId="02DEC7CA" w14:textId="77777777" w:rsidR="0018575F" w:rsidRPr="00716A89" w:rsidRDefault="0018575F" w:rsidP="00FB2203">
            <w:pPr>
              <w:keepNext/>
              <w:keepLines/>
              <w:jc w:val="both"/>
              <w:rPr>
                <w:rFonts w:cs="Tahoma"/>
                <w:sz w:val="20"/>
                <w:szCs w:val="20"/>
              </w:rPr>
            </w:pPr>
            <w:r w:rsidRPr="00716A89">
              <w:rPr>
                <w:rFonts w:cs="Tahoma"/>
                <w:sz w:val="20"/>
                <w:szCs w:val="20"/>
              </w:rPr>
              <w:t>Obkrožite/označite</w:t>
            </w:r>
          </w:p>
        </w:tc>
        <w:tc>
          <w:tcPr>
            <w:tcW w:w="3140" w:type="dxa"/>
            <w:tcBorders>
              <w:top w:val="nil"/>
              <w:left w:val="nil"/>
              <w:bottom w:val="single" w:sz="4" w:space="0" w:color="auto"/>
              <w:right w:val="nil"/>
            </w:tcBorders>
            <w:vAlign w:val="center"/>
            <w:hideMark/>
          </w:tcPr>
          <w:p w14:paraId="37A32F7B" w14:textId="77777777" w:rsidR="0018575F" w:rsidRPr="00716A89" w:rsidRDefault="0018575F" w:rsidP="00FB2203">
            <w:pPr>
              <w:keepNext/>
              <w:keepLines/>
              <w:jc w:val="center"/>
              <w:rPr>
                <w:rFonts w:cs="Tahoma"/>
                <w:sz w:val="20"/>
                <w:szCs w:val="20"/>
              </w:rPr>
            </w:pPr>
            <w:r w:rsidRPr="00716A89">
              <w:rPr>
                <w:rFonts w:cs="Tahoma"/>
                <w:sz w:val="20"/>
                <w:szCs w:val="20"/>
              </w:rPr>
              <w:t>DA</w:t>
            </w:r>
          </w:p>
        </w:tc>
        <w:tc>
          <w:tcPr>
            <w:tcW w:w="3030" w:type="dxa"/>
            <w:tcBorders>
              <w:top w:val="nil"/>
              <w:left w:val="nil"/>
              <w:bottom w:val="single" w:sz="4" w:space="0" w:color="auto"/>
              <w:right w:val="single" w:sz="4" w:space="0" w:color="auto"/>
            </w:tcBorders>
            <w:vAlign w:val="center"/>
            <w:hideMark/>
          </w:tcPr>
          <w:p w14:paraId="0A6143C7" w14:textId="77777777" w:rsidR="0018575F" w:rsidRPr="00716A89" w:rsidRDefault="0018575F" w:rsidP="00FB2203">
            <w:pPr>
              <w:keepNext/>
              <w:keepLines/>
              <w:jc w:val="center"/>
              <w:rPr>
                <w:rFonts w:cs="Tahoma"/>
                <w:sz w:val="20"/>
                <w:szCs w:val="20"/>
              </w:rPr>
            </w:pPr>
            <w:r w:rsidRPr="00716A89">
              <w:rPr>
                <w:rFonts w:cs="Tahoma"/>
                <w:sz w:val="20"/>
                <w:szCs w:val="20"/>
              </w:rPr>
              <w:t>NE</w:t>
            </w:r>
          </w:p>
        </w:tc>
      </w:tr>
      <w:tr w:rsidR="0018575F" w:rsidRPr="00716A89" w14:paraId="0DEAC217" w14:textId="77777777" w:rsidTr="0018575F">
        <w:trPr>
          <w:trHeight w:val="691"/>
          <w:jc w:val="center"/>
        </w:trPr>
        <w:tc>
          <w:tcPr>
            <w:tcW w:w="3256" w:type="dxa"/>
            <w:tcBorders>
              <w:top w:val="single" w:sz="4" w:space="0" w:color="auto"/>
              <w:left w:val="single" w:sz="4" w:space="0" w:color="auto"/>
              <w:bottom w:val="single" w:sz="4" w:space="0" w:color="auto"/>
              <w:right w:val="single" w:sz="4" w:space="0" w:color="auto"/>
            </w:tcBorders>
            <w:vAlign w:val="center"/>
          </w:tcPr>
          <w:p w14:paraId="3A12B00B" w14:textId="77777777" w:rsidR="0018575F" w:rsidRPr="00716A89" w:rsidRDefault="0018575F" w:rsidP="00FB2203">
            <w:pPr>
              <w:keepNext/>
              <w:keepLines/>
              <w:rPr>
                <w:rFonts w:cs="Tahoma"/>
                <w:sz w:val="20"/>
                <w:szCs w:val="20"/>
              </w:rPr>
            </w:pPr>
          </w:p>
          <w:p w14:paraId="79F8615F" w14:textId="328F8226" w:rsidR="0018575F" w:rsidRPr="00716A89" w:rsidRDefault="00D92F1E" w:rsidP="00FB2203">
            <w:pPr>
              <w:keepNext/>
              <w:keepLines/>
              <w:jc w:val="both"/>
              <w:rPr>
                <w:rFonts w:cs="Tahoma"/>
                <w:sz w:val="20"/>
                <w:szCs w:val="20"/>
              </w:rPr>
            </w:pPr>
            <w:r>
              <w:rPr>
                <w:rFonts w:cs="Tahoma"/>
                <w:sz w:val="18"/>
                <w:szCs w:val="18"/>
              </w:rPr>
              <w:t xml:space="preserve">Navedba vseh oseb, ki so </w:t>
            </w:r>
            <w:r w:rsidRPr="00360A8E">
              <w:rPr>
                <w:rFonts w:cs="Tahoma"/>
                <w:sz w:val="18"/>
                <w:szCs w:val="18"/>
              </w:rPr>
              <w:t>članic</w:t>
            </w:r>
            <w:r>
              <w:rPr>
                <w:rFonts w:cs="Tahoma"/>
                <w:sz w:val="18"/>
                <w:szCs w:val="18"/>
              </w:rPr>
              <w:t>e</w:t>
            </w:r>
            <w:r w:rsidRPr="00360A8E">
              <w:rPr>
                <w:rFonts w:cs="Tahoma"/>
                <w:sz w:val="18"/>
                <w:szCs w:val="18"/>
              </w:rPr>
              <w:t xml:space="preserve"> upravnega, vodstvenega ali nadzornega organa tega gospodarskega subjekta ali ki ima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8BC6F60" w14:textId="77777777" w:rsidR="0018575F" w:rsidRPr="00716A89" w:rsidRDefault="0018575F" w:rsidP="00FB2203">
            <w:pPr>
              <w:keepNext/>
              <w:keepLines/>
              <w:rPr>
                <w:rFonts w:cs="Tahoma"/>
                <w:sz w:val="20"/>
                <w:szCs w:val="20"/>
              </w:rPr>
            </w:pPr>
          </w:p>
          <w:p w14:paraId="00098514" w14:textId="77777777" w:rsidR="0018575F" w:rsidRPr="00716A89" w:rsidRDefault="0018575F" w:rsidP="00FB2203">
            <w:pPr>
              <w:keepNext/>
              <w:keepLines/>
              <w:rPr>
                <w:rFonts w:cs="Tahoma"/>
                <w:sz w:val="20"/>
                <w:szCs w:val="20"/>
              </w:rPr>
            </w:pPr>
          </w:p>
          <w:p w14:paraId="08430385" w14:textId="77777777" w:rsidR="0018575F" w:rsidRPr="00716A89" w:rsidRDefault="0018575F" w:rsidP="00FB2203">
            <w:pPr>
              <w:keepNext/>
              <w:keepLines/>
              <w:rPr>
                <w:rFonts w:cs="Tahoma"/>
                <w:sz w:val="20"/>
                <w:szCs w:val="20"/>
              </w:rPr>
            </w:pPr>
          </w:p>
        </w:tc>
      </w:tr>
      <w:tr w:rsidR="0018575F" w:rsidRPr="00716A89" w14:paraId="6A0A2B48" w14:textId="77777777" w:rsidTr="001857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224930B" w14:textId="77777777" w:rsidR="0018575F" w:rsidRPr="00716A89" w:rsidRDefault="0018575F" w:rsidP="00FB2203">
            <w:pPr>
              <w:keepNext/>
              <w:keepLines/>
              <w:spacing w:line="276" w:lineRule="auto"/>
              <w:rPr>
                <w:rFonts w:cs="Tahoma"/>
                <w:sz w:val="20"/>
                <w:szCs w:val="20"/>
              </w:rPr>
            </w:pPr>
            <w:r w:rsidRPr="00716A89">
              <w:rPr>
                <w:rFonts w:cs="Tahoma"/>
                <w:sz w:val="20"/>
                <w:szCs w:val="20"/>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029AE22" w14:textId="77777777" w:rsidR="0018575F" w:rsidRPr="00716A89" w:rsidRDefault="0018575F" w:rsidP="00FB2203">
            <w:pPr>
              <w:keepNext/>
              <w:keepLines/>
              <w:spacing w:line="276" w:lineRule="auto"/>
              <w:rPr>
                <w:rFonts w:cs="Tahoma"/>
                <w:sz w:val="20"/>
                <w:szCs w:val="20"/>
              </w:rPr>
            </w:pPr>
          </w:p>
        </w:tc>
      </w:tr>
      <w:tr w:rsidR="0018575F" w:rsidRPr="00716A89" w14:paraId="0F149AE3" w14:textId="77777777" w:rsidTr="001857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32B5B20" w14:textId="77777777" w:rsidR="0018575F" w:rsidRPr="00716A89" w:rsidRDefault="0018575F" w:rsidP="00FB2203">
            <w:pPr>
              <w:keepNext/>
              <w:keepLines/>
              <w:spacing w:line="276" w:lineRule="auto"/>
              <w:rPr>
                <w:rFonts w:cs="Tahoma"/>
                <w:sz w:val="20"/>
                <w:szCs w:val="20"/>
              </w:rPr>
            </w:pPr>
            <w:r w:rsidRPr="00716A89">
              <w:rPr>
                <w:rFonts w:cs="Tahoma"/>
                <w:sz w:val="20"/>
                <w:szCs w:val="20"/>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15398AA" w14:textId="77777777" w:rsidR="0018575F" w:rsidRPr="00716A89" w:rsidRDefault="0018575F" w:rsidP="00FB2203">
            <w:pPr>
              <w:keepNext/>
              <w:keepLines/>
              <w:spacing w:line="276" w:lineRule="auto"/>
              <w:rPr>
                <w:rFonts w:cs="Tahoma"/>
                <w:sz w:val="20"/>
                <w:szCs w:val="20"/>
              </w:rPr>
            </w:pPr>
          </w:p>
        </w:tc>
      </w:tr>
      <w:tr w:rsidR="0018575F" w:rsidRPr="00716A89" w14:paraId="0A8E66F5" w14:textId="77777777" w:rsidTr="001857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486A3E0" w14:textId="77777777" w:rsidR="0018575F" w:rsidRPr="00716A89" w:rsidRDefault="0018575F" w:rsidP="00FB2203">
            <w:pPr>
              <w:keepNext/>
              <w:keepLines/>
              <w:spacing w:line="276" w:lineRule="auto"/>
              <w:rPr>
                <w:rFonts w:cs="Tahoma"/>
                <w:sz w:val="20"/>
                <w:szCs w:val="20"/>
              </w:rPr>
            </w:pPr>
            <w:r w:rsidRPr="00716A89">
              <w:rPr>
                <w:rFonts w:cs="Tahoma"/>
                <w:sz w:val="20"/>
                <w:szCs w:val="20"/>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C497EB2" w14:textId="77777777" w:rsidR="0018575F" w:rsidRPr="00716A89" w:rsidRDefault="0018575F" w:rsidP="00FB2203">
            <w:pPr>
              <w:keepNext/>
              <w:keepLines/>
              <w:spacing w:line="276" w:lineRule="auto"/>
              <w:rPr>
                <w:rFonts w:cs="Tahoma"/>
                <w:sz w:val="20"/>
                <w:szCs w:val="20"/>
              </w:rPr>
            </w:pPr>
          </w:p>
        </w:tc>
      </w:tr>
      <w:tr w:rsidR="0018575F" w:rsidRPr="00716A89" w14:paraId="38F7C668" w14:textId="77777777" w:rsidTr="0018575F">
        <w:trPr>
          <w:trHeight w:val="662"/>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41074E3" w14:textId="77777777" w:rsidR="0018575F" w:rsidRPr="00716A89" w:rsidRDefault="0018575F" w:rsidP="00FB2203">
            <w:pPr>
              <w:keepNext/>
              <w:keepLines/>
              <w:jc w:val="center"/>
              <w:rPr>
                <w:rFonts w:cs="Tahoma"/>
                <w:sz w:val="20"/>
                <w:szCs w:val="20"/>
              </w:rPr>
            </w:pPr>
          </w:p>
          <w:p w14:paraId="5660DE90" w14:textId="77777777" w:rsidR="0018575F" w:rsidRPr="00716A89" w:rsidRDefault="0018575F" w:rsidP="00FB2203">
            <w:pPr>
              <w:keepNext/>
              <w:keepLines/>
              <w:rPr>
                <w:rFonts w:cs="Tahoma"/>
                <w:sz w:val="20"/>
                <w:szCs w:val="20"/>
              </w:rPr>
            </w:pPr>
            <w:r w:rsidRPr="00716A89">
              <w:rPr>
                <w:rFonts w:cs="Tahoma"/>
                <w:sz w:val="20"/>
                <w:szCs w:val="20"/>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D4719B2" w14:textId="77777777" w:rsidR="0018575F" w:rsidRPr="00716A89" w:rsidRDefault="0018575F" w:rsidP="00FB2203">
            <w:pPr>
              <w:keepNext/>
              <w:keepLines/>
              <w:rPr>
                <w:rFonts w:cs="Tahoma"/>
                <w:sz w:val="20"/>
                <w:szCs w:val="20"/>
              </w:rPr>
            </w:pPr>
          </w:p>
          <w:p w14:paraId="0BB1A446" w14:textId="77777777" w:rsidR="0018575F" w:rsidRPr="00716A89" w:rsidRDefault="0018575F" w:rsidP="00FB2203">
            <w:pPr>
              <w:keepNext/>
              <w:keepLines/>
              <w:rPr>
                <w:rFonts w:cs="Tahoma"/>
                <w:sz w:val="20"/>
                <w:szCs w:val="20"/>
              </w:rPr>
            </w:pPr>
          </w:p>
        </w:tc>
      </w:tr>
      <w:tr w:rsidR="0018575F" w:rsidRPr="00716A89" w14:paraId="28663B7C" w14:textId="77777777" w:rsidTr="0018575F">
        <w:trPr>
          <w:trHeight w:val="301"/>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483475F" w14:textId="77777777" w:rsidR="0018575F" w:rsidRPr="00716A89" w:rsidRDefault="0018575F" w:rsidP="00FB2203">
            <w:pPr>
              <w:keepNext/>
              <w:keepLines/>
              <w:rPr>
                <w:rFonts w:cs="Tahoma"/>
                <w:sz w:val="20"/>
                <w:szCs w:val="20"/>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B55B4D9" w14:textId="77777777" w:rsidR="0018575F" w:rsidRPr="00716A89" w:rsidRDefault="0018575F" w:rsidP="00FB2203">
            <w:pPr>
              <w:keepNext/>
              <w:keepLines/>
              <w:rPr>
                <w:rFonts w:cs="Tahoma"/>
                <w:sz w:val="20"/>
                <w:szCs w:val="20"/>
              </w:rPr>
            </w:pPr>
          </w:p>
          <w:p w14:paraId="7207982F" w14:textId="77777777" w:rsidR="0018575F" w:rsidRPr="00716A89" w:rsidRDefault="0018575F" w:rsidP="00FB2203">
            <w:pPr>
              <w:keepNext/>
              <w:keepLines/>
              <w:rPr>
                <w:rFonts w:cs="Tahoma"/>
                <w:sz w:val="20"/>
                <w:szCs w:val="20"/>
              </w:rPr>
            </w:pPr>
          </w:p>
        </w:tc>
      </w:tr>
      <w:tr w:rsidR="0018575F" w:rsidRPr="00716A89" w14:paraId="6386D8F0" w14:textId="77777777" w:rsidTr="001857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504D9FD" w14:textId="77777777" w:rsidR="0018575F" w:rsidRPr="00716A89" w:rsidRDefault="0018575F" w:rsidP="00FB2203">
            <w:pPr>
              <w:keepNext/>
              <w:keepLines/>
              <w:rPr>
                <w:rFonts w:cs="Tahoma"/>
                <w:sz w:val="20"/>
                <w:szCs w:val="20"/>
              </w:rPr>
            </w:pPr>
            <w:r w:rsidRPr="00716A89">
              <w:rPr>
                <w:rFonts w:cs="Tahoma"/>
                <w:sz w:val="20"/>
                <w:szCs w:val="20"/>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62BA5DC" w14:textId="77777777" w:rsidR="0018575F" w:rsidRPr="00716A89" w:rsidRDefault="0018575F" w:rsidP="00FB2203">
            <w:pPr>
              <w:keepNext/>
              <w:keepLines/>
              <w:rPr>
                <w:rFonts w:cs="Tahoma"/>
                <w:sz w:val="20"/>
                <w:szCs w:val="20"/>
              </w:rPr>
            </w:pPr>
          </w:p>
        </w:tc>
      </w:tr>
      <w:tr w:rsidR="0018575F" w:rsidRPr="00716A89" w14:paraId="0AED1D6E" w14:textId="77777777" w:rsidTr="001857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73D5E3B" w14:textId="77777777" w:rsidR="0018575F" w:rsidRPr="00716A89" w:rsidRDefault="0018575F" w:rsidP="00FB2203">
            <w:pPr>
              <w:keepNext/>
              <w:keepLines/>
              <w:rPr>
                <w:rFonts w:cs="Tahoma"/>
                <w:sz w:val="20"/>
                <w:szCs w:val="20"/>
              </w:rPr>
            </w:pPr>
            <w:r w:rsidRPr="00716A89">
              <w:rPr>
                <w:rFonts w:cs="Tahoma"/>
                <w:sz w:val="20"/>
                <w:szCs w:val="20"/>
              </w:rPr>
              <w:t>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854DE9E" w14:textId="77777777" w:rsidR="0018575F" w:rsidRPr="00716A89" w:rsidRDefault="0018575F" w:rsidP="00FB2203">
            <w:pPr>
              <w:keepNext/>
              <w:keepLines/>
              <w:rPr>
                <w:rFonts w:cs="Tahoma"/>
                <w:sz w:val="20"/>
                <w:szCs w:val="20"/>
              </w:rPr>
            </w:pPr>
          </w:p>
        </w:tc>
      </w:tr>
      <w:tr w:rsidR="0018575F" w:rsidRPr="00716A89" w14:paraId="4587AB02" w14:textId="77777777" w:rsidTr="001857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58ECA1F" w14:textId="77777777" w:rsidR="0018575F" w:rsidRPr="00716A89" w:rsidRDefault="0018575F" w:rsidP="00FB2203">
            <w:pPr>
              <w:keepNext/>
              <w:keepLines/>
              <w:rPr>
                <w:rFonts w:cs="Tahoma"/>
                <w:sz w:val="20"/>
                <w:szCs w:val="20"/>
              </w:rPr>
            </w:pPr>
            <w:r w:rsidRPr="00716A89">
              <w:rPr>
                <w:rFonts w:cs="Tahoma"/>
                <w:sz w:val="20"/>
                <w:szCs w:val="20"/>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1ECD3D7" w14:textId="77777777" w:rsidR="0018575F" w:rsidRPr="00716A89" w:rsidRDefault="0018575F" w:rsidP="00FB2203">
            <w:pPr>
              <w:keepNext/>
              <w:keepLines/>
              <w:rPr>
                <w:rFonts w:cs="Tahoma"/>
                <w:sz w:val="20"/>
                <w:szCs w:val="20"/>
              </w:rPr>
            </w:pPr>
          </w:p>
        </w:tc>
      </w:tr>
      <w:tr w:rsidR="0018575F" w:rsidRPr="00716A89" w14:paraId="1C54A29E" w14:textId="77777777" w:rsidTr="001857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0B845A5" w14:textId="77777777" w:rsidR="0018575F" w:rsidRPr="00716A89" w:rsidRDefault="0018575F" w:rsidP="00FB2203">
            <w:pPr>
              <w:keepNext/>
              <w:keepLines/>
              <w:rPr>
                <w:rFonts w:cs="Tahoma"/>
                <w:sz w:val="20"/>
                <w:szCs w:val="20"/>
              </w:rPr>
            </w:pPr>
            <w:r w:rsidRPr="00716A89">
              <w:rPr>
                <w:rFonts w:cs="Tahoma"/>
                <w:sz w:val="20"/>
                <w:szCs w:val="20"/>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8547D38" w14:textId="77777777" w:rsidR="0018575F" w:rsidRPr="00716A89" w:rsidRDefault="0018575F" w:rsidP="00FB2203">
            <w:pPr>
              <w:keepNext/>
              <w:keepLines/>
              <w:rPr>
                <w:rFonts w:cs="Tahoma"/>
                <w:sz w:val="20"/>
                <w:szCs w:val="20"/>
              </w:rPr>
            </w:pPr>
          </w:p>
        </w:tc>
      </w:tr>
    </w:tbl>
    <w:p w14:paraId="75EF3B19" w14:textId="77777777" w:rsidR="0018575F" w:rsidRPr="00716A89" w:rsidRDefault="0018575F" w:rsidP="00FB2203">
      <w:pPr>
        <w:keepNext/>
        <w:keepLines/>
        <w:tabs>
          <w:tab w:val="left" w:pos="567"/>
          <w:tab w:val="left" w:pos="851"/>
          <w:tab w:val="left" w:pos="993"/>
        </w:tabs>
        <w:jc w:val="both"/>
        <w:rPr>
          <w:rFonts w:cs="Tahoma"/>
          <w:sz w:val="20"/>
          <w:szCs w:val="20"/>
          <w:lang w:eastAsia="ar-SA"/>
        </w:rPr>
      </w:pPr>
    </w:p>
    <w:p w14:paraId="75BB14A8" w14:textId="77777777" w:rsidR="0018575F" w:rsidRPr="00716A89" w:rsidRDefault="0018575F" w:rsidP="00FB2203">
      <w:pPr>
        <w:keepNext/>
        <w:keepLines/>
        <w:tabs>
          <w:tab w:val="left" w:pos="5400"/>
        </w:tabs>
        <w:rPr>
          <w:rFonts w:cs="Tahoma"/>
          <w:sz w:val="20"/>
          <w:szCs w:val="20"/>
        </w:rPr>
      </w:pPr>
      <w:r w:rsidRPr="00716A89">
        <w:rPr>
          <w:rFonts w:cs="Tahoma"/>
          <w:sz w:val="20"/>
          <w:szCs w:val="20"/>
        </w:rPr>
        <w:t>Datum: ___________________</w:t>
      </w:r>
      <w:r w:rsidRPr="00716A89">
        <w:rPr>
          <w:rFonts w:cs="Tahoma"/>
          <w:sz w:val="20"/>
          <w:szCs w:val="20"/>
        </w:rPr>
        <w:tab/>
      </w:r>
    </w:p>
    <w:p w14:paraId="2514647F" w14:textId="77777777" w:rsidR="0018575F" w:rsidRPr="00716A89" w:rsidRDefault="0018575F" w:rsidP="00FB2203">
      <w:pPr>
        <w:keepNext/>
        <w:keepLines/>
        <w:tabs>
          <w:tab w:val="left" w:pos="5400"/>
        </w:tabs>
        <w:rPr>
          <w:rFonts w:cs="Tahoma"/>
          <w:sz w:val="20"/>
          <w:szCs w:val="20"/>
        </w:rPr>
      </w:pPr>
    </w:p>
    <w:p w14:paraId="1A603288" w14:textId="77777777" w:rsidR="0018575F" w:rsidRPr="00716A89" w:rsidRDefault="0018575F" w:rsidP="00FB2203">
      <w:pPr>
        <w:keepNext/>
        <w:keepLines/>
        <w:tabs>
          <w:tab w:val="left" w:pos="5400"/>
        </w:tabs>
        <w:rPr>
          <w:rFonts w:cs="Tahoma"/>
          <w:sz w:val="20"/>
          <w:szCs w:val="20"/>
        </w:rPr>
      </w:pPr>
      <w:r w:rsidRPr="00716A89">
        <w:rPr>
          <w:rFonts w:cs="Tahoma"/>
          <w:sz w:val="20"/>
          <w:szCs w:val="20"/>
        </w:rPr>
        <w:t xml:space="preserve">Podpis odgovorne osebe gospodarskega subjekt: </w:t>
      </w:r>
      <w:r w:rsidRPr="00716A89">
        <w:rPr>
          <w:rFonts w:cs="Tahoma"/>
          <w:sz w:val="20"/>
          <w:szCs w:val="20"/>
        </w:rPr>
        <w:tab/>
      </w:r>
      <w:r w:rsidRPr="00716A89">
        <w:rPr>
          <w:rFonts w:cs="Tahoma"/>
          <w:sz w:val="20"/>
          <w:szCs w:val="20"/>
        </w:rPr>
        <w:tab/>
        <w:t>Podpis odgovorne osebe podizvajalca:</w:t>
      </w:r>
    </w:p>
    <w:p w14:paraId="777F4F70" w14:textId="77777777" w:rsidR="0018575F" w:rsidRPr="00716A89" w:rsidRDefault="0018575F" w:rsidP="00FB2203">
      <w:pPr>
        <w:keepNext/>
        <w:keepLines/>
        <w:tabs>
          <w:tab w:val="left" w:pos="5400"/>
        </w:tabs>
        <w:rPr>
          <w:rFonts w:cs="Tahoma"/>
          <w:sz w:val="20"/>
          <w:szCs w:val="20"/>
        </w:rPr>
      </w:pPr>
    </w:p>
    <w:p w14:paraId="6A177931" w14:textId="6E9A92B7" w:rsidR="0018575F" w:rsidRPr="00716A89" w:rsidRDefault="0018575F" w:rsidP="00FB2203">
      <w:pPr>
        <w:keepNext/>
        <w:keepLines/>
        <w:rPr>
          <w:rFonts w:cs="Tahoma"/>
          <w:sz w:val="20"/>
          <w:szCs w:val="20"/>
        </w:rPr>
      </w:pPr>
      <w:r w:rsidRPr="00716A89">
        <w:rPr>
          <w:rFonts w:cs="Tahoma"/>
          <w:sz w:val="20"/>
          <w:szCs w:val="20"/>
        </w:rPr>
        <w:t>_____________________________</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_______________________________</w:t>
      </w:r>
    </w:p>
    <w:p w14:paraId="2191303C" w14:textId="77777777" w:rsidR="0018575F" w:rsidRPr="00716A89" w:rsidRDefault="0018575F" w:rsidP="00FB2203">
      <w:pPr>
        <w:keepNext/>
        <w:keepLines/>
        <w:tabs>
          <w:tab w:val="left" w:pos="284"/>
        </w:tabs>
        <w:jc w:val="both"/>
        <w:rPr>
          <w:rFonts w:cs="Tahoma"/>
          <w:b/>
          <w:sz w:val="20"/>
          <w:szCs w:val="20"/>
        </w:rPr>
      </w:pPr>
      <w:r w:rsidRPr="00716A89">
        <w:rPr>
          <w:rFonts w:cs="Tahoma"/>
          <w:b/>
          <w:sz w:val="20"/>
          <w:szCs w:val="20"/>
        </w:rPr>
        <w:tab/>
      </w:r>
      <w:r w:rsidRPr="00716A89">
        <w:rPr>
          <w:rFonts w:cs="Tahoma"/>
          <w:b/>
          <w:sz w:val="20"/>
          <w:szCs w:val="20"/>
        </w:rPr>
        <w:tab/>
        <w:t xml:space="preserve">   </w:t>
      </w:r>
    </w:p>
    <w:p w14:paraId="59F422B2" w14:textId="77777777" w:rsidR="0018575F" w:rsidRPr="00716A89" w:rsidRDefault="0018575F" w:rsidP="00FB2203">
      <w:pPr>
        <w:keepNext/>
        <w:keepLines/>
        <w:tabs>
          <w:tab w:val="left" w:pos="284"/>
        </w:tabs>
        <w:rPr>
          <w:rFonts w:cs="Tahoma"/>
          <w:b/>
          <w:sz w:val="20"/>
          <w:szCs w:val="20"/>
        </w:rPr>
      </w:pPr>
      <w:r w:rsidRPr="00716A89">
        <w:rPr>
          <w:rFonts w:cs="Tahoma"/>
          <w:sz w:val="20"/>
          <w:szCs w:val="20"/>
        </w:rPr>
        <w:tab/>
      </w:r>
      <w:r w:rsidRPr="00716A89">
        <w:rPr>
          <w:rFonts w:cs="Tahoma"/>
          <w:sz w:val="20"/>
          <w:szCs w:val="20"/>
        </w:rPr>
        <w:tab/>
      </w:r>
      <w:r w:rsidRPr="00716A89">
        <w:rPr>
          <w:rFonts w:cs="Tahoma"/>
          <w:sz w:val="20"/>
          <w:szCs w:val="20"/>
        </w:rPr>
        <w:tab/>
        <w:t xml:space="preserve">Žig: </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 xml:space="preserve"> Žig:</w:t>
      </w:r>
    </w:p>
    <w:p w14:paraId="138736C3" w14:textId="77777777" w:rsidR="0018575F" w:rsidRPr="00716A89" w:rsidRDefault="0018575F" w:rsidP="00FB2203">
      <w:pPr>
        <w:keepNext/>
        <w:keepLines/>
        <w:ind w:left="851" w:hanging="851"/>
        <w:jc w:val="both"/>
        <w:rPr>
          <w:rFonts w:cs="Tahoma"/>
          <w:i/>
          <w:sz w:val="16"/>
          <w:szCs w:val="18"/>
          <w:lang w:eastAsia="ar-SA"/>
        </w:rPr>
      </w:pPr>
      <w:r w:rsidRPr="00716A89">
        <w:rPr>
          <w:rFonts w:cs="Tahoma"/>
          <w:b/>
          <w:i/>
          <w:sz w:val="16"/>
          <w:szCs w:val="18"/>
          <w:lang w:eastAsia="ar-SA"/>
        </w:rPr>
        <w:t xml:space="preserve">Opomba:  </w:t>
      </w:r>
      <w:r w:rsidRPr="00716A89">
        <w:rPr>
          <w:rFonts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54C85D2" w14:textId="77777777" w:rsidR="0018575F" w:rsidRPr="00716A89" w:rsidRDefault="0018575F" w:rsidP="00FB2203">
      <w:pPr>
        <w:keepNext/>
        <w:keepLines/>
        <w:rPr>
          <w:rFonts w:cs="Tahoma"/>
          <w:sz w:val="16"/>
          <w:szCs w:val="18"/>
          <w:lang w:eastAsia="ar-SA"/>
        </w:rPr>
      </w:pPr>
    </w:p>
    <w:p w14:paraId="23B69EDC" w14:textId="77777777" w:rsidR="0018575F" w:rsidRPr="00716A89" w:rsidRDefault="0018575F" w:rsidP="00FB2203">
      <w:pPr>
        <w:keepNext/>
        <w:keepLines/>
        <w:rPr>
          <w:rFonts w:ascii="Times New Roman" w:hAnsi="Times New Roman"/>
          <w:sz w:val="18"/>
          <w:szCs w:val="20"/>
        </w:rPr>
      </w:pPr>
      <w:r w:rsidRPr="00716A89">
        <w:rPr>
          <w:rFonts w:cs="Tahoma"/>
          <w:b/>
          <w:i/>
          <w:sz w:val="16"/>
          <w:szCs w:val="18"/>
          <w:lang w:eastAsia="ar-SA"/>
        </w:rPr>
        <w:t>Navodilo</w:t>
      </w:r>
      <w:r w:rsidRPr="00716A89">
        <w:rPr>
          <w:rFonts w:cs="Tahoma"/>
          <w:i/>
          <w:sz w:val="16"/>
          <w:szCs w:val="18"/>
          <w:lang w:eastAsia="ar-SA"/>
        </w:rPr>
        <w:t>: Obrazec se po potrebi kopira!</w:t>
      </w:r>
      <w:r w:rsidRPr="00716A89">
        <w:rPr>
          <w:sz w:val="18"/>
        </w:rPr>
        <w:t xml:space="preserve"> </w:t>
      </w:r>
    </w:p>
    <w:tbl>
      <w:tblPr>
        <w:tblW w:w="9745" w:type="dxa"/>
        <w:tblLayout w:type="fixed"/>
        <w:tblCellMar>
          <w:left w:w="70" w:type="dxa"/>
          <w:right w:w="70" w:type="dxa"/>
        </w:tblCellMar>
        <w:tblLook w:val="0000" w:firstRow="0" w:lastRow="0" w:firstColumn="0" w:lastColumn="0" w:noHBand="0" w:noVBand="0"/>
      </w:tblPr>
      <w:tblGrid>
        <w:gridCol w:w="599"/>
        <w:gridCol w:w="6626"/>
        <w:gridCol w:w="2520"/>
      </w:tblGrid>
      <w:tr w:rsidR="0077054B" w:rsidRPr="00716A89" w14:paraId="2FE6510A" w14:textId="77777777" w:rsidTr="0018575F">
        <w:tc>
          <w:tcPr>
            <w:tcW w:w="599" w:type="dxa"/>
            <w:tcBorders>
              <w:top w:val="single" w:sz="4" w:space="0" w:color="000000"/>
              <w:left w:val="single" w:sz="4" w:space="0" w:color="000000"/>
              <w:bottom w:val="single" w:sz="4" w:space="0" w:color="000000"/>
            </w:tcBorders>
          </w:tcPr>
          <w:p w14:paraId="039B6B05" w14:textId="77777777" w:rsidR="0077054B" w:rsidRPr="00716A89" w:rsidRDefault="0077054B" w:rsidP="00FB2203">
            <w:pPr>
              <w:keepNext/>
              <w:keepLines/>
              <w:snapToGrid w:val="0"/>
              <w:jc w:val="right"/>
              <w:rPr>
                <w:rFonts w:eastAsia="Calibri" w:cs="Tahoma"/>
                <w:sz w:val="20"/>
                <w:szCs w:val="20"/>
              </w:rPr>
            </w:pPr>
          </w:p>
        </w:tc>
        <w:tc>
          <w:tcPr>
            <w:tcW w:w="6626" w:type="dxa"/>
            <w:tcBorders>
              <w:top w:val="single" w:sz="4" w:space="0" w:color="000000"/>
              <w:bottom w:val="single" w:sz="4" w:space="0" w:color="000000"/>
            </w:tcBorders>
          </w:tcPr>
          <w:p w14:paraId="7C6557AF" w14:textId="77777777" w:rsidR="0077054B" w:rsidRPr="00716A89" w:rsidRDefault="0077054B" w:rsidP="00FB2203">
            <w:pPr>
              <w:keepNext/>
              <w:keepLines/>
              <w:snapToGrid w:val="0"/>
              <w:rPr>
                <w:rFonts w:eastAsia="Calibri" w:cs="Tahoma"/>
                <w:sz w:val="20"/>
                <w:szCs w:val="20"/>
              </w:rPr>
            </w:pPr>
            <w:r w:rsidRPr="00716A89">
              <w:rPr>
                <w:rFonts w:eastAsia="Calibri" w:cs="Tahoma"/>
                <w:sz w:val="20"/>
                <w:szCs w:val="20"/>
              </w:rPr>
              <w:t>POOBLASTILO PONUDNIKA</w:t>
            </w:r>
          </w:p>
        </w:tc>
        <w:tc>
          <w:tcPr>
            <w:tcW w:w="2520" w:type="dxa"/>
            <w:tcBorders>
              <w:top w:val="single" w:sz="4" w:space="0" w:color="000000"/>
              <w:left w:val="single" w:sz="4" w:space="0" w:color="808080"/>
              <w:bottom w:val="single" w:sz="4" w:space="0" w:color="000000"/>
              <w:right w:val="single" w:sz="4" w:space="0" w:color="000000"/>
            </w:tcBorders>
          </w:tcPr>
          <w:p w14:paraId="56E1CF9B" w14:textId="77777777" w:rsidR="0077054B" w:rsidRPr="00716A89" w:rsidRDefault="0077054B" w:rsidP="00FB2203">
            <w:pPr>
              <w:keepNext/>
              <w:keepLines/>
              <w:rPr>
                <w:rFonts w:eastAsia="Calibri" w:cs="Tahoma"/>
                <w:sz w:val="20"/>
                <w:szCs w:val="20"/>
              </w:rPr>
            </w:pPr>
            <w:r w:rsidRPr="00716A89">
              <w:rPr>
                <w:rFonts w:eastAsia="Calibri" w:cs="Tahoma"/>
                <w:b/>
                <w:sz w:val="20"/>
                <w:szCs w:val="20"/>
              </w:rPr>
              <w:t>Obrazec 1 k Prilogi 4</w:t>
            </w:r>
            <w:r w:rsidR="0018575F" w:rsidRPr="00716A89">
              <w:rPr>
                <w:rFonts w:eastAsia="Calibri" w:cs="Tahoma"/>
                <w:b/>
                <w:sz w:val="20"/>
                <w:szCs w:val="20"/>
              </w:rPr>
              <w:t>/1</w:t>
            </w:r>
          </w:p>
        </w:tc>
      </w:tr>
    </w:tbl>
    <w:p w14:paraId="31BFBD68" w14:textId="77777777" w:rsidR="0077054B" w:rsidRPr="00716A89" w:rsidRDefault="0077054B" w:rsidP="00FB2203">
      <w:pPr>
        <w:keepNext/>
        <w:keepLines/>
        <w:ind w:right="-143"/>
        <w:jc w:val="both"/>
        <w:rPr>
          <w:rFonts w:cs="Tahoma"/>
          <w:szCs w:val="20"/>
        </w:rPr>
      </w:pPr>
    </w:p>
    <w:p w14:paraId="23D21148" w14:textId="77777777" w:rsidR="0077054B" w:rsidRPr="00716A89" w:rsidRDefault="0077054B" w:rsidP="00FB2203">
      <w:pPr>
        <w:keepNext/>
        <w:keepLines/>
        <w:rPr>
          <w:rFonts w:cs="Tahoma"/>
          <w:sz w:val="20"/>
          <w:szCs w:val="20"/>
        </w:rPr>
      </w:pPr>
      <w:r w:rsidRPr="00716A89">
        <w:rPr>
          <w:rFonts w:cs="Tahoma"/>
          <w:sz w:val="20"/>
          <w:szCs w:val="20"/>
        </w:rPr>
        <w:t>Ponudnik: _____________________________________________________________________________</w:t>
      </w:r>
    </w:p>
    <w:p w14:paraId="4CEDAA1B" w14:textId="77777777" w:rsidR="0077054B" w:rsidRPr="00716A89" w:rsidRDefault="0077054B" w:rsidP="00FB2203">
      <w:pPr>
        <w:keepNext/>
        <w:keepLines/>
        <w:rPr>
          <w:rFonts w:cs="Tahoma"/>
          <w:sz w:val="20"/>
          <w:szCs w:val="20"/>
        </w:rPr>
      </w:pPr>
    </w:p>
    <w:p w14:paraId="54A3BB6E" w14:textId="251A6EA6" w:rsidR="0077054B" w:rsidRPr="00716A89" w:rsidRDefault="0077054B" w:rsidP="00FB2203">
      <w:pPr>
        <w:keepNext/>
        <w:keepLines/>
        <w:jc w:val="both"/>
        <w:rPr>
          <w:rFonts w:cs="Tahoma"/>
          <w:b/>
          <w:sz w:val="20"/>
          <w:szCs w:val="20"/>
        </w:rPr>
      </w:pPr>
      <w:r w:rsidRPr="00716A89">
        <w:rPr>
          <w:rFonts w:cs="Tahoma"/>
          <w:sz w:val="20"/>
          <w:szCs w:val="20"/>
        </w:rPr>
        <w:t>za izvedbo javnega naročila</w:t>
      </w:r>
      <w:r w:rsidRPr="00716A89">
        <w:rPr>
          <w:rFonts w:cs="Tahoma"/>
          <w:b/>
          <w:sz w:val="20"/>
          <w:szCs w:val="20"/>
        </w:rPr>
        <w:t xml:space="preserve"> </w:t>
      </w:r>
      <w:r w:rsidRPr="00716A89">
        <w:rPr>
          <w:rFonts w:cs="Tahoma"/>
          <w:sz w:val="20"/>
          <w:szCs w:val="20"/>
        </w:rPr>
        <w:t>št.</w:t>
      </w:r>
      <w:r w:rsidRPr="00716A89">
        <w:rPr>
          <w:rFonts w:cs="Tahoma"/>
          <w:b/>
          <w:szCs w:val="20"/>
        </w:rPr>
        <w:t xml:space="preserve"> </w:t>
      </w:r>
      <w:r w:rsidR="00E10C70">
        <w:rPr>
          <w:rFonts w:cs="Tahoma"/>
          <w:b/>
          <w:sz w:val="20"/>
          <w:szCs w:val="20"/>
        </w:rPr>
        <w:t xml:space="preserve">LPT-49/25 - </w:t>
      </w:r>
      <w:r w:rsidR="00E10C70" w:rsidRPr="00E10C70">
        <w:rPr>
          <w:rFonts w:cs="Tahoma"/>
          <w:b/>
          <w:sz w:val="20"/>
          <w:szCs w:val="20"/>
        </w:rPr>
        <w:t>Čiščenje oljnih lovilcev na parkiriščih</w:t>
      </w:r>
      <w:r w:rsidR="00E10C70">
        <w:rPr>
          <w:rFonts w:cs="Tahoma"/>
          <w:b/>
          <w:sz w:val="20"/>
          <w:szCs w:val="20"/>
        </w:rPr>
        <w:t xml:space="preserve"> </w:t>
      </w:r>
      <w:r w:rsidRPr="00716A89">
        <w:rPr>
          <w:rFonts w:cs="Tahoma"/>
          <w:sz w:val="20"/>
          <w:szCs w:val="20"/>
        </w:rPr>
        <w:t>ter v skladu s 94. členom ZJN-3</w:t>
      </w:r>
    </w:p>
    <w:p w14:paraId="285A3AD6" w14:textId="77777777" w:rsidR="0077054B" w:rsidRPr="00716A89" w:rsidRDefault="0077054B" w:rsidP="00FB2203">
      <w:pPr>
        <w:keepNext/>
        <w:keepLines/>
        <w:rPr>
          <w:rFonts w:cs="Tahoma"/>
          <w:sz w:val="20"/>
          <w:szCs w:val="20"/>
        </w:rPr>
      </w:pPr>
    </w:p>
    <w:p w14:paraId="288FEF59" w14:textId="77777777" w:rsidR="0077054B" w:rsidRPr="00716A89" w:rsidRDefault="0077054B" w:rsidP="00FB2203">
      <w:pPr>
        <w:keepNext/>
        <w:keepLines/>
        <w:jc w:val="center"/>
        <w:rPr>
          <w:rFonts w:cs="Tahoma"/>
          <w:b/>
          <w:sz w:val="22"/>
          <w:szCs w:val="22"/>
        </w:rPr>
      </w:pPr>
      <w:r w:rsidRPr="00716A89">
        <w:rPr>
          <w:rFonts w:cs="Tahoma"/>
          <w:b/>
          <w:sz w:val="22"/>
          <w:szCs w:val="22"/>
        </w:rPr>
        <w:t>POOBLAŠČAMO</w:t>
      </w:r>
    </w:p>
    <w:p w14:paraId="34DDE760" w14:textId="77777777" w:rsidR="0077054B" w:rsidRPr="00716A89" w:rsidRDefault="0077054B" w:rsidP="00FB2203">
      <w:pPr>
        <w:keepNext/>
        <w:keepLines/>
        <w:rPr>
          <w:rFonts w:cs="Tahoma"/>
          <w:sz w:val="20"/>
          <w:szCs w:val="20"/>
        </w:rPr>
      </w:pPr>
    </w:p>
    <w:p w14:paraId="400210A3" w14:textId="77777777" w:rsidR="0077054B" w:rsidRPr="00716A89" w:rsidRDefault="0077054B" w:rsidP="00FB2203">
      <w:pPr>
        <w:keepNext/>
        <w:keepLines/>
        <w:spacing w:after="120" w:line="276" w:lineRule="auto"/>
        <w:jc w:val="both"/>
        <w:rPr>
          <w:rFonts w:cs="Tahoma"/>
          <w:sz w:val="20"/>
          <w:szCs w:val="20"/>
        </w:rPr>
      </w:pPr>
      <w:r w:rsidRPr="00716A89">
        <w:rPr>
          <w:rFonts w:cs="Tahoma"/>
          <w:sz w:val="20"/>
          <w:szCs w:val="20"/>
        </w:rPr>
        <w:t>naročnika predmetnega javnega naročila:</w:t>
      </w:r>
    </w:p>
    <w:p w14:paraId="2A4510FC" w14:textId="77777777" w:rsidR="0077054B" w:rsidRPr="00716A89" w:rsidRDefault="00E44052" w:rsidP="00FB2203">
      <w:pPr>
        <w:keepNext/>
        <w:keepLines/>
        <w:numPr>
          <w:ilvl w:val="0"/>
          <w:numId w:val="6"/>
        </w:numPr>
        <w:ind w:left="644"/>
        <w:rPr>
          <w:rFonts w:cs="Tahoma"/>
          <w:b/>
          <w:bCs/>
          <w:sz w:val="20"/>
          <w:szCs w:val="20"/>
        </w:rPr>
      </w:pPr>
      <w:r>
        <w:rPr>
          <w:rFonts w:cs="Tahoma"/>
          <w:sz w:val="20"/>
          <w:szCs w:val="22"/>
        </w:rPr>
        <w:t>Javno podjetje Ljubljanska parkirišča in tržnice, d.o.o.</w:t>
      </w:r>
      <w:r w:rsidR="0077054B" w:rsidRPr="00716A89">
        <w:rPr>
          <w:rFonts w:cs="Tahoma"/>
          <w:bCs/>
          <w:sz w:val="20"/>
          <w:szCs w:val="20"/>
        </w:rPr>
        <w:t>,</w:t>
      </w:r>
    </w:p>
    <w:p w14:paraId="36A9703C" w14:textId="77777777" w:rsidR="0077054B" w:rsidRPr="00716A89" w:rsidRDefault="0077054B" w:rsidP="00FB2203">
      <w:pPr>
        <w:keepNext/>
        <w:keepLines/>
        <w:rPr>
          <w:rFonts w:cs="Tahoma"/>
          <w:sz w:val="20"/>
          <w:szCs w:val="20"/>
        </w:rPr>
      </w:pPr>
    </w:p>
    <w:p w14:paraId="1D437BBA" w14:textId="77777777" w:rsidR="0077054B" w:rsidRPr="00716A89" w:rsidRDefault="0077054B" w:rsidP="00FB2203">
      <w:pPr>
        <w:keepNext/>
        <w:keepLines/>
        <w:spacing w:line="276" w:lineRule="auto"/>
        <w:jc w:val="both"/>
        <w:rPr>
          <w:rFonts w:cs="Tahoma"/>
          <w:sz w:val="20"/>
          <w:szCs w:val="20"/>
        </w:rPr>
      </w:pPr>
      <w:r w:rsidRPr="00716A89">
        <w:rPr>
          <w:rFonts w:cs="Tahoma"/>
          <w:sz w:val="20"/>
          <w:szCs w:val="20"/>
        </w:rPr>
        <w:t>da na podlagi potrjenega računa oziroma situacije neposredno plačuje naše obveznosti do naslednjih podizvajalcev:</w:t>
      </w:r>
    </w:p>
    <w:p w14:paraId="40EE3E73" w14:textId="77777777" w:rsidR="0077054B" w:rsidRPr="00716A89" w:rsidRDefault="0077054B" w:rsidP="00FB2203">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716A89" w14:paraId="2002DC1B" w14:textId="77777777" w:rsidTr="00A277B0">
        <w:tc>
          <w:tcPr>
            <w:tcW w:w="392" w:type="dxa"/>
            <w:shd w:val="clear" w:color="auto" w:fill="auto"/>
            <w:vAlign w:val="center"/>
          </w:tcPr>
          <w:p w14:paraId="0EDE9E3E" w14:textId="77777777" w:rsidR="0077054B" w:rsidRPr="00716A89" w:rsidRDefault="0077054B" w:rsidP="00FB2203">
            <w:pPr>
              <w:keepNext/>
              <w:keepLines/>
              <w:spacing w:line="276" w:lineRule="auto"/>
              <w:ind w:right="-108"/>
              <w:rPr>
                <w:rFonts w:cs="Tahoma"/>
                <w:sz w:val="20"/>
                <w:szCs w:val="22"/>
                <w:lang w:eastAsia="en-US"/>
              </w:rPr>
            </w:pPr>
            <w:r w:rsidRPr="00716A89">
              <w:rPr>
                <w:rFonts w:cs="Tahoma"/>
                <w:sz w:val="18"/>
                <w:szCs w:val="22"/>
                <w:lang w:eastAsia="en-US"/>
              </w:rPr>
              <w:t>Št.</w:t>
            </w:r>
            <w:r w:rsidRPr="00716A89">
              <w:rPr>
                <w:rFonts w:cs="Tahoma"/>
                <w:sz w:val="20"/>
                <w:szCs w:val="22"/>
                <w:lang w:eastAsia="en-US"/>
              </w:rPr>
              <w:t xml:space="preserve"> </w:t>
            </w:r>
          </w:p>
        </w:tc>
        <w:tc>
          <w:tcPr>
            <w:tcW w:w="9214" w:type="dxa"/>
            <w:shd w:val="clear" w:color="auto" w:fill="auto"/>
            <w:vAlign w:val="center"/>
          </w:tcPr>
          <w:p w14:paraId="0D69698C" w14:textId="77777777" w:rsidR="0077054B" w:rsidRPr="00716A89" w:rsidRDefault="0077054B" w:rsidP="00FB2203">
            <w:pPr>
              <w:keepNext/>
              <w:keepLines/>
              <w:spacing w:line="276" w:lineRule="auto"/>
              <w:jc w:val="center"/>
              <w:rPr>
                <w:rFonts w:cs="Tahoma"/>
                <w:sz w:val="20"/>
                <w:szCs w:val="22"/>
                <w:lang w:eastAsia="en-US"/>
              </w:rPr>
            </w:pPr>
            <w:r w:rsidRPr="00716A89">
              <w:rPr>
                <w:rFonts w:cs="Tahoma"/>
                <w:sz w:val="18"/>
                <w:szCs w:val="22"/>
                <w:lang w:eastAsia="en-US"/>
              </w:rPr>
              <w:t>NAZIV PODIZVAJALCA</w:t>
            </w:r>
          </w:p>
        </w:tc>
      </w:tr>
      <w:tr w:rsidR="0077054B" w:rsidRPr="00716A89" w14:paraId="188D1577" w14:textId="77777777" w:rsidTr="00A277B0">
        <w:tc>
          <w:tcPr>
            <w:tcW w:w="392" w:type="dxa"/>
            <w:shd w:val="clear" w:color="auto" w:fill="auto"/>
            <w:vAlign w:val="center"/>
          </w:tcPr>
          <w:p w14:paraId="28C2ACC9" w14:textId="77777777" w:rsidR="0077054B" w:rsidRPr="00716A89" w:rsidRDefault="0077054B" w:rsidP="00FB2203">
            <w:pPr>
              <w:keepNext/>
              <w:keepLines/>
              <w:spacing w:line="276" w:lineRule="auto"/>
              <w:jc w:val="center"/>
              <w:rPr>
                <w:rFonts w:cs="Tahoma"/>
                <w:sz w:val="16"/>
                <w:szCs w:val="22"/>
                <w:lang w:eastAsia="en-US"/>
              </w:rPr>
            </w:pPr>
          </w:p>
          <w:p w14:paraId="4F6B5E9B" w14:textId="77777777" w:rsidR="0077054B" w:rsidRPr="00716A89" w:rsidRDefault="0077054B" w:rsidP="00FB2203">
            <w:pPr>
              <w:keepNext/>
              <w:keepLines/>
              <w:spacing w:line="276" w:lineRule="auto"/>
              <w:jc w:val="center"/>
              <w:rPr>
                <w:rFonts w:cs="Tahoma"/>
                <w:sz w:val="16"/>
                <w:szCs w:val="22"/>
                <w:lang w:eastAsia="en-US"/>
              </w:rPr>
            </w:pPr>
            <w:r w:rsidRPr="00716A89">
              <w:rPr>
                <w:rFonts w:cs="Tahoma"/>
                <w:sz w:val="16"/>
                <w:szCs w:val="22"/>
                <w:lang w:eastAsia="en-US"/>
              </w:rPr>
              <w:t>1.</w:t>
            </w:r>
          </w:p>
          <w:p w14:paraId="65193400" w14:textId="77777777" w:rsidR="0077054B" w:rsidRPr="00716A89" w:rsidRDefault="0077054B" w:rsidP="00FB2203">
            <w:pPr>
              <w:keepNext/>
              <w:keepLines/>
              <w:spacing w:line="276" w:lineRule="auto"/>
              <w:jc w:val="center"/>
              <w:rPr>
                <w:rFonts w:cs="Tahoma"/>
                <w:sz w:val="16"/>
                <w:szCs w:val="22"/>
                <w:lang w:eastAsia="en-US"/>
              </w:rPr>
            </w:pPr>
          </w:p>
        </w:tc>
        <w:tc>
          <w:tcPr>
            <w:tcW w:w="9214" w:type="dxa"/>
            <w:shd w:val="clear" w:color="auto" w:fill="auto"/>
            <w:vAlign w:val="center"/>
          </w:tcPr>
          <w:p w14:paraId="12ECE016" w14:textId="77777777" w:rsidR="0077054B" w:rsidRPr="00716A89" w:rsidRDefault="0077054B" w:rsidP="00FB2203">
            <w:pPr>
              <w:keepNext/>
              <w:keepLines/>
              <w:spacing w:line="276" w:lineRule="auto"/>
              <w:rPr>
                <w:rFonts w:cs="Tahoma"/>
                <w:sz w:val="22"/>
                <w:szCs w:val="22"/>
                <w:lang w:eastAsia="en-US"/>
              </w:rPr>
            </w:pPr>
          </w:p>
          <w:p w14:paraId="245D57AD" w14:textId="77777777" w:rsidR="0077054B" w:rsidRPr="00716A89" w:rsidRDefault="0077054B" w:rsidP="00FB2203">
            <w:pPr>
              <w:keepNext/>
              <w:keepLines/>
              <w:spacing w:line="276" w:lineRule="auto"/>
              <w:rPr>
                <w:rFonts w:cs="Tahoma"/>
                <w:sz w:val="22"/>
                <w:szCs w:val="22"/>
                <w:lang w:eastAsia="en-US"/>
              </w:rPr>
            </w:pPr>
          </w:p>
          <w:p w14:paraId="2BF95DB8" w14:textId="77777777" w:rsidR="0077054B" w:rsidRPr="00716A89" w:rsidRDefault="0077054B" w:rsidP="00FB2203">
            <w:pPr>
              <w:keepNext/>
              <w:keepLines/>
              <w:spacing w:line="276" w:lineRule="auto"/>
              <w:rPr>
                <w:rFonts w:cs="Tahoma"/>
                <w:sz w:val="22"/>
                <w:szCs w:val="22"/>
                <w:lang w:eastAsia="en-US"/>
              </w:rPr>
            </w:pPr>
          </w:p>
        </w:tc>
      </w:tr>
      <w:tr w:rsidR="0077054B" w:rsidRPr="00716A89" w14:paraId="41E2F832" w14:textId="77777777" w:rsidTr="00A277B0">
        <w:tc>
          <w:tcPr>
            <w:tcW w:w="392" w:type="dxa"/>
            <w:shd w:val="clear" w:color="auto" w:fill="auto"/>
            <w:vAlign w:val="center"/>
          </w:tcPr>
          <w:p w14:paraId="777D43DA" w14:textId="77777777" w:rsidR="0077054B" w:rsidRPr="00716A89" w:rsidRDefault="0077054B" w:rsidP="00FB2203">
            <w:pPr>
              <w:keepNext/>
              <w:keepLines/>
              <w:spacing w:line="276" w:lineRule="auto"/>
              <w:jc w:val="center"/>
              <w:rPr>
                <w:rFonts w:cs="Tahoma"/>
                <w:sz w:val="16"/>
                <w:szCs w:val="22"/>
                <w:lang w:eastAsia="en-US"/>
              </w:rPr>
            </w:pPr>
          </w:p>
          <w:p w14:paraId="1BA1094B" w14:textId="77777777" w:rsidR="0077054B" w:rsidRPr="00716A89" w:rsidRDefault="0077054B" w:rsidP="00FB2203">
            <w:pPr>
              <w:keepNext/>
              <w:keepLines/>
              <w:spacing w:line="276" w:lineRule="auto"/>
              <w:jc w:val="center"/>
              <w:rPr>
                <w:rFonts w:cs="Tahoma"/>
                <w:sz w:val="16"/>
                <w:szCs w:val="22"/>
                <w:lang w:eastAsia="en-US"/>
              </w:rPr>
            </w:pPr>
            <w:r w:rsidRPr="00716A89">
              <w:rPr>
                <w:rFonts w:cs="Tahoma"/>
                <w:sz w:val="16"/>
                <w:szCs w:val="22"/>
                <w:lang w:eastAsia="en-US"/>
              </w:rPr>
              <w:t>2.</w:t>
            </w:r>
          </w:p>
          <w:p w14:paraId="0BEE48E8" w14:textId="77777777" w:rsidR="0077054B" w:rsidRPr="00716A89" w:rsidRDefault="0077054B" w:rsidP="00FB2203">
            <w:pPr>
              <w:keepNext/>
              <w:keepLines/>
              <w:spacing w:line="276" w:lineRule="auto"/>
              <w:jc w:val="center"/>
              <w:rPr>
                <w:rFonts w:cs="Tahoma"/>
                <w:sz w:val="16"/>
                <w:szCs w:val="22"/>
                <w:lang w:eastAsia="en-US"/>
              </w:rPr>
            </w:pPr>
          </w:p>
        </w:tc>
        <w:tc>
          <w:tcPr>
            <w:tcW w:w="9214" w:type="dxa"/>
            <w:shd w:val="clear" w:color="auto" w:fill="auto"/>
            <w:vAlign w:val="center"/>
          </w:tcPr>
          <w:p w14:paraId="4F6FAAC5" w14:textId="77777777" w:rsidR="0077054B" w:rsidRPr="00716A89" w:rsidRDefault="0077054B" w:rsidP="00FB2203">
            <w:pPr>
              <w:keepNext/>
              <w:keepLines/>
              <w:spacing w:line="276" w:lineRule="auto"/>
              <w:rPr>
                <w:rFonts w:cs="Tahoma"/>
                <w:sz w:val="22"/>
                <w:szCs w:val="22"/>
                <w:lang w:eastAsia="en-US"/>
              </w:rPr>
            </w:pPr>
          </w:p>
          <w:p w14:paraId="09F73424" w14:textId="77777777" w:rsidR="0077054B" w:rsidRPr="00716A89" w:rsidRDefault="0077054B" w:rsidP="00FB2203">
            <w:pPr>
              <w:keepNext/>
              <w:keepLines/>
              <w:spacing w:line="276" w:lineRule="auto"/>
              <w:rPr>
                <w:rFonts w:cs="Tahoma"/>
                <w:sz w:val="22"/>
                <w:szCs w:val="22"/>
                <w:lang w:eastAsia="en-US"/>
              </w:rPr>
            </w:pPr>
          </w:p>
          <w:p w14:paraId="6B98041F" w14:textId="77777777" w:rsidR="0077054B" w:rsidRPr="00716A89" w:rsidRDefault="0077054B" w:rsidP="00FB2203">
            <w:pPr>
              <w:keepNext/>
              <w:keepLines/>
              <w:spacing w:line="276" w:lineRule="auto"/>
              <w:rPr>
                <w:rFonts w:cs="Tahoma"/>
                <w:sz w:val="22"/>
                <w:szCs w:val="22"/>
                <w:lang w:eastAsia="en-US"/>
              </w:rPr>
            </w:pPr>
          </w:p>
        </w:tc>
      </w:tr>
      <w:tr w:rsidR="0077054B" w:rsidRPr="00716A89" w14:paraId="6CD1D376" w14:textId="77777777" w:rsidTr="00A277B0">
        <w:tc>
          <w:tcPr>
            <w:tcW w:w="392" w:type="dxa"/>
            <w:shd w:val="clear" w:color="auto" w:fill="auto"/>
            <w:vAlign w:val="center"/>
          </w:tcPr>
          <w:p w14:paraId="3B587566" w14:textId="77777777" w:rsidR="0077054B" w:rsidRPr="00716A89" w:rsidRDefault="0077054B" w:rsidP="00FB2203">
            <w:pPr>
              <w:keepNext/>
              <w:keepLines/>
              <w:spacing w:line="276" w:lineRule="auto"/>
              <w:jc w:val="center"/>
              <w:rPr>
                <w:rFonts w:cs="Tahoma"/>
                <w:sz w:val="16"/>
                <w:szCs w:val="22"/>
                <w:lang w:eastAsia="en-US"/>
              </w:rPr>
            </w:pPr>
          </w:p>
          <w:p w14:paraId="4B9C9EB9" w14:textId="77777777" w:rsidR="0077054B" w:rsidRPr="00716A89" w:rsidRDefault="0077054B" w:rsidP="00FB2203">
            <w:pPr>
              <w:keepNext/>
              <w:keepLines/>
              <w:spacing w:line="276" w:lineRule="auto"/>
              <w:jc w:val="center"/>
              <w:rPr>
                <w:rFonts w:cs="Tahoma"/>
                <w:sz w:val="16"/>
                <w:szCs w:val="22"/>
                <w:lang w:eastAsia="en-US"/>
              </w:rPr>
            </w:pPr>
            <w:r w:rsidRPr="00716A89">
              <w:rPr>
                <w:rFonts w:cs="Tahoma"/>
                <w:sz w:val="16"/>
                <w:szCs w:val="22"/>
                <w:lang w:eastAsia="en-US"/>
              </w:rPr>
              <w:t>3.</w:t>
            </w:r>
          </w:p>
          <w:p w14:paraId="528202C9" w14:textId="77777777" w:rsidR="0077054B" w:rsidRPr="00716A89" w:rsidRDefault="0077054B" w:rsidP="00FB2203">
            <w:pPr>
              <w:keepNext/>
              <w:keepLines/>
              <w:spacing w:line="276" w:lineRule="auto"/>
              <w:jc w:val="center"/>
              <w:rPr>
                <w:rFonts w:cs="Tahoma"/>
                <w:sz w:val="16"/>
                <w:szCs w:val="22"/>
                <w:lang w:eastAsia="en-US"/>
              </w:rPr>
            </w:pPr>
          </w:p>
        </w:tc>
        <w:tc>
          <w:tcPr>
            <w:tcW w:w="9214" w:type="dxa"/>
            <w:shd w:val="clear" w:color="auto" w:fill="auto"/>
            <w:vAlign w:val="center"/>
          </w:tcPr>
          <w:p w14:paraId="60B1C238" w14:textId="77777777" w:rsidR="0077054B" w:rsidRPr="00716A89" w:rsidRDefault="0077054B" w:rsidP="00FB2203">
            <w:pPr>
              <w:keepNext/>
              <w:keepLines/>
              <w:spacing w:line="276" w:lineRule="auto"/>
              <w:rPr>
                <w:rFonts w:cs="Tahoma"/>
                <w:sz w:val="22"/>
                <w:szCs w:val="22"/>
                <w:lang w:eastAsia="en-US"/>
              </w:rPr>
            </w:pPr>
          </w:p>
          <w:p w14:paraId="1E74B916" w14:textId="77777777" w:rsidR="0077054B" w:rsidRPr="00716A89" w:rsidRDefault="0077054B" w:rsidP="00FB2203">
            <w:pPr>
              <w:keepNext/>
              <w:keepLines/>
              <w:spacing w:line="276" w:lineRule="auto"/>
              <w:rPr>
                <w:rFonts w:cs="Tahoma"/>
                <w:sz w:val="22"/>
                <w:szCs w:val="22"/>
                <w:lang w:eastAsia="en-US"/>
              </w:rPr>
            </w:pPr>
          </w:p>
          <w:p w14:paraId="7EED3331" w14:textId="77777777" w:rsidR="0077054B" w:rsidRPr="00716A89" w:rsidRDefault="0077054B" w:rsidP="00FB2203">
            <w:pPr>
              <w:keepNext/>
              <w:keepLines/>
              <w:spacing w:line="276" w:lineRule="auto"/>
              <w:rPr>
                <w:rFonts w:cs="Tahoma"/>
                <w:sz w:val="22"/>
                <w:szCs w:val="22"/>
                <w:lang w:eastAsia="en-US"/>
              </w:rPr>
            </w:pPr>
          </w:p>
        </w:tc>
      </w:tr>
    </w:tbl>
    <w:p w14:paraId="48AA4F07" w14:textId="77777777" w:rsidR="0077054B" w:rsidRPr="00716A89" w:rsidRDefault="0077054B" w:rsidP="00FB2203">
      <w:pPr>
        <w:keepNext/>
        <w:keepLines/>
        <w:jc w:val="both"/>
        <w:rPr>
          <w:rFonts w:cs="Tahoma"/>
          <w:bCs/>
          <w:i/>
          <w:noProof/>
          <w:sz w:val="18"/>
          <w:szCs w:val="18"/>
        </w:rPr>
      </w:pPr>
    </w:p>
    <w:p w14:paraId="48A68E71" w14:textId="77777777" w:rsidR="0077054B" w:rsidRPr="00716A89" w:rsidRDefault="0077054B" w:rsidP="00FB2203">
      <w:pPr>
        <w:keepNext/>
        <w:keepLines/>
        <w:jc w:val="both"/>
        <w:rPr>
          <w:rFonts w:cs="Tahoma"/>
          <w:bCs/>
          <w:i/>
          <w:noProof/>
          <w:sz w:val="18"/>
          <w:szCs w:val="18"/>
        </w:rPr>
      </w:pPr>
    </w:p>
    <w:p w14:paraId="38B36928" w14:textId="77777777" w:rsidR="0077054B" w:rsidRPr="00716A89" w:rsidRDefault="0077054B" w:rsidP="00FB2203">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716A89" w14:paraId="5085C464" w14:textId="77777777" w:rsidTr="00A277B0">
        <w:tc>
          <w:tcPr>
            <w:tcW w:w="3189" w:type="dxa"/>
            <w:tcBorders>
              <w:top w:val="single" w:sz="4" w:space="0" w:color="auto"/>
            </w:tcBorders>
            <w:vAlign w:val="bottom"/>
          </w:tcPr>
          <w:p w14:paraId="55D5F0C8"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0B830CEA"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3D9321D5" w14:textId="77777777" w:rsidR="0077054B" w:rsidRPr="00716A89" w:rsidRDefault="0077054B" w:rsidP="00FB2203">
            <w:pPr>
              <w:keepNext/>
              <w:keepLines/>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36CC0C44" w14:textId="77777777" w:rsidR="0077054B" w:rsidRPr="00716A89" w:rsidRDefault="0077054B" w:rsidP="00FB2203">
      <w:pPr>
        <w:keepNext/>
        <w:keepLines/>
        <w:tabs>
          <w:tab w:val="left" w:pos="2835"/>
        </w:tabs>
        <w:ind w:left="284" w:hanging="284"/>
        <w:jc w:val="both"/>
        <w:rPr>
          <w:rFonts w:cs="Tahoma"/>
          <w:sz w:val="20"/>
          <w:szCs w:val="20"/>
        </w:rPr>
      </w:pPr>
    </w:p>
    <w:p w14:paraId="4CFF61AC" w14:textId="77777777" w:rsidR="0077054B" w:rsidRPr="00716A89" w:rsidRDefault="0077054B" w:rsidP="00FB2203">
      <w:pPr>
        <w:keepNext/>
        <w:keepLines/>
        <w:tabs>
          <w:tab w:val="left" w:pos="2835"/>
        </w:tabs>
        <w:ind w:left="284" w:hanging="284"/>
        <w:jc w:val="both"/>
        <w:rPr>
          <w:rFonts w:cs="Tahoma"/>
          <w:sz w:val="20"/>
          <w:szCs w:val="20"/>
        </w:rPr>
      </w:pPr>
    </w:p>
    <w:p w14:paraId="7C52DC92" w14:textId="77777777" w:rsidR="003975B6" w:rsidRPr="00716A89" w:rsidRDefault="003975B6" w:rsidP="00FB2203">
      <w:pPr>
        <w:keepNext/>
        <w:keepLines/>
        <w:tabs>
          <w:tab w:val="left" w:pos="2835"/>
        </w:tabs>
        <w:ind w:left="284" w:hanging="284"/>
        <w:jc w:val="both"/>
        <w:rPr>
          <w:rFonts w:cs="Tahoma"/>
          <w:sz w:val="20"/>
          <w:szCs w:val="20"/>
        </w:rPr>
      </w:pPr>
    </w:p>
    <w:p w14:paraId="11E4CC1F" w14:textId="77777777" w:rsidR="0077054B" w:rsidRPr="00716A89" w:rsidRDefault="0077054B" w:rsidP="00FB2203">
      <w:pPr>
        <w:keepNext/>
        <w:keepLines/>
        <w:tabs>
          <w:tab w:val="left" w:pos="2835"/>
        </w:tabs>
        <w:ind w:left="284" w:hanging="284"/>
        <w:jc w:val="both"/>
        <w:rPr>
          <w:rFonts w:cs="Tahoma"/>
          <w:sz w:val="20"/>
          <w:szCs w:val="20"/>
        </w:rPr>
      </w:pPr>
    </w:p>
    <w:p w14:paraId="11777723" w14:textId="77777777" w:rsidR="0077054B" w:rsidRPr="00716A89" w:rsidRDefault="0077054B" w:rsidP="00FB2203">
      <w:pPr>
        <w:keepNext/>
        <w:keepLines/>
        <w:jc w:val="both"/>
        <w:rPr>
          <w:rFonts w:ascii="Times New Roman" w:hAnsi="Times New Roman"/>
          <w:b/>
          <w:sz w:val="20"/>
          <w:szCs w:val="20"/>
        </w:rPr>
      </w:pPr>
    </w:p>
    <w:p w14:paraId="2F224432"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iCs/>
          <w:sz w:val="18"/>
          <w:szCs w:val="22"/>
        </w:rPr>
        <w:t xml:space="preserve">Obrazec se izpolni in podpiše </w:t>
      </w:r>
      <w:r w:rsidRPr="00716A89">
        <w:rPr>
          <w:rFonts w:cs="Tahoma"/>
          <w:i/>
          <w:iCs/>
          <w:sz w:val="18"/>
          <w:szCs w:val="22"/>
          <w:u w:val="single"/>
        </w:rPr>
        <w:t>kadar namerava ponudnik izvesti javno naročilo s podizvajalcem, ki zahteva neposredno plačilo</w:t>
      </w:r>
      <w:r w:rsidRPr="00716A89">
        <w:rPr>
          <w:rFonts w:cs="Tahoma"/>
          <w:i/>
          <w:iCs/>
          <w:sz w:val="18"/>
          <w:szCs w:val="22"/>
        </w:rPr>
        <w:t xml:space="preserve"> v skladu s 94. členom ZJN-3, ter posledično služi kot priloga k pogodbi o izvedbi javnega naročila.</w:t>
      </w:r>
    </w:p>
    <w:p w14:paraId="509EFAC5" w14:textId="77777777" w:rsidR="0077054B" w:rsidRPr="00716A89" w:rsidRDefault="0077054B" w:rsidP="00FB2203">
      <w:pPr>
        <w:keepNext/>
        <w:keepLines/>
        <w:jc w:val="both"/>
        <w:rPr>
          <w:rFonts w:cs="Tahoma"/>
          <w:i/>
          <w:iCs/>
          <w:sz w:val="16"/>
          <w:szCs w:val="22"/>
        </w:rPr>
      </w:pPr>
    </w:p>
    <w:p w14:paraId="7E0731C7" w14:textId="77777777" w:rsidR="0077054B" w:rsidRPr="00716A89" w:rsidRDefault="0077054B" w:rsidP="00FB2203">
      <w:pPr>
        <w:keepNext/>
        <w:keepLines/>
        <w:jc w:val="both"/>
        <w:rPr>
          <w:rFonts w:cs="Tahoma"/>
          <w:i/>
          <w:iCs/>
          <w:sz w:val="18"/>
          <w:szCs w:val="22"/>
        </w:rPr>
      </w:pPr>
      <w:r w:rsidRPr="00716A89">
        <w:rPr>
          <w:rFonts w:cs="Tahoma"/>
          <w:i/>
          <w:iCs/>
          <w:sz w:val="18"/>
          <w:szCs w:val="22"/>
        </w:rPr>
        <w:t xml:space="preserve">V primeru, da ponudnik </w:t>
      </w:r>
      <w:r w:rsidRPr="00716A89">
        <w:rPr>
          <w:rFonts w:cs="Tahoma"/>
          <w:i/>
          <w:iCs/>
          <w:sz w:val="18"/>
          <w:szCs w:val="22"/>
          <w:u w:val="single"/>
        </w:rPr>
        <w:t>ne namerava</w:t>
      </w:r>
      <w:r w:rsidRPr="00716A89">
        <w:rPr>
          <w:rFonts w:cs="Tahoma"/>
          <w:i/>
          <w:iCs/>
          <w:sz w:val="18"/>
          <w:szCs w:val="22"/>
        </w:rPr>
        <w:t xml:space="preserve"> izvesti javno naročilo s podizvajalcem, </w:t>
      </w:r>
      <w:r w:rsidRPr="00716A89">
        <w:rPr>
          <w:rFonts w:cs="Tahoma"/>
          <w:i/>
          <w:iCs/>
          <w:sz w:val="18"/>
          <w:szCs w:val="22"/>
          <w:u w:val="single"/>
        </w:rPr>
        <w:t>ki zahteva neposredno plačilo</w:t>
      </w:r>
      <w:r w:rsidRPr="00716A89">
        <w:rPr>
          <w:rFonts w:cs="Tahoma"/>
          <w:i/>
          <w:iCs/>
          <w:sz w:val="18"/>
          <w:szCs w:val="22"/>
        </w:rPr>
        <w:t xml:space="preserve">, obrazca ni potrebno izpolniti.  </w:t>
      </w:r>
    </w:p>
    <w:p w14:paraId="750D93CE" w14:textId="77777777" w:rsidR="0077054B" w:rsidRPr="00716A89" w:rsidRDefault="0077054B" w:rsidP="00FB2203">
      <w:pPr>
        <w:keepNext/>
        <w:keepLines/>
        <w:jc w:val="both"/>
        <w:rPr>
          <w:rFonts w:cs="Tahoma"/>
          <w:i/>
          <w:iCs/>
          <w:sz w:val="20"/>
          <w:szCs w:val="22"/>
        </w:rPr>
      </w:pPr>
    </w:p>
    <w:p w14:paraId="24EC310F"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Navodilo: </w:t>
      </w:r>
      <w:r w:rsidRPr="00716A89">
        <w:rPr>
          <w:rFonts w:cs="Tahoma"/>
          <w:i/>
          <w:iCs/>
          <w:sz w:val="18"/>
          <w:szCs w:val="22"/>
        </w:rPr>
        <w:t>Glavni izvajalec mora svojemu računu ali situaciji priložiti račun ali situacijo podizvajalca, ki ga je predhodno potrdil.</w:t>
      </w:r>
    </w:p>
    <w:p w14:paraId="1422E398" w14:textId="77777777" w:rsidR="0077054B" w:rsidRPr="00716A89" w:rsidRDefault="0077054B" w:rsidP="00FB2203">
      <w:pPr>
        <w:keepNext/>
        <w:keepLines/>
        <w:jc w:val="both"/>
        <w:rPr>
          <w:rFonts w:cs="Tahoma"/>
          <w:i/>
          <w:sz w:val="18"/>
          <w:szCs w:val="20"/>
        </w:rPr>
      </w:pPr>
    </w:p>
    <w:p w14:paraId="1981FB37" w14:textId="77777777" w:rsidR="0077054B" w:rsidRPr="00716A89" w:rsidRDefault="0077054B" w:rsidP="00FB2203">
      <w:pPr>
        <w:keepNext/>
        <w:keepLines/>
        <w:jc w:val="both"/>
        <w:rPr>
          <w:rFonts w:cs="Tahoma"/>
          <w:i/>
          <w:sz w:val="18"/>
          <w:szCs w:val="20"/>
        </w:rPr>
      </w:pPr>
      <w:r w:rsidRPr="00716A89">
        <w:rPr>
          <w:rFonts w:cs="Tahoma"/>
          <w:i/>
          <w:sz w:val="18"/>
          <w:szCs w:val="20"/>
        </w:rPr>
        <w:t>Obrazec se po potrebi kopira!</w:t>
      </w:r>
    </w:p>
    <w:p w14:paraId="2A8F1AEA" w14:textId="77777777" w:rsidR="0077054B" w:rsidRPr="00716A89" w:rsidRDefault="0077054B" w:rsidP="00FB2203">
      <w:pPr>
        <w:keepNext/>
        <w:keepLines/>
        <w:jc w:val="both"/>
        <w:rPr>
          <w:rFonts w:cs="Tahoma"/>
          <w:i/>
          <w:sz w:val="18"/>
          <w:szCs w:val="20"/>
        </w:rPr>
      </w:pPr>
    </w:p>
    <w:p w14:paraId="4F0843BF" w14:textId="77777777" w:rsidR="0077054B" w:rsidRPr="00716A89" w:rsidRDefault="0077054B" w:rsidP="00FB2203">
      <w:pPr>
        <w:keepNext/>
        <w:keepLines/>
        <w:jc w:val="both"/>
        <w:rPr>
          <w:rFonts w:cs="Tahoma"/>
          <w:i/>
          <w:sz w:val="18"/>
          <w:szCs w:val="20"/>
        </w:rPr>
      </w:pPr>
    </w:p>
    <w:p w14:paraId="0B1BCDD5" w14:textId="77777777" w:rsidR="0077054B" w:rsidRPr="00716A89" w:rsidRDefault="0077054B" w:rsidP="00FB2203">
      <w:pPr>
        <w:keepNext/>
        <w:keepLines/>
        <w:jc w:val="both"/>
        <w:rPr>
          <w:rFonts w:cs="Tahoma"/>
          <w:i/>
          <w:sz w:val="18"/>
          <w:szCs w:val="20"/>
        </w:rPr>
      </w:pPr>
    </w:p>
    <w:p w14:paraId="44B416E1" w14:textId="77777777" w:rsidR="0077054B" w:rsidRPr="00716A89" w:rsidRDefault="0077054B" w:rsidP="00FB2203">
      <w:pPr>
        <w:keepNext/>
        <w:keepLines/>
        <w:jc w:val="both"/>
        <w:rPr>
          <w:rFonts w:cs="Tahoma"/>
          <w:i/>
          <w:iCs/>
          <w:sz w:val="18"/>
          <w:szCs w:val="22"/>
        </w:rPr>
      </w:pPr>
    </w:p>
    <w:p w14:paraId="4BDE9FE9" w14:textId="77777777" w:rsidR="00A277B0" w:rsidRPr="00716A89" w:rsidRDefault="00A277B0" w:rsidP="00FB2203">
      <w:pPr>
        <w:keepNext/>
        <w:keepLines/>
        <w:jc w:val="both"/>
        <w:rPr>
          <w:rFonts w:cs="Tahoma"/>
          <w:i/>
          <w:iCs/>
          <w:sz w:val="18"/>
          <w:szCs w:val="22"/>
        </w:rPr>
      </w:pPr>
    </w:p>
    <w:p w14:paraId="36A9963F" w14:textId="77777777" w:rsidR="00A277B0" w:rsidRPr="00716A89" w:rsidRDefault="00A277B0" w:rsidP="00FB2203">
      <w:pPr>
        <w:keepNext/>
        <w:keepLines/>
        <w:jc w:val="both"/>
        <w:rPr>
          <w:rFonts w:cs="Tahoma"/>
          <w:i/>
          <w:iCs/>
          <w:sz w:val="18"/>
          <w:szCs w:val="22"/>
        </w:rPr>
      </w:pPr>
    </w:p>
    <w:p w14:paraId="22F5B83E" w14:textId="77777777" w:rsidR="00BE630F" w:rsidRPr="00716A89" w:rsidRDefault="00BE630F" w:rsidP="00FB2203">
      <w:pPr>
        <w:keepNext/>
        <w:keepLines/>
        <w:jc w:val="both"/>
        <w:rPr>
          <w:rFonts w:cs="Tahoma"/>
          <w:i/>
          <w:iCs/>
          <w:sz w:val="18"/>
          <w:szCs w:val="22"/>
        </w:rPr>
      </w:pPr>
    </w:p>
    <w:p w14:paraId="47A9F5B2" w14:textId="77777777" w:rsidR="00A277B0" w:rsidRPr="00716A89" w:rsidRDefault="00A277B0" w:rsidP="00FB2203">
      <w:pPr>
        <w:keepNext/>
        <w:keepLines/>
        <w:jc w:val="both"/>
        <w:rPr>
          <w:rFonts w:cs="Tahoma"/>
          <w:i/>
          <w:iCs/>
          <w:sz w:val="18"/>
          <w:szCs w:val="22"/>
        </w:rPr>
      </w:pPr>
    </w:p>
    <w:p w14:paraId="5E4378F7" w14:textId="77777777" w:rsidR="00C8470A" w:rsidRPr="00716A89" w:rsidRDefault="00C8470A" w:rsidP="00FB2203">
      <w:pPr>
        <w:keepNext/>
        <w:keepLines/>
        <w:jc w:val="both"/>
        <w:rPr>
          <w:rFonts w:cs="Tahoma"/>
          <w:i/>
          <w:iCs/>
          <w:sz w:val="18"/>
          <w:szCs w:val="22"/>
        </w:rPr>
      </w:pPr>
    </w:p>
    <w:tbl>
      <w:tblPr>
        <w:tblW w:w="9745" w:type="dxa"/>
        <w:tblInd w:w="-15" w:type="dxa"/>
        <w:tblLayout w:type="fixed"/>
        <w:tblCellMar>
          <w:left w:w="70" w:type="dxa"/>
          <w:right w:w="70" w:type="dxa"/>
        </w:tblCellMar>
        <w:tblLook w:val="0000" w:firstRow="0" w:lastRow="0" w:firstColumn="0" w:lastColumn="0" w:noHBand="0" w:noVBand="0"/>
      </w:tblPr>
      <w:tblGrid>
        <w:gridCol w:w="599"/>
        <w:gridCol w:w="6499"/>
        <w:gridCol w:w="2647"/>
      </w:tblGrid>
      <w:tr w:rsidR="0077054B" w:rsidRPr="00716A89" w14:paraId="03B7A06F" w14:textId="77777777" w:rsidTr="0018575F">
        <w:tc>
          <w:tcPr>
            <w:tcW w:w="599" w:type="dxa"/>
            <w:tcBorders>
              <w:top w:val="single" w:sz="4" w:space="0" w:color="000000"/>
              <w:left w:val="single" w:sz="4" w:space="0" w:color="000000"/>
              <w:bottom w:val="single" w:sz="4" w:space="0" w:color="000000"/>
            </w:tcBorders>
          </w:tcPr>
          <w:p w14:paraId="5D848A9F" w14:textId="77777777" w:rsidR="0077054B" w:rsidRPr="00716A89" w:rsidRDefault="0077054B" w:rsidP="00FB2203">
            <w:pPr>
              <w:keepNext/>
              <w:keepLines/>
              <w:rPr>
                <w:rFonts w:eastAsia="Calibri" w:cs="Tahoma"/>
                <w:sz w:val="20"/>
                <w:szCs w:val="20"/>
              </w:rPr>
            </w:pPr>
          </w:p>
        </w:tc>
        <w:tc>
          <w:tcPr>
            <w:tcW w:w="6499" w:type="dxa"/>
            <w:tcBorders>
              <w:top w:val="single" w:sz="4" w:space="0" w:color="000000"/>
              <w:bottom w:val="single" w:sz="4" w:space="0" w:color="000000"/>
            </w:tcBorders>
          </w:tcPr>
          <w:p w14:paraId="40C6EF5F" w14:textId="77777777" w:rsidR="0077054B" w:rsidRPr="00716A89" w:rsidRDefault="0077054B" w:rsidP="00FB2203">
            <w:pPr>
              <w:keepNext/>
              <w:keepLines/>
              <w:rPr>
                <w:rFonts w:eastAsia="Calibri" w:cs="Tahoma"/>
                <w:sz w:val="20"/>
                <w:szCs w:val="20"/>
              </w:rPr>
            </w:pPr>
            <w:r w:rsidRPr="00716A89">
              <w:rPr>
                <w:rFonts w:eastAsia="Calibri" w:cs="Tahoma"/>
                <w:sz w:val="20"/>
                <w:szCs w:val="20"/>
              </w:rPr>
              <w:t>SOGLASJE PODIZVAJALCEV</w:t>
            </w:r>
          </w:p>
        </w:tc>
        <w:tc>
          <w:tcPr>
            <w:tcW w:w="2647" w:type="dxa"/>
            <w:tcBorders>
              <w:top w:val="single" w:sz="4" w:space="0" w:color="000000"/>
              <w:left w:val="single" w:sz="4" w:space="0" w:color="808080"/>
              <w:bottom w:val="single" w:sz="4" w:space="0" w:color="000000"/>
              <w:right w:val="single" w:sz="4" w:space="0" w:color="000000"/>
            </w:tcBorders>
          </w:tcPr>
          <w:p w14:paraId="2AD9E1C9" w14:textId="77777777" w:rsidR="0077054B" w:rsidRPr="00716A89" w:rsidRDefault="00A277B0" w:rsidP="00FB2203">
            <w:pPr>
              <w:keepNext/>
              <w:keepLines/>
              <w:rPr>
                <w:rFonts w:eastAsia="Calibri" w:cs="Tahoma"/>
                <w:b/>
                <w:sz w:val="20"/>
                <w:szCs w:val="20"/>
              </w:rPr>
            </w:pPr>
            <w:r w:rsidRPr="00716A89">
              <w:rPr>
                <w:rFonts w:eastAsia="Calibri" w:cs="Tahoma"/>
                <w:b/>
                <w:sz w:val="20"/>
                <w:szCs w:val="20"/>
              </w:rPr>
              <w:t>Obrazec 2 k P</w:t>
            </w:r>
            <w:r w:rsidR="0077054B" w:rsidRPr="00716A89">
              <w:rPr>
                <w:rFonts w:eastAsia="Calibri" w:cs="Tahoma"/>
                <w:b/>
                <w:sz w:val="20"/>
                <w:szCs w:val="20"/>
              </w:rPr>
              <w:t>rilogi 4</w:t>
            </w:r>
            <w:r w:rsidR="0018575F" w:rsidRPr="00716A89">
              <w:rPr>
                <w:rFonts w:eastAsia="Calibri" w:cs="Tahoma"/>
                <w:b/>
                <w:sz w:val="20"/>
                <w:szCs w:val="20"/>
              </w:rPr>
              <w:t>/1</w:t>
            </w:r>
          </w:p>
        </w:tc>
      </w:tr>
    </w:tbl>
    <w:p w14:paraId="36926F95" w14:textId="77777777" w:rsidR="0077054B" w:rsidRPr="00716A89" w:rsidRDefault="0077054B" w:rsidP="00FB2203">
      <w:pPr>
        <w:keepNext/>
        <w:keepLines/>
        <w:rPr>
          <w:rFonts w:cs="Tahoma"/>
          <w:b/>
          <w:sz w:val="28"/>
          <w:szCs w:val="20"/>
        </w:rPr>
      </w:pPr>
    </w:p>
    <w:p w14:paraId="2ACF75E1" w14:textId="30B251E1" w:rsidR="0077054B" w:rsidRPr="00716A89" w:rsidRDefault="0077054B" w:rsidP="00FB2203">
      <w:pPr>
        <w:keepNext/>
        <w:keepLines/>
        <w:spacing w:after="120"/>
        <w:jc w:val="both"/>
        <w:rPr>
          <w:rFonts w:cs="Tahoma"/>
          <w:sz w:val="20"/>
          <w:szCs w:val="20"/>
        </w:rPr>
      </w:pPr>
      <w:r w:rsidRPr="00716A89">
        <w:rPr>
          <w:rFonts w:cs="Tahoma"/>
          <w:sz w:val="20"/>
          <w:szCs w:val="20"/>
        </w:rPr>
        <w:t>Gospodarski subjekt: ______________________________________________________________, ki kot podizvajalec nastopamo pri gospodarskemu subjektu, ki oddaja ponudbo za javno naročilo št.</w:t>
      </w:r>
      <w:r w:rsidRPr="00716A89">
        <w:rPr>
          <w:rFonts w:cs="Tahoma"/>
          <w:b/>
          <w:sz w:val="20"/>
          <w:szCs w:val="20"/>
        </w:rPr>
        <w:t xml:space="preserve"> </w:t>
      </w:r>
      <w:r w:rsidR="00E10C70" w:rsidRPr="00E10C70">
        <w:rPr>
          <w:rFonts w:cs="Tahoma"/>
          <w:b/>
          <w:sz w:val="20"/>
          <w:szCs w:val="20"/>
        </w:rPr>
        <w:t>LPT-49/25 - Čiščenje oljnih lovilcev na parkiriščih</w:t>
      </w:r>
      <w:r w:rsidR="00E10C70">
        <w:rPr>
          <w:rFonts w:cs="Tahoma"/>
          <w:b/>
          <w:sz w:val="20"/>
          <w:szCs w:val="20"/>
        </w:rPr>
        <w:t>,</w:t>
      </w:r>
    </w:p>
    <w:p w14:paraId="73EA0EE7" w14:textId="77777777" w:rsidR="0077054B" w:rsidRPr="00716A89" w:rsidRDefault="0077054B" w:rsidP="00FB2203">
      <w:pPr>
        <w:keepNext/>
        <w:keepLines/>
        <w:rPr>
          <w:rFonts w:cs="Tahoma"/>
          <w:sz w:val="20"/>
          <w:szCs w:val="20"/>
        </w:rPr>
      </w:pPr>
    </w:p>
    <w:p w14:paraId="754AAFC6" w14:textId="77777777" w:rsidR="0077054B" w:rsidRPr="00716A89" w:rsidRDefault="0077054B" w:rsidP="00FB2203">
      <w:pPr>
        <w:keepNext/>
        <w:keepLines/>
        <w:jc w:val="center"/>
        <w:rPr>
          <w:rFonts w:cs="Tahoma"/>
          <w:b/>
          <w:sz w:val="20"/>
          <w:szCs w:val="20"/>
        </w:rPr>
      </w:pPr>
    </w:p>
    <w:p w14:paraId="4D462282" w14:textId="77777777" w:rsidR="0077054B" w:rsidRPr="00716A89" w:rsidRDefault="0077054B" w:rsidP="00FB2203">
      <w:pPr>
        <w:keepNext/>
        <w:keepLines/>
        <w:jc w:val="center"/>
        <w:rPr>
          <w:rFonts w:cs="Tahoma"/>
          <w:b/>
          <w:sz w:val="22"/>
          <w:szCs w:val="22"/>
        </w:rPr>
      </w:pPr>
      <w:r w:rsidRPr="00716A89">
        <w:rPr>
          <w:rFonts w:cs="Tahoma"/>
          <w:b/>
          <w:sz w:val="22"/>
          <w:szCs w:val="22"/>
        </w:rPr>
        <w:t>SOGLAŠAMO,</w:t>
      </w:r>
    </w:p>
    <w:p w14:paraId="16A6BE81" w14:textId="77777777" w:rsidR="0077054B" w:rsidRPr="00716A89" w:rsidRDefault="0077054B" w:rsidP="00FB2203">
      <w:pPr>
        <w:keepNext/>
        <w:keepLines/>
        <w:rPr>
          <w:rFonts w:cs="Tahoma"/>
          <w:b/>
          <w:sz w:val="20"/>
          <w:szCs w:val="20"/>
        </w:rPr>
      </w:pPr>
    </w:p>
    <w:p w14:paraId="15E71636" w14:textId="77777777" w:rsidR="0077054B" w:rsidRPr="00716A89" w:rsidRDefault="0077054B" w:rsidP="00FB2203">
      <w:pPr>
        <w:keepNext/>
        <w:keepLines/>
        <w:spacing w:after="120" w:line="276" w:lineRule="auto"/>
        <w:jc w:val="both"/>
        <w:rPr>
          <w:rFonts w:cs="Tahoma"/>
          <w:sz w:val="20"/>
          <w:szCs w:val="20"/>
        </w:rPr>
      </w:pPr>
      <w:r w:rsidRPr="00716A89">
        <w:rPr>
          <w:rFonts w:cs="Tahoma"/>
          <w:sz w:val="20"/>
          <w:szCs w:val="20"/>
        </w:rPr>
        <w:t>da nam naročnik predmetnega javnega naročila:</w:t>
      </w:r>
    </w:p>
    <w:p w14:paraId="5D4BC3B2" w14:textId="77777777" w:rsidR="0077054B" w:rsidRPr="00716A89" w:rsidRDefault="00E44052" w:rsidP="00FB2203">
      <w:pPr>
        <w:keepNext/>
        <w:keepLines/>
        <w:numPr>
          <w:ilvl w:val="0"/>
          <w:numId w:val="6"/>
        </w:numPr>
        <w:ind w:left="644"/>
        <w:rPr>
          <w:rFonts w:cs="Tahoma"/>
          <w:b/>
          <w:bCs/>
          <w:sz w:val="20"/>
          <w:szCs w:val="20"/>
        </w:rPr>
      </w:pPr>
      <w:r>
        <w:rPr>
          <w:rFonts w:cs="Tahoma"/>
          <w:sz w:val="20"/>
          <w:szCs w:val="22"/>
        </w:rPr>
        <w:t>Javno podjetje Ljubljanska parkirišča in tržnice, d.o.o.</w:t>
      </w:r>
      <w:r w:rsidR="0077054B" w:rsidRPr="00716A89">
        <w:rPr>
          <w:rFonts w:cs="Tahoma"/>
          <w:bCs/>
          <w:sz w:val="20"/>
          <w:szCs w:val="20"/>
        </w:rPr>
        <w:t>,</w:t>
      </w:r>
    </w:p>
    <w:p w14:paraId="3E9F78B4" w14:textId="77777777" w:rsidR="0077054B" w:rsidRPr="00716A89" w:rsidRDefault="0077054B" w:rsidP="00FB2203">
      <w:pPr>
        <w:keepNext/>
        <w:keepLines/>
        <w:spacing w:line="276" w:lineRule="auto"/>
        <w:jc w:val="both"/>
        <w:rPr>
          <w:rFonts w:cs="Tahoma"/>
          <w:sz w:val="20"/>
          <w:szCs w:val="20"/>
        </w:rPr>
      </w:pPr>
    </w:p>
    <w:p w14:paraId="06E66098" w14:textId="77777777" w:rsidR="0077054B" w:rsidRPr="00716A89" w:rsidRDefault="0077054B" w:rsidP="00FB2203">
      <w:pPr>
        <w:keepNext/>
        <w:keepLines/>
        <w:spacing w:line="276" w:lineRule="auto"/>
        <w:jc w:val="both"/>
        <w:rPr>
          <w:rFonts w:cs="Tahoma"/>
          <w:sz w:val="20"/>
          <w:szCs w:val="20"/>
        </w:rPr>
      </w:pPr>
      <w:r w:rsidRPr="00716A89">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F145A78" w14:textId="77777777" w:rsidR="0077054B" w:rsidRPr="00716A89" w:rsidRDefault="0077054B" w:rsidP="00FB2203">
      <w:pPr>
        <w:keepNext/>
        <w:keepLines/>
        <w:rPr>
          <w:rFonts w:ascii="Times New Roman" w:hAnsi="Times New Roman"/>
          <w:b/>
          <w:sz w:val="20"/>
          <w:szCs w:val="20"/>
        </w:rPr>
      </w:pPr>
      <w:r w:rsidRPr="00716A89">
        <w:rPr>
          <w:rFonts w:ascii="Times New Roman" w:hAnsi="Times New Roman"/>
          <w:b/>
          <w:sz w:val="20"/>
          <w:szCs w:val="20"/>
        </w:rPr>
        <w:t xml:space="preserve"> </w:t>
      </w:r>
    </w:p>
    <w:p w14:paraId="5ADF90B9" w14:textId="77777777" w:rsidR="00ED30A9" w:rsidRPr="00716A89" w:rsidRDefault="00ED30A9" w:rsidP="00FB2203">
      <w:pPr>
        <w:keepNext/>
        <w:keepLines/>
        <w:rPr>
          <w:rFonts w:ascii="Times New Roman" w:hAnsi="Times New Roman"/>
          <w:b/>
          <w:sz w:val="20"/>
          <w:szCs w:val="20"/>
        </w:rPr>
      </w:pPr>
    </w:p>
    <w:p w14:paraId="4DBFEEF6" w14:textId="77777777" w:rsidR="00ED30A9" w:rsidRPr="00716A89" w:rsidRDefault="00ED30A9" w:rsidP="00FB2203">
      <w:pPr>
        <w:keepNext/>
        <w:keepLines/>
        <w:rPr>
          <w:rFonts w:ascii="Times New Roman" w:hAnsi="Times New Roman"/>
          <w:b/>
          <w:sz w:val="20"/>
          <w:szCs w:val="20"/>
        </w:rPr>
      </w:pPr>
    </w:p>
    <w:p w14:paraId="573F2078" w14:textId="77777777" w:rsidR="00ED30A9" w:rsidRPr="00716A89" w:rsidRDefault="00ED30A9" w:rsidP="00FB2203">
      <w:pPr>
        <w:keepNext/>
        <w:keepLines/>
        <w:rPr>
          <w:rFonts w:ascii="Times New Roman" w:hAnsi="Times New Roman"/>
          <w:b/>
          <w:sz w:val="20"/>
          <w:szCs w:val="20"/>
        </w:rPr>
      </w:pPr>
    </w:p>
    <w:p w14:paraId="2BCD71EA" w14:textId="77777777" w:rsidR="00965C71" w:rsidRPr="00716A89" w:rsidRDefault="00965C71" w:rsidP="00FB2203">
      <w:pPr>
        <w:keepNext/>
        <w:keepLines/>
        <w:rPr>
          <w:rFonts w:ascii="Times New Roman" w:hAnsi="Times New Roman"/>
          <w:b/>
          <w:sz w:val="20"/>
          <w:szCs w:val="20"/>
        </w:rPr>
      </w:pPr>
    </w:p>
    <w:p w14:paraId="0397DB14" w14:textId="77777777" w:rsidR="00965C71" w:rsidRPr="00716A89" w:rsidRDefault="00965C71" w:rsidP="00FB2203">
      <w:pPr>
        <w:keepNext/>
        <w:keepLines/>
        <w:rPr>
          <w:rFonts w:ascii="Times New Roman" w:hAnsi="Times New Roman"/>
          <w:b/>
          <w:sz w:val="20"/>
          <w:szCs w:val="20"/>
        </w:rPr>
      </w:pPr>
    </w:p>
    <w:p w14:paraId="73BC432A" w14:textId="77777777" w:rsidR="00ED30A9" w:rsidRPr="00716A89" w:rsidRDefault="00ED30A9" w:rsidP="00FB2203">
      <w:pPr>
        <w:keepNext/>
        <w:keepLines/>
        <w:rPr>
          <w:rFonts w:ascii="Times New Roman" w:hAnsi="Times New Roman"/>
          <w:b/>
          <w:sz w:val="20"/>
          <w:szCs w:val="20"/>
        </w:rPr>
      </w:pPr>
    </w:p>
    <w:p w14:paraId="1869853E" w14:textId="77777777" w:rsidR="0077054B" w:rsidRPr="00716A89" w:rsidRDefault="0077054B" w:rsidP="00FB2203">
      <w:pPr>
        <w:keepNext/>
        <w:keepLines/>
        <w:rPr>
          <w:rFonts w:cs="Tahoma"/>
          <w:b/>
          <w:sz w:val="20"/>
          <w:szCs w:val="20"/>
        </w:rPr>
      </w:pPr>
    </w:p>
    <w:p w14:paraId="23294D0E" w14:textId="77777777" w:rsidR="0077054B" w:rsidRPr="00716A89" w:rsidRDefault="0077054B" w:rsidP="00FB2203">
      <w:pPr>
        <w:keepNext/>
        <w:keepLines/>
        <w:rPr>
          <w:rFonts w:cs="Tahoma"/>
          <w:sz w:val="20"/>
          <w:szCs w:val="20"/>
        </w:rPr>
      </w:pPr>
      <w:r w:rsidRPr="00716A89">
        <w:rPr>
          <w:rFonts w:cs="Tahoma"/>
          <w:sz w:val="20"/>
          <w:szCs w:val="20"/>
        </w:rPr>
        <w:t>____________________________                     Žig                     _______________________________</w:t>
      </w:r>
    </w:p>
    <w:p w14:paraId="027DC80A" w14:textId="77777777" w:rsidR="0077054B" w:rsidRPr="00716A89" w:rsidRDefault="0077054B" w:rsidP="00FB2203">
      <w:pPr>
        <w:keepNext/>
        <w:keepLines/>
        <w:rPr>
          <w:rFonts w:cs="Tahoma"/>
          <w:sz w:val="20"/>
          <w:szCs w:val="20"/>
        </w:rPr>
      </w:pPr>
      <w:r w:rsidRPr="00716A89">
        <w:rPr>
          <w:rFonts w:cs="Tahoma"/>
          <w:sz w:val="20"/>
          <w:szCs w:val="20"/>
        </w:rPr>
        <w:t>(Kraj in datum)                                                                          Podpis odgovorne osebe podizvajalca)</w:t>
      </w:r>
    </w:p>
    <w:p w14:paraId="2E6FD2B8" w14:textId="77777777" w:rsidR="0077054B" w:rsidRPr="00716A89" w:rsidRDefault="0077054B" w:rsidP="00FB2203">
      <w:pPr>
        <w:keepNext/>
        <w:keepLines/>
        <w:rPr>
          <w:rFonts w:ascii="Times New Roman" w:hAnsi="Times New Roman"/>
          <w:sz w:val="20"/>
          <w:szCs w:val="20"/>
        </w:rPr>
      </w:pPr>
    </w:p>
    <w:p w14:paraId="12F3A155" w14:textId="77777777" w:rsidR="0077054B" w:rsidRPr="00716A89" w:rsidRDefault="0077054B" w:rsidP="00FB2203">
      <w:pPr>
        <w:keepNext/>
        <w:keepLines/>
        <w:rPr>
          <w:rFonts w:ascii="Times New Roman" w:hAnsi="Times New Roman"/>
          <w:sz w:val="20"/>
          <w:szCs w:val="20"/>
        </w:rPr>
      </w:pPr>
    </w:p>
    <w:p w14:paraId="2781051C" w14:textId="77777777" w:rsidR="0077054B" w:rsidRPr="00716A89" w:rsidRDefault="0077054B" w:rsidP="00FB2203">
      <w:pPr>
        <w:keepNext/>
        <w:keepLines/>
        <w:rPr>
          <w:rFonts w:ascii="Times New Roman" w:hAnsi="Times New Roman"/>
          <w:sz w:val="20"/>
          <w:szCs w:val="20"/>
        </w:rPr>
      </w:pPr>
    </w:p>
    <w:p w14:paraId="1BADC4BD" w14:textId="77777777" w:rsidR="0077054B" w:rsidRPr="00716A89" w:rsidRDefault="0077054B" w:rsidP="00FB2203">
      <w:pPr>
        <w:keepNext/>
        <w:keepLines/>
        <w:rPr>
          <w:rFonts w:ascii="Times New Roman" w:hAnsi="Times New Roman"/>
          <w:sz w:val="20"/>
          <w:szCs w:val="20"/>
        </w:rPr>
      </w:pPr>
    </w:p>
    <w:p w14:paraId="746137A9" w14:textId="77777777" w:rsidR="0077054B" w:rsidRPr="00716A89" w:rsidRDefault="0077054B" w:rsidP="00FB2203">
      <w:pPr>
        <w:keepNext/>
        <w:keepLines/>
        <w:rPr>
          <w:rFonts w:ascii="Times New Roman" w:hAnsi="Times New Roman"/>
          <w:sz w:val="20"/>
          <w:szCs w:val="20"/>
        </w:rPr>
      </w:pPr>
    </w:p>
    <w:p w14:paraId="50A146A7" w14:textId="77777777" w:rsidR="0077054B" w:rsidRPr="00716A89" w:rsidRDefault="0077054B" w:rsidP="00FB2203">
      <w:pPr>
        <w:keepNext/>
        <w:keepLines/>
        <w:rPr>
          <w:rFonts w:ascii="Times New Roman" w:hAnsi="Times New Roman"/>
          <w:sz w:val="20"/>
          <w:szCs w:val="20"/>
        </w:rPr>
      </w:pPr>
    </w:p>
    <w:p w14:paraId="56206309" w14:textId="77777777" w:rsidR="0077054B" w:rsidRPr="00716A89" w:rsidRDefault="0077054B" w:rsidP="00FB2203">
      <w:pPr>
        <w:keepNext/>
        <w:keepLines/>
        <w:rPr>
          <w:rFonts w:ascii="Times New Roman" w:hAnsi="Times New Roman"/>
          <w:sz w:val="20"/>
          <w:szCs w:val="20"/>
        </w:rPr>
      </w:pPr>
    </w:p>
    <w:p w14:paraId="33843F77" w14:textId="77777777" w:rsidR="0077054B" w:rsidRPr="00716A89" w:rsidRDefault="0077054B" w:rsidP="00FB2203">
      <w:pPr>
        <w:keepNext/>
        <w:keepLines/>
        <w:rPr>
          <w:rFonts w:ascii="Times New Roman" w:hAnsi="Times New Roman"/>
          <w:sz w:val="20"/>
          <w:szCs w:val="20"/>
        </w:rPr>
      </w:pPr>
    </w:p>
    <w:p w14:paraId="738380FC" w14:textId="77777777" w:rsidR="0077054B" w:rsidRPr="00716A89" w:rsidRDefault="0077054B" w:rsidP="00FB2203">
      <w:pPr>
        <w:keepNext/>
        <w:keepLines/>
        <w:rPr>
          <w:rFonts w:ascii="Times New Roman" w:hAnsi="Times New Roman"/>
          <w:sz w:val="20"/>
          <w:szCs w:val="20"/>
        </w:rPr>
      </w:pPr>
    </w:p>
    <w:p w14:paraId="16F82BB3" w14:textId="77777777" w:rsidR="00D92209" w:rsidRPr="00716A89" w:rsidRDefault="00D92209" w:rsidP="00FB2203">
      <w:pPr>
        <w:keepNext/>
        <w:keepLines/>
        <w:rPr>
          <w:rFonts w:ascii="Times New Roman" w:hAnsi="Times New Roman"/>
          <w:sz w:val="20"/>
          <w:szCs w:val="20"/>
        </w:rPr>
      </w:pPr>
    </w:p>
    <w:p w14:paraId="49B13816" w14:textId="77777777" w:rsidR="0077054B" w:rsidRPr="00716A89" w:rsidRDefault="0077054B" w:rsidP="00FB2203">
      <w:pPr>
        <w:keepNext/>
        <w:keepLines/>
        <w:rPr>
          <w:rFonts w:ascii="Times New Roman" w:hAnsi="Times New Roman"/>
          <w:sz w:val="20"/>
          <w:szCs w:val="20"/>
        </w:rPr>
      </w:pPr>
    </w:p>
    <w:p w14:paraId="2EC17777" w14:textId="77777777" w:rsidR="0077054B" w:rsidRPr="00716A89" w:rsidRDefault="0077054B" w:rsidP="00FB2203">
      <w:pPr>
        <w:keepNext/>
        <w:keepLines/>
        <w:rPr>
          <w:rFonts w:ascii="Times New Roman" w:hAnsi="Times New Roman"/>
          <w:sz w:val="20"/>
          <w:szCs w:val="20"/>
        </w:rPr>
      </w:pPr>
    </w:p>
    <w:p w14:paraId="4F10D10B"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Opomba: </w:t>
      </w:r>
    </w:p>
    <w:p w14:paraId="53307168" w14:textId="77777777" w:rsidR="0077054B" w:rsidRPr="00716A89" w:rsidRDefault="0077054B" w:rsidP="00FB2203">
      <w:pPr>
        <w:keepNext/>
        <w:keepLines/>
        <w:jc w:val="both"/>
        <w:rPr>
          <w:rFonts w:ascii="Times New Roman" w:hAnsi="Times New Roman"/>
          <w:b/>
          <w:sz w:val="20"/>
          <w:szCs w:val="20"/>
        </w:rPr>
      </w:pPr>
      <w:r w:rsidRPr="00716A89">
        <w:rPr>
          <w:rFonts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47B7787" w14:textId="77777777" w:rsidR="0077054B" w:rsidRPr="00716A89" w:rsidRDefault="0077054B" w:rsidP="00FB2203">
      <w:pPr>
        <w:keepNext/>
        <w:keepLines/>
        <w:jc w:val="both"/>
        <w:rPr>
          <w:rFonts w:cs="Tahoma"/>
          <w:i/>
          <w:iCs/>
          <w:sz w:val="18"/>
          <w:szCs w:val="22"/>
        </w:rPr>
      </w:pPr>
    </w:p>
    <w:p w14:paraId="0FA53A3B" w14:textId="77777777" w:rsidR="0077054B" w:rsidRPr="00716A89" w:rsidRDefault="0077054B" w:rsidP="00FB2203">
      <w:pPr>
        <w:keepNext/>
        <w:keepLines/>
        <w:jc w:val="both"/>
        <w:rPr>
          <w:rFonts w:cs="Tahoma"/>
          <w:i/>
          <w:iCs/>
          <w:sz w:val="18"/>
          <w:szCs w:val="22"/>
        </w:rPr>
      </w:pPr>
      <w:r w:rsidRPr="00716A89">
        <w:rPr>
          <w:rFonts w:cs="Tahoma"/>
          <w:i/>
          <w:iCs/>
          <w:sz w:val="18"/>
          <w:szCs w:val="22"/>
        </w:rPr>
        <w:t xml:space="preserve">V primeru, da ponudnik ne namerava izvesti javno naročilo s podizvajalcem, ki zahteva neposredno plačilo, obrazca ni potrebno izpolniti.  </w:t>
      </w:r>
    </w:p>
    <w:p w14:paraId="50B7A826" w14:textId="77777777" w:rsidR="0077054B" w:rsidRPr="00716A89" w:rsidRDefault="0077054B" w:rsidP="00FB2203">
      <w:pPr>
        <w:keepNext/>
        <w:keepLines/>
        <w:rPr>
          <w:rFonts w:ascii="Times New Roman" w:hAnsi="Times New Roman"/>
          <w:sz w:val="20"/>
          <w:szCs w:val="20"/>
        </w:rPr>
      </w:pPr>
    </w:p>
    <w:p w14:paraId="30BA94EB" w14:textId="77777777" w:rsidR="0077054B" w:rsidRPr="00716A89" w:rsidRDefault="0077054B" w:rsidP="00FB2203">
      <w:pPr>
        <w:keepNext/>
        <w:keepLines/>
        <w:rPr>
          <w:rFonts w:ascii="Times New Roman" w:hAnsi="Times New Roman"/>
          <w:sz w:val="20"/>
          <w:szCs w:val="20"/>
        </w:rPr>
      </w:pPr>
    </w:p>
    <w:p w14:paraId="00EFD06B" w14:textId="77777777" w:rsidR="0077054B" w:rsidRPr="00716A89" w:rsidRDefault="0077054B" w:rsidP="00FB2203">
      <w:pPr>
        <w:keepNext/>
        <w:keepLines/>
        <w:tabs>
          <w:tab w:val="left" w:pos="567"/>
          <w:tab w:val="num" w:pos="851"/>
          <w:tab w:val="left" w:pos="993"/>
        </w:tabs>
        <w:jc w:val="both"/>
        <w:rPr>
          <w:rFonts w:cs="Tahoma"/>
          <w:sz w:val="20"/>
          <w:szCs w:val="20"/>
        </w:rPr>
      </w:pPr>
    </w:p>
    <w:p w14:paraId="0B1B5292" w14:textId="77777777" w:rsidR="0077054B" w:rsidRPr="00716A89" w:rsidRDefault="0077054B" w:rsidP="00FB2203">
      <w:pPr>
        <w:keepNext/>
        <w:keepLines/>
        <w:rPr>
          <w:rFonts w:ascii="Times New Roman" w:hAnsi="Times New Roman"/>
          <w:sz w:val="20"/>
          <w:szCs w:val="20"/>
        </w:rPr>
      </w:pPr>
    </w:p>
    <w:p w14:paraId="323B5946" w14:textId="77777777" w:rsidR="0018575F" w:rsidRPr="00716A89" w:rsidRDefault="0018575F" w:rsidP="00FB2203">
      <w:pPr>
        <w:keepNext/>
        <w:keepLines/>
        <w:rPr>
          <w:rFonts w:ascii="Times New Roman" w:hAnsi="Times New Roman"/>
          <w:sz w:val="20"/>
          <w:szCs w:val="20"/>
        </w:rPr>
      </w:pPr>
    </w:p>
    <w:p w14:paraId="29DC942E" w14:textId="77777777" w:rsidR="0018575F" w:rsidRPr="00716A89" w:rsidRDefault="0018575F" w:rsidP="00FB2203">
      <w:pPr>
        <w:keepNext/>
        <w:keepLines/>
        <w:rPr>
          <w:rFonts w:ascii="Times New Roman" w:hAnsi="Times New Roman"/>
          <w:sz w:val="20"/>
          <w:szCs w:val="20"/>
        </w:rPr>
      </w:pPr>
    </w:p>
    <w:p w14:paraId="0E2D7E52" w14:textId="77777777" w:rsidR="0018575F" w:rsidRPr="00716A89" w:rsidRDefault="0018575F" w:rsidP="00FB2203">
      <w:pPr>
        <w:keepNext/>
        <w:keepLines/>
        <w:rPr>
          <w:rFonts w:ascii="Times New Roman" w:hAnsi="Times New Roman"/>
          <w:sz w:val="20"/>
          <w:szCs w:val="20"/>
        </w:rPr>
      </w:pPr>
    </w:p>
    <w:p w14:paraId="0253C435" w14:textId="77777777" w:rsidR="0018575F" w:rsidRPr="00716A89" w:rsidRDefault="0018575F" w:rsidP="00FB2203">
      <w:pPr>
        <w:keepNext/>
        <w:keepLines/>
        <w:rPr>
          <w:rFonts w:ascii="Times New Roman" w:hAnsi="Times New Roman"/>
          <w:sz w:val="20"/>
          <w:szCs w:val="20"/>
        </w:rPr>
      </w:pPr>
    </w:p>
    <w:p w14:paraId="629AC7C2" w14:textId="77777777" w:rsidR="0018575F" w:rsidRPr="00716A89" w:rsidRDefault="0018575F" w:rsidP="00FB2203">
      <w:pPr>
        <w:keepNext/>
        <w:keepLines/>
        <w:rPr>
          <w:rFonts w:ascii="Times New Roman" w:hAnsi="Times New Roman"/>
          <w:sz w:val="20"/>
          <w:szCs w:val="20"/>
        </w:rPr>
      </w:pPr>
    </w:p>
    <w:p w14:paraId="66EE3CE6" w14:textId="77777777" w:rsidR="0018575F" w:rsidRPr="00716A89" w:rsidRDefault="0018575F" w:rsidP="00FB2203">
      <w:pPr>
        <w:keepNext/>
        <w:keepLines/>
        <w:rPr>
          <w:rFonts w:ascii="Times New Roman" w:hAnsi="Times New Roman"/>
          <w:sz w:val="20"/>
          <w:szCs w:val="20"/>
        </w:rPr>
      </w:pPr>
    </w:p>
    <w:p w14:paraId="5CA32D6D" w14:textId="77777777" w:rsidR="0018575F" w:rsidRPr="00716A89" w:rsidRDefault="0018575F" w:rsidP="00FB2203">
      <w:pPr>
        <w:keepNext/>
        <w:keepLines/>
        <w:rPr>
          <w:rFonts w:ascii="Times New Roman" w:hAnsi="Times New Roman"/>
          <w:sz w:val="20"/>
          <w:szCs w:val="20"/>
        </w:rPr>
      </w:pPr>
    </w:p>
    <w:tbl>
      <w:tblPr>
        <w:tblW w:w="9366" w:type="dxa"/>
        <w:tblInd w:w="-15" w:type="dxa"/>
        <w:tblLayout w:type="fixed"/>
        <w:tblCellMar>
          <w:left w:w="70" w:type="dxa"/>
          <w:right w:w="70" w:type="dxa"/>
        </w:tblCellMar>
        <w:tblLook w:val="04A0" w:firstRow="1" w:lastRow="0" w:firstColumn="1" w:lastColumn="0" w:noHBand="0" w:noVBand="1"/>
      </w:tblPr>
      <w:tblGrid>
        <w:gridCol w:w="6814"/>
        <w:gridCol w:w="2552"/>
      </w:tblGrid>
      <w:tr w:rsidR="0018575F" w:rsidRPr="00716A89" w14:paraId="4C5DC20A" w14:textId="77777777" w:rsidTr="00965C71">
        <w:tc>
          <w:tcPr>
            <w:tcW w:w="6814" w:type="dxa"/>
            <w:tcBorders>
              <w:top w:val="single" w:sz="4" w:space="0" w:color="000000"/>
              <w:left w:val="single" w:sz="4" w:space="0" w:color="000000"/>
              <w:bottom w:val="single" w:sz="4" w:space="0" w:color="000000"/>
              <w:right w:val="nil"/>
            </w:tcBorders>
            <w:hideMark/>
          </w:tcPr>
          <w:p w14:paraId="7B12A1AF" w14:textId="77777777" w:rsidR="0018575F" w:rsidRPr="00716A89" w:rsidRDefault="0018575F" w:rsidP="00FB2203">
            <w:pPr>
              <w:keepNext/>
              <w:keepLines/>
              <w:rPr>
                <w:rFonts w:eastAsia="Calibri" w:cs="Tahoma"/>
                <w:sz w:val="20"/>
                <w:szCs w:val="20"/>
              </w:rPr>
            </w:pPr>
            <w:r w:rsidRPr="00716A89">
              <w:rPr>
                <w:rFonts w:cs="Tahoma"/>
                <w:sz w:val="20"/>
                <w:szCs w:val="20"/>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hideMark/>
          </w:tcPr>
          <w:p w14:paraId="14D1B6C8" w14:textId="77777777" w:rsidR="0018575F" w:rsidRPr="00716A89" w:rsidRDefault="0018575F" w:rsidP="00FB2203">
            <w:pPr>
              <w:keepNext/>
              <w:keepLines/>
              <w:rPr>
                <w:rFonts w:eastAsia="Calibri" w:cs="Tahoma"/>
                <w:b/>
                <w:sz w:val="20"/>
                <w:szCs w:val="20"/>
              </w:rPr>
            </w:pPr>
            <w:r w:rsidRPr="00716A89">
              <w:rPr>
                <w:rFonts w:eastAsia="Calibri" w:cs="Tahoma"/>
                <w:b/>
                <w:sz w:val="20"/>
                <w:szCs w:val="20"/>
              </w:rPr>
              <w:t>Obrazec 3 k Prilogi 4/1</w:t>
            </w:r>
          </w:p>
        </w:tc>
      </w:tr>
    </w:tbl>
    <w:p w14:paraId="43E9D9FE" w14:textId="77777777" w:rsidR="0018575F" w:rsidRPr="00716A89" w:rsidRDefault="0018575F" w:rsidP="00FB2203">
      <w:pPr>
        <w:keepNext/>
        <w:keepLines/>
        <w:rPr>
          <w:rFonts w:ascii="Times New Roman" w:hAnsi="Times New Roman"/>
          <w:sz w:val="20"/>
          <w:szCs w:val="20"/>
        </w:rPr>
      </w:pPr>
    </w:p>
    <w:p w14:paraId="7D5CAF60" w14:textId="77777777" w:rsidR="0018575F" w:rsidRDefault="0018575F" w:rsidP="00FB2203">
      <w:pPr>
        <w:keepNext/>
        <w:keepLines/>
        <w:rPr>
          <w:rFonts w:ascii="Times New Roman" w:hAnsi="Times New Roman"/>
          <w:sz w:val="20"/>
          <w:szCs w:val="20"/>
        </w:rPr>
      </w:pPr>
    </w:p>
    <w:p w14:paraId="67C0E85D" w14:textId="77777777" w:rsidR="005B6DD1" w:rsidRDefault="005B6DD1" w:rsidP="00FB2203">
      <w:pPr>
        <w:keepNext/>
        <w:keepLines/>
        <w:rPr>
          <w:rFonts w:ascii="Times New Roman" w:hAnsi="Times New Roman"/>
          <w:sz w:val="20"/>
          <w:szCs w:val="20"/>
        </w:rPr>
      </w:pPr>
    </w:p>
    <w:p w14:paraId="6E9F269A" w14:textId="77777777" w:rsidR="005B6DD1" w:rsidRDefault="005B6DD1" w:rsidP="00FB2203">
      <w:pPr>
        <w:keepNext/>
        <w:keepLines/>
        <w:rPr>
          <w:rFonts w:ascii="Times New Roman" w:hAnsi="Times New Roman"/>
          <w:sz w:val="20"/>
          <w:szCs w:val="20"/>
        </w:rPr>
      </w:pPr>
    </w:p>
    <w:p w14:paraId="6A98D495" w14:textId="77777777" w:rsidR="005B6DD1" w:rsidRDefault="005B6DD1" w:rsidP="00FB2203">
      <w:pPr>
        <w:keepNext/>
        <w:keepLines/>
        <w:rPr>
          <w:rFonts w:ascii="Times New Roman" w:hAnsi="Times New Roman"/>
          <w:sz w:val="20"/>
          <w:szCs w:val="20"/>
        </w:rPr>
      </w:pPr>
    </w:p>
    <w:p w14:paraId="0420550A" w14:textId="77777777" w:rsidR="005B6DD1" w:rsidRDefault="005B6DD1" w:rsidP="00FB2203">
      <w:pPr>
        <w:keepNext/>
        <w:keepLines/>
        <w:rPr>
          <w:rFonts w:ascii="Times New Roman" w:hAnsi="Times New Roman"/>
          <w:sz w:val="20"/>
          <w:szCs w:val="20"/>
        </w:rPr>
      </w:pPr>
    </w:p>
    <w:p w14:paraId="676B0C3D" w14:textId="77777777" w:rsidR="005B6DD1" w:rsidRPr="00716A89" w:rsidRDefault="005B6DD1" w:rsidP="00FB2203">
      <w:pPr>
        <w:keepNext/>
        <w:keepLines/>
        <w:rPr>
          <w:rFonts w:ascii="Times New Roman" w:hAnsi="Times New Roman"/>
          <w:sz w:val="20"/>
          <w:szCs w:val="20"/>
        </w:rPr>
      </w:pPr>
    </w:p>
    <w:p w14:paraId="10C1756D" w14:textId="77777777" w:rsidR="0018575F" w:rsidRPr="00716A89" w:rsidRDefault="0018575F" w:rsidP="00FB2203">
      <w:pPr>
        <w:keepNext/>
        <w:keepLines/>
        <w:jc w:val="center"/>
        <w:rPr>
          <w:rFonts w:cs="Tahoma"/>
          <w:b/>
          <w:i/>
          <w:sz w:val="20"/>
          <w:szCs w:val="20"/>
        </w:rPr>
      </w:pPr>
      <w:r w:rsidRPr="00716A89">
        <w:rPr>
          <w:rFonts w:cs="Tahoma"/>
          <w:b/>
          <w:sz w:val="20"/>
          <w:szCs w:val="20"/>
        </w:rPr>
        <w:t>SPORAZUM</w:t>
      </w:r>
    </w:p>
    <w:p w14:paraId="68C29456" w14:textId="77777777" w:rsidR="0018575F" w:rsidRPr="00716A89" w:rsidRDefault="0018575F" w:rsidP="00FB2203">
      <w:pPr>
        <w:keepNext/>
        <w:keepLines/>
        <w:jc w:val="center"/>
        <w:rPr>
          <w:rFonts w:cs="Tahoma"/>
          <w:b/>
          <w:i/>
          <w:sz w:val="20"/>
          <w:szCs w:val="20"/>
        </w:rPr>
      </w:pPr>
      <w:r w:rsidRPr="00716A89">
        <w:rPr>
          <w:rFonts w:cs="Tahoma"/>
          <w:b/>
          <w:sz w:val="20"/>
          <w:szCs w:val="20"/>
        </w:rPr>
        <w:t>O MEDSEBOJNEM SODELOVANJU</w:t>
      </w:r>
    </w:p>
    <w:p w14:paraId="0BC19ADC" w14:textId="77777777" w:rsidR="0018575F" w:rsidRPr="00716A89" w:rsidRDefault="0018575F" w:rsidP="00FB2203">
      <w:pPr>
        <w:keepNext/>
        <w:keepLines/>
        <w:jc w:val="center"/>
        <w:rPr>
          <w:rFonts w:cs="Tahoma"/>
          <w:i/>
          <w:sz w:val="20"/>
          <w:szCs w:val="20"/>
        </w:rPr>
      </w:pPr>
    </w:p>
    <w:p w14:paraId="1D5EA7D1" w14:textId="77777777" w:rsidR="0018575F" w:rsidRPr="00716A89" w:rsidRDefault="0018575F" w:rsidP="00FB2203">
      <w:pPr>
        <w:keepNext/>
        <w:keepLines/>
        <w:jc w:val="center"/>
        <w:rPr>
          <w:rFonts w:cs="Tahoma"/>
          <w:i/>
          <w:sz w:val="20"/>
          <w:szCs w:val="20"/>
        </w:rPr>
      </w:pPr>
    </w:p>
    <w:p w14:paraId="5358B1C0" w14:textId="77777777" w:rsidR="0018575F" w:rsidRPr="00716A89" w:rsidRDefault="0018575F" w:rsidP="00FB2203">
      <w:pPr>
        <w:keepNext/>
        <w:keepLines/>
        <w:jc w:val="center"/>
        <w:rPr>
          <w:rFonts w:cs="Tahoma"/>
          <w:i/>
          <w:sz w:val="20"/>
          <w:szCs w:val="20"/>
        </w:rPr>
      </w:pPr>
      <w:r w:rsidRPr="00716A89">
        <w:rPr>
          <w:rFonts w:cs="Tahoma"/>
          <w:sz w:val="20"/>
          <w:szCs w:val="20"/>
        </w:rPr>
        <w:t>(med ponudnikom in podizvajalci – priloži ponudnik)</w:t>
      </w:r>
    </w:p>
    <w:p w14:paraId="0CA7EEC4" w14:textId="77777777" w:rsidR="0018575F" w:rsidRPr="00716A89" w:rsidRDefault="0018575F" w:rsidP="00FB2203">
      <w:pPr>
        <w:keepNext/>
        <w:keepLines/>
        <w:rPr>
          <w:rFonts w:ascii="Times New Roman" w:hAnsi="Times New Roman"/>
          <w:sz w:val="20"/>
          <w:szCs w:val="20"/>
        </w:rPr>
      </w:pPr>
    </w:p>
    <w:p w14:paraId="217F8AC7" w14:textId="77777777" w:rsidR="0077054B" w:rsidRPr="00716A89" w:rsidRDefault="0077054B" w:rsidP="00FB2203">
      <w:pPr>
        <w:keepNext/>
        <w:keepLines/>
        <w:rPr>
          <w:rFonts w:ascii="Times New Roman" w:hAnsi="Times New Roman"/>
          <w:sz w:val="20"/>
          <w:szCs w:val="20"/>
        </w:rPr>
      </w:pPr>
    </w:p>
    <w:p w14:paraId="34FBC943" w14:textId="77777777" w:rsidR="0077054B" w:rsidRPr="00716A89" w:rsidRDefault="0077054B" w:rsidP="00FB2203">
      <w:pPr>
        <w:keepNext/>
        <w:keepLines/>
        <w:rPr>
          <w:rFonts w:ascii="Times New Roman" w:hAnsi="Times New Roman"/>
          <w:sz w:val="20"/>
          <w:szCs w:val="20"/>
        </w:rPr>
      </w:pPr>
    </w:p>
    <w:p w14:paraId="3A64E86E" w14:textId="77777777" w:rsidR="00A277B0" w:rsidRPr="00716A89" w:rsidRDefault="00A277B0" w:rsidP="00FB2203">
      <w:pPr>
        <w:keepNext/>
        <w:keepLines/>
        <w:rPr>
          <w:rFonts w:ascii="Times New Roman" w:hAnsi="Times New Roman"/>
          <w:sz w:val="20"/>
          <w:szCs w:val="20"/>
        </w:rPr>
      </w:pPr>
    </w:p>
    <w:p w14:paraId="4C359CAD" w14:textId="77777777" w:rsidR="00A277B0" w:rsidRPr="00716A89" w:rsidRDefault="00A277B0" w:rsidP="00FB2203">
      <w:pPr>
        <w:keepNext/>
        <w:keepLines/>
        <w:rPr>
          <w:rFonts w:ascii="Times New Roman" w:hAnsi="Times New Roman"/>
          <w:sz w:val="20"/>
          <w:szCs w:val="20"/>
        </w:rPr>
      </w:pPr>
    </w:p>
    <w:p w14:paraId="3FC87516" w14:textId="77777777" w:rsidR="00D92209" w:rsidRPr="00716A89" w:rsidRDefault="00D92209" w:rsidP="00FB2203">
      <w:pPr>
        <w:keepNext/>
        <w:keepLines/>
        <w:rPr>
          <w:rFonts w:ascii="Times New Roman" w:hAnsi="Times New Roman"/>
          <w:sz w:val="20"/>
          <w:szCs w:val="20"/>
        </w:rPr>
      </w:pPr>
    </w:p>
    <w:p w14:paraId="0840977A" w14:textId="77777777" w:rsidR="00D92209" w:rsidRPr="00716A89" w:rsidRDefault="00D92209" w:rsidP="00FB2203">
      <w:pPr>
        <w:keepNext/>
        <w:keepLines/>
        <w:rPr>
          <w:rFonts w:ascii="Times New Roman" w:hAnsi="Times New Roman"/>
          <w:sz w:val="20"/>
          <w:szCs w:val="20"/>
        </w:rPr>
      </w:pPr>
    </w:p>
    <w:p w14:paraId="30FFC590" w14:textId="77777777" w:rsidR="00D92209" w:rsidRPr="00716A89" w:rsidRDefault="00D92209" w:rsidP="00FB2203">
      <w:pPr>
        <w:keepNext/>
        <w:keepLines/>
        <w:rPr>
          <w:rFonts w:ascii="Times New Roman" w:hAnsi="Times New Roman"/>
          <w:sz w:val="20"/>
          <w:szCs w:val="20"/>
        </w:rPr>
      </w:pPr>
    </w:p>
    <w:p w14:paraId="5F4AFF86" w14:textId="77777777" w:rsidR="00E06587" w:rsidRPr="00716A89" w:rsidRDefault="00E06587" w:rsidP="00FB2203">
      <w:pPr>
        <w:keepNext/>
        <w:keepLines/>
        <w:rPr>
          <w:rFonts w:ascii="Times New Roman" w:hAnsi="Times New Roman"/>
          <w:sz w:val="20"/>
          <w:szCs w:val="20"/>
        </w:rPr>
      </w:pPr>
    </w:p>
    <w:p w14:paraId="5B39AC31" w14:textId="77777777" w:rsidR="00BF3C53" w:rsidRPr="00716A89" w:rsidRDefault="00A277B0" w:rsidP="00FB2203">
      <w:pPr>
        <w:keepNext/>
        <w:keepLines/>
        <w:rPr>
          <w:rFonts w:ascii="Times New Roman" w:hAnsi="Times New Roman"/>
          <w:sz w:val="20"/>
          <w:szCs w:val="20"/>
        </w:rPr>
      </w:pPr>
      <w:r w:rsidRPr="00716A89">
        <w:rPr>
          <w:rFonts w:ascii="Times New Roman" w:hAnsi="Times New Roman"/>
          <w:sz w:val="20"/>
          <w:szCs w:val="20"/>
        </w:rPr>
        <w:br/>
      </w:r>
    </w:p>
    <w:p w14:paraId="4E8FBEF3" w14:textId="77777777" w:rsidR="00BF3C53" w:rsidRPr="00716A89" w:rsidRDefault="00BF3C53" w:rsidP="00FB2203">
      <w:pPr>
        <w:keepNext/>
        <w:keepLines/>
        <w:spacing w:after="200" w:line="276" w:lineRule="auto"/>
        <w:rPr>
          <w:rFonts w:ascii="Times New Roman" w:hAnsi="Times New Roman"/>
          <w:sz w:val="20"/>
          <w:szCs w:val="20"/>
        </w:rPr>
      </w:pPr>
      <w:r w:rsidRPr="00716A89">
        <w:rPr>
          <w:rFonts w:ascii="Times New Roman" w:hAnsi="Times New Roman"/>
          <w:sz w:val="20"/>
          <w:szCs w:val="20"/>
        </w:rPr>
        <w:br w:type="page"/>
      </w:r>
    </w:p>
    <w:p w14:paraId="7B9D405F" w14:textId="77777777" w:rsidR="00A277B0" w:rsidRPr="00716A89" w:rsidRDefault="00A277B0" w:rsidP="00FB2203">
      <w:pPr>
        <w:keepNext/>
        <w:keepLines/>
        <w:rPr>
          <w:rFonts w:ascii="Times New Roman" w:hAnsi="Times New Roman"/>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4"/>
        <w:gridCol w:w="851"/>
        <w:gridCol w:w="709"/>
      </w:tblGrid>
      <w:tr w:rsidR="0077054B" w:rsidRPr="00716A89" w14:paraId="0ADDA105" w14:textId="77777777" w:rsidTr="00965C71">
        <w:tc>
          <w:tcPr>
            <w:tcW w:w="599" w:type="dxa"/>
            <w:tcBorders>
              <w:top w:val="single" w:sz="4" w:space="0" w:color="auto"/>
              <w:bottom w:val="single" w:sz="4" w:space="0" w:color="auto"/>
              <w:right w:val="nil"/>
            </w:tcBorders>
          </w:tcPr>
          <w:p w14:paraId="5ABB8362" w14:textId="77777777" w:rsidR="0077054B" w:rsidRPr="00716A89" w:rsidRDefault="0077054B" w:rsidP="00FB2203">
            <w:pPr>
              <w:keepNext/>
              <w:keepLines/>
              <w:jc w:val="center"/>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334" w:type="dxa"/>
            <w:tcBorders>
              <w:top w:val="single" w:sz="4" w:space="0" w:color="auto"/>
              <w:left w:val="nil"/>
              <w:bottom w:val="single" w:sz="4" w:space="0" w:color="auto"/>
            </w:tcBorders>
          </w:tcPr>
          <w:p w14:paraId="66AC1EA4" w14:textId="77777777" w:rsidR="0077054B" w:rsidRPr="00716A89" w:rsidRDefault="0077054B" w:rsidP="00FB2203">
            <w:pPr>
              <w:keepNext/>
              <w:keepLines/>
              <w:jc w:val="both"/>
              <w:rPr>
                <w:rFonts w:cs="Tahoma"/>
                <w:sz w:val="20"/>
                <w:szCs w:val="20"/>
              </w:rPr>
            </w:pPr>
            <w:r w:rsidRPr="00716A89">
              <w:rPr>
                <w:rFonts w:cs="Tahoma"/>
                <w:sz w:val="20"/>
                <w:szCs w:val="20"/>
              </w:rPr>
              <w:t xml:space="preserve">SEZNAM DRUGIH SUBJEKTOV, KATERIH ZMOGLJIVOST UPORABLJA PONUDNIK  </w:t>
            </w:r>
          </w:p>
        </w:tc>
        <w:tc>
          <w:tcPr>
            <w:tcW w:w="851" w:type="dxa"/>
            <w:tcBorders>
              <w:top w:val="single" w:sz="4" w:space="0" w:color="auto"/>
              <w:bottom w:val="single" w:sz="4" w:space="0" w:color="auto"/>
              <w:right w:val="nil"/>
            </w:tcBorders>
          </w:tcPr>
          <w:p w14:paraId="742063D3" w14:textId="77777777" w:rsidR="0077054B" w:rsidRPr="00716A89" w:rsidRDefault="0077054B" w:rsidP="00FB2203">
            <w:pPr>
              <w:keepNext/>
              <w:keepLines/>
              <w:jc w:val="right"/>
              <w:rPr>
                <w:rFonts w:cs="Tahoma"/>
                <w:b/>
                <w:sz w:val="20"/>
                <w:szCs w:val="20"/>
              </w:rPr>
            </w:pPr>
            <w:r w:rsidRPr="00716A89">
              <w:rPr>
                <w:rFonts w:cs="Tahoma"/>
                <w:b/>
                <w:i/>
                <w:sz w:val="20"/>
                <w:szCs w:val="20"/>
              </w:rPr>
              <w:t xml:space="preserve">Priloga </w:t>
            </w:r>
          </w:p>
        </w:tc>
        <w:tc>
          <w:tcPr>
            <w:tcW w:w="709" w:type="dxa"/>
            <w:tcBorders>
              <w:top w:val="single" w:sz="4" w:space="0" w:color="auto"/>
              <w:left w:val="nil"/>
              <w:bottom w:val="single" w:sz="4" w:space="0" w:color="auto"/>
            </w:tcBorders>
          </w:tcPr>
          <w:p w14:paraId="19A28539" w14:textId="77777777" w:rsidR="0077054B" w:rsidRPr="00716A89" w:rsidRDefault="0018575F" w:rsidP="00FB2203">
            <w:pPr>
              <w:keepNext/>
              <w:keepLines/>
              <w:rPr>
                <w:rFonts w:cs="Tahoma"/>
                <w:b/>
                <w:i/>
                <w:sz w:val="20"/>
                <w:szCs w:val="20"/>
              </w:rPr>
            </w:pPr>
            <w:r w:rsidRPr="00716A89">
              <w:rPr>
                <w:rFonts w:cs="Tahoma"/>
                <w:b/>
                <w:i/>
                <w:sz w:val="20"/>
                <w:szCs w:val="20"/>
              </w:rPr>
              <w:t>4/2</w:t>
            </w:r>
          </w:p>
        </w:tc>
      </w:tr>
    </w:tbl>
    <w:p w14:paraId="7376F0F7" w14:textId="77777777" w:rsidR="0077054B" w:rsidRPr="00716A89" w:rsidRDefault="0077054B" w:rsidP="00FB2203">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77054B" w:rsidRPr="00716A89" w14:paraId="6D0D4FD9" w14:textId="77777777" w:rsidTr="00A277B0">
        <w:trPr>
          <w:trHeight w:val="511"/>
          <w:jc w:val="center"/>
        </w:trPr>
        <w:tc>
          <w:tcPr>
            <w:tcW w:w="9637" w:type="dxa"/>
            <w:gridSpan w:val="2"/>
            <w:vAlign w:val="center"/>
          </w:tcPr>
          <w:p w14:paraId="35071DC1" w14:textId="6DF17F16" w:rsidR="0077054B" w:rsidRPr="00716A89" w:rsidRDefault="0077054B" w:rsidP="00FB2203">
            <w:pPr>
              <w:keepNext/>
              <w:keepLines/>
              <w:jc w:val="center"/>
              <w:rPr>
                <w:rFonts w:cs="Tahoma"/>
                <w:sz w:val="20"/>
                <w:szCs w:val="20"/>
              </w:rPr>
            </w:pPr>
            <w:r w:rsidRPr="00716A89">
              <w:rPr>
                <w:rFonts w:cs="Tahoma"/>
                <w:sz w:val="20"/>
                <w:szCs w:val="20"/>
              </w:rPr>
              <w:t xml:space="preserve">Javno naročilo: </w:t>
            </w:r>
            <w:r w:rsidR="00E10C70" w:rsidRPr="00E10C70">
              <w:rPr>
                <w:rFonts w:cs="Tahoma"/>
                <w:b/>
                <w:sz w:val="20"/>
                <w:szCs w:val="20"/>
              </w:rPr>
              <w:t>LPT-49/25 - Čiščenje oljnih lovilcev na parkiriščih</w:t>
            </w:r>
          </w:p>
        </w:tc>
      </w:tr>
      <w:tr w:rsidR="0077054B" w:rsidRPr="00716A89" w14:paraId="678CDC1C" w14:textId="77777777" w:rsidTr="00A277B0">
        <w:trPr>
          <w:trHeight w:val="385"/>
          <w:jc w:val="center"/>
        </w:trPr>
        <w:tc>
          <w:tcPr>
            <w:tcW w:w="2906" w:type="dxa"/>
            <w:vAlign w:val="center"/>
          </w:tcPr>
          <w:p w14:paraId="32BD36C3" w14:textId="77777777" w:rsidR="0077054B" w:rsidRPr="00716A89" w:rsidRDefault="0077054B" w:rsidP="00FB2203">
            <w:pPr>
              <w:keepNext/>
              <w:keepLines/>
              <w:rPr>
                <w:rFonts w:cs="Tahoma"/>
                <w:sz w:val="18"/>
                <w:szCs w:val="18"/>
              </w:rPr>
            </w:pPr>
            <w:r w:rsidRPr="00716A89">
              <w:rPr>
                <w:rFonts w:cs="Tahoma"/>
                <w:sz w:val="18"/>
                <w:szCs w:val="18"/>
              </w:rPr>
              <w:t>Naziv subjekta</w:t>
            </w:r>
          </w:p>
        </w:tc>
        <w:tc>
          <w:tcPr>
            <w:tcW w:w="6731" w:type="dxa"/>
            <w:vAlign w:val="center"/>
          </w:tcPr>
          <w:p w14:paraId="1FEAA54B" w14:textId="77777777" w:rsidR="0077054B" w:rsidRPr="00716A89" w:rsidRDefault="0077054B" w:rsidP="00FB2203">
            <w:pPr>
              <w:keepNext/>
              <w:keepLines/>
              <w:rPr>
                <w:rFonts w:cs="Tahoma"/>
                <w:sz w:val="18"/>
                <w:szCs w:val="18"/>
              </w:rPr>
            </w:pPr>
          </w:p>
          <w:p w14:paraId="07D3E88B" w14:textId="77777777" w:rsidR="0077054B" w:rsidRPr="00716A89" w:rsidRDefault="0077054B" w:rsidP="00FB2203">
            <w:pPr>
              <w:keepNext/>
              <w:keepLines/>
              <w:rPr>
                <w:rFonts w:cs="Tahoma"/>
                <w:sz w:val="18"/>
                <w:szCs w:val="18"/>
              </w:rPr>
            </w:pPr>
          </w:p>
        </w:tc>
      </w:tr>
      <w:tr w:rsidR="0077054B" w:rsidRPr="00716A89" w14:paraId="575F91C2" w14:textId="77777777" w:rsidTr="00A277B0">
        <w:trPr>
          <w:jc w:val="center"/>
        </w:trPr>
        <w:tc>
          <w:tcPr>
            <w:tcW w:w="2906" w:type="dxa"/>
            <w:vAlign w:val="center"/>
          </w:tcPr>
          <w:p w14:paraId="21E5002E" w14:textId="77777777" w:rsidR="0077054B" w:rsidRPr="00716A89" w:rsidRDefault="0077054B" w:rsidP="00FB2203">
            <w:pPr>
              <w:keepNext/>
              <w:keepLines/>
              <w:rPr>
                <w:rFonts w:cs="Tahoma"/>
                <w:sz w:val="18"/>
                <w:szCs w:val="18"/>
              </w:rPr>
            </w:pPr>
            <w:r w:rsidRPr="00716A89">
              <w:rPr>
                <w:rFonts w:cs="Tahoma"/>
                <w:sz w:val="18"/>
                <w:szCs w:val="18"/>
              </w:rPr>
              <w:t>Polni naslov</w:t>
            </w:r>
          </w:p>
        </w:tc>
        <w:tc>
          <w:tcPr>
            <w:tcW w:w="6731" w:type="dxa"/>
            <w:vAlign w:val="center"/>
          </w:tcPr>
          <w:p w14:paraId="6944AEAA" w14:textId="77777777" w:rsidR="0077054B" w:rsidRPr="00716A89" w:rsidRDefault="0077054B" w:rsidP="00FB2203">
            <w:pPr>
              <w:keepNext/>
              <w:keepLines/>
              <w:rPr>
                <w:rFonts w:cs="Tahoma"/>
                <w:sz w:val="18"/>
                <w:szCs w:val="18"/>
              </w:rPr>
            </w:pPr>
          </w:p>
          <w:p w14:paraId="0AED9451" w14:textId="77777777" w:rsidR="0077054B" w:rsidRPr="00716A89" w:rsidRDefault="0077054B" w:rsidP="00FB2203">
            <w:pPr>
              <w:keepNext/>
              <w:keepLines/>
              <w:rPr>
                <w:rFonts w:cs="Tahoma"/>
                <w:sz w:val="18"/>
                <w:szCs w:val="18"/>
              </w:rPr>
            </w:pPr>
          </w:p>
        </w:tc>
      </w:tr>
      <w:tr w:rsidR="0077054B" w:rsidRPr="00716A89" w14:paraId="42E7945E" w14:textId="77777777" w:rsidTr="00A277B0">
        <w:trPr>
          <w:jc w:val="center"/>
        </w:trPr>
        <w:tc>
          <w:tcPr>
            <w:tcW w:w="2906" w:type="dxa"/>
            <w:vAlign w:val="center"/>
          </w:tcPr>
          <w:p w14:paraId="0867B15F" w14:textId="77777777" w:rsidR="0077054B" w:rsidRPr="00716A89" w:rsidRDefault="0077054B" w:rsidP="00FB2203">
            <w:pPr>
              <w:keepNext/>
              <w:keepLines/>
              <w:rPr>
                <w:rFonts w:cs="Tahoma"/>
                <w:sz w:val="18"/>
                <w:szCs w:val="18"/>
              </w:rPr>
            </w:pPr>
          </w:p>
          <w:p w14:paraId="34BCD1B5" w14:textId="77777777" w:rsidR="003E0031" w:rsidRPr="00716A89" w:rsidRDefault="003E0031" w:rsidP="00FB2203">
            <w:pPr>
              <w:keepNext/>
              <w:keepLines/>
              <w:rPr>
                <w:rFonts w:cs="Tahoma"/>
                <w:sz w:val="18"/>
                <w:szCs w:val="18"/>
              </w:rPr>
            </w:pPr>
            <w:r>
              <w:rPr>
                <w:rFonts w:cs="Tahoma"/>
                <w:sz w:val="18"/>
                <w:szCs w:val="18"/>
              </w:rPr>
              <w:t xml:space="preserve">Navedba vseh oseb, ki so </w:t>
            </w:r>
            <w:r w:rsidRPr="00360A8E">
              <w:rPr>
                <w:rFonts w:cs="Tahoma"/>
                <w:sz w:val="18"/>
                <w:szCs w:val="18"/>
              </w:rPr>
              <w:t>članic</w:t>
            </w:r>
            <w:r>
              <w:rPr>
                <w:rFonts w:cs="Tahoma"/>
                <w:sz w:val="18"/>
                <w:szCs w:val="18"/>
              </w:rPr>
              <w:t>e</w:t>
            </w:r>
            <w:r w:rsidRPr="00360A8E">
              <w:rPr>
                <w:rFonts w:cs="Tahoma"/>
                <w:sz w:val="18"/>
                <w:szCs w:val="18"/>
              </w:rPr>
              <w:t xml:space="preserve"> upravnega, vodstvenega ali nadzornega organa tega gospodarskega subjekta ali ki ima pooblastila za njegovo zastopanje ali odločanje ali nadzor v njem</w:t>
            </w:r>
          </w:p>
          <w:p w14:paraId="2A168160" w14:textId="77777777" w:rsidR="0077054B" w:rsidRPr="00716A89" w:rsidRDefault="0077054B" w:rsidP="00FB2203">
            <w:pPr>
              <w:keepNext/>
              <w:keepLines/>
              <w:rPr>
                <w:rFonts w:cs="Tahoma"/>
                <w:sz w:val="18"/>
                <w:szCs w:val="18"/>
              </w:rPr>
            </w:pPr>
          </w:p>
        </w:tc>
        <w:tc>
          <w:tcPr>
            <w:tcW w:w="6731" w:type="dxa"/>
            <w:vAlign w:val="center"/>
          </w:tcPr>
          <w:p w14:paraId="3C6E1345" w14:textId="77777777" w:rsidR="0077054B" w:rsidRPr="00716A89" w:rsidRDefault="0077054B" w:rsidP="00FB2203">
            <w:pPr>
              <w:keepNext/>
              <w:keepLines/>
              <w:rPr>
                <w:rFonts w:cs="Tahoma"/>
                <w:sz w:val="18"/>
                <w:szCs w:val="18"/>
              </w:rPr>
            </w:pPr>
          </w:p>
          <w:p w14:paraId="65E61E46" w14:textId="77777777" w:rsidR="0077054B" w:rsidRPr="00716A89" w:rsidRDefault="0077054B" w:rsidP="00FB2203">
            <w:pPr>
              <w:keepNext/>
              <w:keepLines/>
              <w:rPr>
                <w:rFonts w:cs="Tahoma"/>
                <w:sz w:val="18"/>
                <w:szCs w:val="18"/>
              </w:rPr>
            </w:pPr>
          </w:p>
          <w:p w14:paraId="482445F6" w14:textId="77777777" w:rsidR="0077054B" w:rsidRPr="00716A89" w:rsidRDefault="0077054B" w:rsidP="00FB2203">
            <w:pPr>
              <w:keepNext/>
              <w:keepLines/>
              <w:rPr>
                <w:rFonts w:cs="Tahoma"/>
                <w:sz w:val="18"/>
                <w:szCs w:val="18"/>
              </w:rPr>
            </w:pPr>
          </w:p>
          <w:p w14:paraId="329CC2BD" w14:textId="77777777" w:rsidR="0077054B" w:rsidRPr="00716A89" w:rsidRDefault="0077054B" w:rsidP="00FB2203">
            <w:pPr>
              <w:keepNext/>
              <w:keepLines/>
              <w:rPr>
                <w:rFonts w:cs="Tahoma"/>
                <w:sz w:val="18"/>
                <w:szCs w:val="18"/>
              </w:rPr>
            </w:pPr>
          </w:p>
        </w:tc>
      </w:tr>
      <w:tr w:rsidR="0077054B" w:rsidRPr="00716A89" w14:paraId="3C23AB08" w14:textId="77777777" w:rsidTr="00A277B0">
        <w:trPr>
          <w:trHeight w:val="357"/>
          <w:jc w:val="center"/>
        </w:trPr>
        <w:tc>
          <w:tcPr>
            <w:tcW w:w="2906" w:type="dxa"/>
            <w:vAlign w:val="center"/>
          </w:tcPr>
          <w:p w14:paraId="4933AD78" w14:textId="77777777" w:rsidR="0077054B" w:rsidRPr="00716A89" w:rsidRDefault="0077054B" w:rsidP="00FB2203">
            <w:pPr>
              <w:keepNext/>
              <w:keepLines/>
              <w:spacing w:line="276" w:lineRule="auto"/>
              <w:rPr>
                <w:rFonts w:cs="Tahoma"/>
                <w:sz w:val="18"/>
                <w:szCs w:val="18"/>
              </w:rPr>
            </w:pPr>
            <w:r w:rsidRPr="00716A89">
              <w:rPr>
                <w:rFonts w:cs="Tahoma"/>
                <w:sz w:val="18"/>
                <w:szCs w:val="18"/>
              </w:rPr>
              <w:t>Matična številka subjekta</w:t>
            </w:r>
          </w:p>
        </w:tc>
        <w:tc>
          <w:tcPr>
            <w:tcW w:w="6731" w:type="dxa"/>
            <w:vAlign w:val="center"/>
          </w:tcPr>
          <w:p w14:paraId="5E92ADD5" w14:textId="77777777" w:rsidR="0077054B" w:rsidRPr="00716A89" w:rsidRDefault="0077054B" w:rsidP="00FB2203">
            <w:pPr>
              <w:keepNext/>
              <w:keepLines/>
              <w:spacing w:line="276" w:lineRule="auto"/>
              <w:rPr>
                <w:rFonts w:cs="Tahoma"/>
                <w:sz w:val="18"/>
                <w:szCs w:val="18"/>
              </w:rPr>
            </w:pPr>
          </w:p>
        </w:tc>
      </w:tr>
      <w:tr w:rsidR="0077054B" w:rsidRPr="00716A89" w14:paraId="129CA55F" w14:textId="77777777" w:rsidTr="00A277B0">
        <w:trPr>
          <w:trHeight w:val="405"/>
          <w:jc w:val="center"/>
        </w:trPr>
        <w:tc>
          <w:tcPr>
            <w:tcW w:w="2906" w:type="dxa"/>
            <w:vAlign w:val="center"/>
          </w:tcPr>
          <w:p w14:paraId="3F6525E7" w14:textId="77777777" w:rsidR="0077054B" w:rsidRPr="00716A89" w:rsidRDefault="0077054B" w:rsidP="00FB2203">
            <w:pPr>
              <w:keepNext/>
              <w:keepLines/>
              <w:spacing w:line="276" w:lineRule="auto"/>
              <w:rPr>
                <w:rFonts w:cs="Tahoma"/>
                <w:sz w:val="18"/>
                <w:szCs w:val="18"/>
              </w:rPr>
            </w:pPr>
            <w:r w:rsidRPr="00716A89">
              <w:rPr>
                <w:rFonts w:cs="Tahoma"/>
                <w:sz w:val="18"/>
                <w:szCs w:val="18"/>
              </w:rPr>
              <w:t>Davčna številka subjekta</w:t>
            </w:r>
          </w:p>
        </w:tc>
        <w:tc>
          <w:tcPr>
            <w:tcW w:w="6731" w:type="dxa"/>
            <w:vAlign w:val="center"/>
          </w:tcPr>
          <w:p w14:paraId="266BDA26" w14:textId="77777777" w:rsidR="0077054B" w:rsidRPr="00716A89" w:rsidRDefault="0077054B" w:rsidP="00FB2203">
            <w:pPr>
              <w:keepNext/>
              <w:keepLines/>
              <w:spacing w:line="276" w:lineRule="auto"/>
              <w:rPr>
                <w:rFonts w:cs="Tahoma"/>
                <w:sz w:val="18"/>
                <w:szCs w:val="18"/>
              </w:rPr>
            </w:pPr>
          </w:p>
        </w:tc>
      </w:tr>
      <w:tr w:rsidR="0077054B" w:rsidRPr="00716A89" w14:paraId="05CF5621" w14:textId="77777777" w:rsidTr="00A277B0">
        <w:trPr>
          <w:trHeight w:val="410"/>
          <w:jc w:val="center"/>
        </w:trPr>
        <w:tc>
          <w:tcPr>
            <w:tcW w:w="2906" w:type="dxa"/>
            <w:vAlign w:val="center"/>
          </w:tcPr>
          <w:p w14:paraId="1E80DE84" w14:textId="77777777" w:rsidR="0077054B" w:rsidRPr="00716A89" w:rsidRDefault="0077054B" w:rsidP="00FB2203">
            <w:pPr>
              <w:keepNext/>
              <w:keepLines/>
              <w:spacing w:line="276" w:lineRule="auto"/>
              <w:rPr>
                <w:rFonts w:cs="Tahoma"/>
                <w:sz w:val="18"/>
                <w:szCs w:val="18"/>
              </w:rPr>
            </w:pPr>
            <w:r w:rsidRPr="00716A89">
              <w:rPr>
                <w:rFonts w:cs="Tahoma"/>
                <w:sz w:val="18"/>
                <w:szCs w:val="18"/>
              </w:rPr>
              <w:t>Transakcijski račun subjekta</w:t>
            </w:r>
          </w:p>
        </w:tc>
        <w:tc>
          <w:tcPr>
            <w:tcW w:w="6731" w:type="dxa"/>
            <w:vAlign w:val="center"/>
          </w:tcPr>
          <w:p w14:paraId="50E53FD9" w14:textId="77777777" w:rsidR="0077054B" w:rsidRPr="00716A89" w:rsidRDefault="0077054B" w:rsidP="00FB2203">
            <w:pPr>
              <w:keepNext/>
              <w:keepLines/>
              <w:spacing w:line="276" w:lineRule="auto"/>
              <w:rPr>
                <w:rFonts w:cs="Tahoma"/>
                <w:sz w:val="18"/>
                <w:szCs w:val="18"/>
              </w:rPr>
            </w:pPr>
          </w:p>
        </w:tc>
      </w:tr>
      <w:tr w:rsidR="0077054B" w:rsidRPr="00716A89" w14:paraId="6A500CD9" w14:textId="77777777" w:rsidTr="00A277B0">
        <w:trPr>
          <w:jc w:val="center"/>
        </w:trPr>
        <w:tc>
          <w:tcPr>
            <w:tcW w:w="2906" w:type="dxa"/>
            <w:vAlign w:val="center"/>
          </w:tcPr>
          <w:p w14:paraId="7E27F1D9" w14:textId="77777777" w:rsidR="0077054B" w:rsidRPr="00716A89" w:rsidRDefault="0077054B" w:rsidP="00FB2203">
            <w:pPr>
              <w:keepNext/>
              <w:keepLines/>
              <w:jc w:val="center"/>
              <w:rPr>
                <w:rFonts w:cs="Tahoma"/>
                <w:sz w:val="18"/>
                <w:szCs w:val="18"/>
              </w:rPr>
            </w:pPr>
          </w:p>
          <w:p w14:paraId="5D760512" w14:textId="77777777" w:rsidR="0077054B" w:rsidRPr="00716A89" w:rsidRDefault="0077054B" w:rsidP="00FB2203">
            <w:pPr>
              <w:keepNext/>
              <w:keepLines/>
              <w:jc w:val="center"/>
              <w:rPr>
                <w:rFonts w:cs="Tahoma"/>
                <w:sz w:val="18"/>
                <w:szCs w:val="18"/>
              </w:rPr>
            </w:pPr>
          </w:p>
          <w:p w14:paraId="13AD6B78" w14:textId="77777777" w:rsidR="0077054B" w:rsidRPr="00716A89" w:rsidRDefault="0077054B" w:rsidP="00FB2203">
            <w:pPr>
              <w:keepNext/>
              <w:keepLines/>
              <w:jc w:val="center"/>
              <w:rPr>
                <w:rFonts w:cs="Tahoma"/>
                <w:sz w:val="18"/>
                <w:szCs w:val="18"/>
              </w:rPr>
            </w:pPr>
          </w:p>
          <w:p w14:paraId="7F008B98" w14:textId="77777777" w:rsidR="0077054B" w:rsidRPr="00716A89" w:rsidRDefault="0077054B" w:rsidP="00FB2203">
            <w:pPr>
              <w:keepNext/>
              <w:keepLines/>
              <w:jc w:val="center"/>
              <w:rPr>
                <w:rFonts w:cs="Tahoma"/>
                <w:sz w:val="18"/>
                <w:szCs w:val="18"/>
              </w:rPr>
            </w:pPr>
          </w:p>
          <w:p w14:paraId="52F83E7A" w14:textId="77777777" w:rsidR="0077054B" w:rsidRPr="00716A89" w:rsidRDefault="0077054B" w:rsidP="00FB2203">
            <w:pPr>
              <w:keepNext/>
              <w:keepLines/>
              <w:rPr>
                <w:rFonts w:cs="Tahoma"/>
                <w:sz w:val="18"/>
                <w:szCs w:val="18"/>
              </w:rPr>
            </w:pPr>
            <w:r w:rsidRPr="00716A89">
              <w:rPr>
                <w:rFonts w:cs="Tahoma"/>
                <w:sz w:val="18"/>
                <w:szCs w:val="18"/>
              </w:rPr>
              <w:t>Vsak del javnega naročila, za katere namerava ponudnik uporabiti zmogljivost subjekta</w:t>
            </w:r>
          </w:p>
          <w:p w14:paraId="1881BCB1" w14:textId="77777777" w:rsidR="0077054B" w:rsidRPr="00716A89" w:rsidRDefault="0077054B" w:rsidP="00FB2203">
            <w:pPr>
              <w:keepNext/>
              <w:keepLines/>
              <w:jc w:val="center"/>
              <w:rPr>
                <w:rFonts w:cs="Tahoma"/>
                <w:sz w:val="18"/>
                <w:szCs w:val="18"/>
              </w:rPr>
            </w:pPr>
          </w:p>
          <w:p w14:paraId="44309B22" w14:textId="77777777" w:rsidR="0077054B" w:rsidRPr="00716A89" w:rsidRDefault="0077054B" w:rsidP="00FB2203">
            <w:pPr>
              <w:keepNext/>
              <w:keepLines/>
              <w:jc w:val="center"/>
              <w:rPr>
                <w:rFonts w:cs="Tahoma"/>
                <w:sz w:val="18"/>
                <w:szCs w:val="18"/>
              </w:rPr>
            </w:pPr>
          </w:p>
          <w:p w14:paraId="17BC301C" w14:textId="77777777" w:rsidR="0077054B" w:rsidRPr="00716A89" w:rsidRDefault="0077054B" w:rsidP="00FB2203">
            <w:pPr>
              <w:keepNext/>
              <w:keepLines/>
              <w:jc w:val="center"/>
              <w:rPr>
                <w:rFonts w:cs="Tahoma"/>
                <w:sz w:val="18"/>
                <w:szCs w:val="18"/>
              </w:rPr>
            </w:pPr>
          </w:p>
          <w:p w14:paraId="298E63F6" w14:textId="77777777" w:rsidR="0077054B" w:rsidRPr="00716A89" w:rsidRDefault="0077054B" w:rsidP="00FB2203">
            <w:pPr>
              <w:keepNext/>
              <w:keepLines/>
              <w:jc w:val="center"/>
              <w:rPr>
                <w:rFonts w:cs="Tahoma"/>
                <w:sz w:val="18"/>
                <w:szCs w:val="18"/>
              </w:rPr>
            </w:pPr>
          </w:p>
          <w:p w14:paraId="569D9A46" w14:textId="77777777" w:rsidR="0077054B" w:rsidRPr="00716A89" w:rsidRDefault="0077054B" w:rsidP="00FB2203">
            <w:pPr>
              <w:keepNext/>
              <w:keepLines/>
              <w:jc w:val="center"/>
              <w:rPr>
                <w:rFonts w:cs="Tahoma"/>
                <w:sz w:val="18"/>
                <w:szCs w:val="18"/>
              </w:rPr>
            </w:pPr>
          </w:p>
          <w:p w14:paraId="77345B53" w14:textId="77777777" w:rsidR="0077054B" w:rsidRPr="00716A89" w:rsidRDefault="0077054B" w:rsidP="00FB2203">
            <w:pPr>
              <w:keepNext/>
              <w:keepLines/>
              <w:jc w:val="center"/>
              <w:rPr>
                <w:rFonts w:cs="Tahoma"/>
                <w:sz w:val="18"/>
                <w:szCs w:val="18"/>
              </w:rPr>
            </w:pPr>
          </w:p>
          <w:p w14:paraId="2EA06E92" w14:textId="77777777" w:rsidR="0077054B" w:rsidRPr="00716A89" w:rsidRDefault="0077054B" w:rsidP="00FB2203">
            <w:pPr>
              <w:keepNext/>
              <w:keepLines/>
              <w:jc w:val="center"/>
              <w:rPr>
                <w:rFonts w:cs="Tahoma"/>
                <w:sz w:val="18"/>
                <w:szCs w:val="18"/>
              </w:rPr>
            </w:pPr>
          </w:p>
        </w:tc>
        <w:tc>
          <w:tcPr>
            <w:tcW w:w="6731" w:type="dxa"/>
            <w:vAlign w:val="center"/>
          </w:tcPr>
          <w:p w14:paraId="5BBEB4C6" w14:textId="77777777" w:rsidR="0077054B" w:rsidRPr="00716A89" w:rsidRDefault="0077054B" w:rsidP="00FB2203">
            <w:pPr>
              <w:keepNext/>
              <w:keepLines/>
              <w:rPr>
                <w:rFonts w:ascii="Times New Roman" w:hAnsi="Times New Roman"/>
                <w:sz w:val="18"/>
                <w:szCs w:val="18"/>
              </w:rPr>
            </w:pPr>
          </w:p>
          <w:p w14:paraId="3E29F2B0" w14:textId="77777777" w:rsidR="0077054B" w:rsidRPr="00716A89" w:rsidRDefault="0077054B" w:rsidP="00FB2203">
            <w:pPr>
              <w:keepNext/>
              <w:keepLines/>
              <w:rPr>
                <w:rFonts w:ascii="Times New Roman" w:hAnsi="Times New Roman"/>
                <w:sz w:val="18"/>
                <w:szCs w:val="18"/>
              </w:rPr>
            </w:pPr>
          </w:p>
        </w:tc>
      </w:tr>
      <w:tr w:rsidR="0077054B" w:rsidRPr="00716A89" w14:paraId="42452640" w14:textId="77777777" w:rsidTr="00A277B0">
        <w:trPr>
          <w:trHeight w:val="525"/>
          <w:jc w:val="center"/>
        </w:trPr>
        <w:tc>
          <w:tcPr>
            <w:tcW w:w="2906" w:type="dxa"/>
            <w:vAlign w:val="center"/>
          </w:tcPr>
          <w:p w14:paraId="1C09C28B" w14:textId="77777777" w:rsidR="0077054B" w:rsidRPr="00716A89" w:rsidRDefault="0077054B" w:rsidP="00FB2203">
            <w:pPr>
              <w:keepNext/>
              <w:keepLines/>
              <w:rPr>
                <w:rFonts w:cs="Tahoma"/>
                <w:sz w:val="18"/>
                <w:szCs w:val="18"/>
              </w:rPr>
            </w:pPr>
            <w:r w:rsidRPr="00716A89">
              <w:rPr>
                <w:rFonts w:cs="Tahoma"/>
                <w:sz w:val="18"/>
                <w:szCs w:val="18"/>
              </w:rPr>
              <w:t>Količina/Delež (%) javnega naročila</w:t>
            </w:r>
          </w:p>
        </w:tc>
        <w:tc>
          <w:tcPr>
            <w:tcW w:w="6731" w:type="dxa"/>
            <w:vAlign w:val="center"/>
          </w:tcPr>
          <w:p w14:paraId="3D78FC94" w14:textId="77777777" w:rsidR="0077054B" w:rsidRPr="00716A89" w:rsidRDefault="0077054B" w:rsidP="00FB2203">
            <w:pPr>
              <w:keepNext/>
              <w:keepLines/>
              <w:rPr>
                <w:rFonts w:ascii="Times New Roman" w:hAnsi="Times New Roman"/>
                <w:sz w:val="18"/>
                <w:szCs w:val="18"/>
              </w:rPr>
            </w:pPr>
          </w:p>
          <w:p w14:paraId="657E8870" w14:textId="77777777" w:rsidR="0077054B" w:rsidRPr="00716A89" w:rsidRDefault="0077054B" w:rsidP="00FB2203">
            <w:pPr>
              <w:keepNext/>
              <w:keepLines/>
              <w:rPr>
                <w:rFonts w:ascii="Times New Roman" w:hAnsi="Times New Roman"/>
                <w:sz w:val="18"/>
                <w:szCs w:val="18"/>
              </w:rPr>
            </w:pPr>
          </w:p>
        </w:tc>
      </w:tr>
      <w:tr w:rsidR="0077054B" w:rsidRPr="00716A89" w14:paraId="52C85E50" w14:textId="77777777" w:rsidTr="00A277B0">
        <w:trPr>
          <w:jc w:val="center"/>
        </w:trPr>
        <w:tc>
          <w:tcPr>
            <w:tcW w:w="2906" w:type="dxa"/>
            <w:vAlign w:val="center"/>
          </w:tcPr>
          <w:p w14:paraId="71D93EDD" w14:textId="77777777" w:rsidR="0077054B" w:rsidRPr="00716A89" w:rsidRDefault="0077054B" w:rsidP="00FB2203">
            <w:pPr>
              <w:keepNext/>
              <w:keepLines/>
              <w:rPr>
                <w:rFonts w:cs="Tahoma"/>
                <w:sz w:val="18"/>
                <w:szCs w:val="18"/>
              </w:rPr>
            </w:pPr>
            <w:r w:rsidRPr="00716A89">
              <w:rPr>
                <w:rFonts w:cs="Tahoma"/>
                <w:sz w:val="18"/>
                <w:szCs w:val="18"/>
              </w:rPr>
              <w:t>Kraj izvedbe</w:t>
            </w:r>
          </w:p>
        </w:tc>
        <w:tc>
          <w:tcPr>
            <w:tcW w:w="6731" w:type="dxa"/>
            <w:vAlign w:val="center"/>
          </w:tcPr>
          <w:p w14:paraId="364D876B" w14:textId="77777777" w:rsidR="0077054B" w:rsidRPr="00716A89" w:rsidRDefault="0077054B" w:rsidP="00FB2203">
            <w:pPr>
              <w:keepNext/>
              <w:keepLines/>
              <w:rPr>
                <w:rFonts w:ascii="Times New Roman" w:hAnsi="Times New Roman"/>
                <w:sz w:val="18"/>
                <w:szCs w:val="18"/>
              </w:rPr>
            </w:pPr>
          </w:p>
          <w:p w14:paraId="5750D356" w14:textId="77777777" w:rsidR="0077054B" w:rsidRPr="00716A89" w:rsidRDefault="0077054B" w:rsidP="00FB2203">
            <w:pPr>
              <w:keepNext/>
              <w:keepLines/>
              <w:rPr>
                <w:rFonts w:ascii="Times New Roman" w:hAnsi="Times New Roman"/>
                <w:sz w:val="18"/>
                <w:szCs w:val="18"/>
              </w:rPr>
            </w:pPr>
          </w:p>
        </w:tc>
      </w:tr>
      <w:tr w:rsidR="0077054B" w:rsidRPr="00716A89" w14:paraId="5CF1AF6E" w14:textId="77777777" w:rsidTr="00A277B0">
        <w:trPr>
          <w:jc w:val="center"/>
        </w:trPr>
        <w:tc>
          <w:tcPr>
            <w:tcW w:w="2906" w:type="dxa"/>
            <w:vAlign w:val="center"/>
          </w:tcPr>
          <w:p w14:paraId="6BD6F542" w14:textId="77777777" w:rsidR="0077054B" w:rsidRPr="00716A89" w:rsidRDefault="0077054B" w:rsidP="00FB2203">
            <w:pPr>
              <w:keepNext/>
              <w:keepLines/>
              <w:rPr>
                <w:rFonts w:cs="Tahoma"/>
                <w:sz w:val="18"/>
                <w:szCs w:val="18"/>
              </w:rPr>
            </w:pPr>
            <w:r w:rsidRPr="00716A89">
              <w:rPr>
                <w:rFonts w:cs="Tahoma"/>
                <w:sz w:val="18"/>
                <w:szCs w:val="18"/>
              </w:rPr>
              <w:t>Rok izvedbe</w:t>
            </w:r>
          </w:p>
        </w:tc>
        <w:tc>
          <w:tcPr>
            <w:tcW w:w="6731" w:type="dxa"/>
            <w:vAlign w:val="center"/>
          </w:tcPr>
          <w:p w14:paraId="308BC8C8" w14:textId="77777777" w:rsidR="0077054B" w:rsidRPr="00716A89" w:rsidRDefault="0077054B" w:rsidP="00FB2203">
            <w:pPr>
              <w:keepNext/>
              <w:keepLines/>
              <w:rPr>
                <w:rFonts w:ascii="Times New Roman" w:hAnsi="Times New Roman"/>
                <w:sz w:val="18"/>
                <w:szCs w:val="18"/>
              </w:rPr>
            </w:pPr>
          </w:p>
          <w:p w14:paraId="7DA27865" w14:textId="77777777" w:rsidR="0077054B" w:rsidRPr="00716A89" w:rsidRDefault="0077054B" w:rsidP="00FB2203">
            <w:pPr>
              <w:keepNext/>
              <w:keepLines/>
              <w:rPr>
                <w:rFonts w:ascii="Times New Roman" w:hAnsi="Times New Roman"/>
                <w:sz w:val="18"/>
                <w:szCs w:val="18"/>
              </w:rPr>
            </w:pPr>
          </w:p>
        </w:tc>
      </w:tr>
    </w:tbl>
    <w:p w14:paraId="3EE3E8CD" w14:textId="77777777" w:rsidR="0077054B" w:rsidRPr="00716A89" w:rsidRDefault="0077054B" w:rsidP="00FB2203">
      <w:pPr>
        <w:keepNext/>
        <w:keepLines/>
        <w:tabs>
          <w:tab w:val="left" w:pos="567"/>
          <w:tab w:val="left" w:pos="851"/>
          <w:tab w:val="left" w:pos="993"/>
        </w:tabs>
        <w:jc w:val="both"/>
        <w:rPr>
          <w:rFonts w:cs="Tahoma"/>
          <w:sz w:val="20"/>
          <w:szCs w:val="20"/>
          <w:lang w:eastAsia="ar-SA"/>
        </w:rPr>
      </w:pPr>
    </w:p>
    <w:p w14:paraId="4866D225" w14:textId="77777777" w:rsidR="0077054B" w:rsidRPr="00716A89" w:rsidRDefault="0077054B" w:rsidP="00FB2203">
      <w:pPr>
        <w:keepNext/>
        <w:keepLines/>
        <w:tabs>
          <w:tab w:val="left" w:pos="5400"/>
        </w:tabs>
        <w:rPr>
          <w:rFonts w:cs="Tahoma"/>
          <w:sz w:val="20"/>
          <w:szCs w:val="20"/>
        </w:rPr>
      </w:pPr>
      <w:r w:rsidRPr="00716A89">
        <w:rPr>
          <w:rFonts w:cs="Tahoma"/>
          <w:sz w:val="20"/>
          <w:szCs w:val="20"/>
        </w:rPr>
        <w:t>Datum:.........................</w:t>
      </w:r>
      <w:r w:rsidRPr="00716A89">
        <w:rPr>
          <w:rFonts w:cs="Tahoma"/>
          <w:sz w:val="20"/>
          <w:szCs w:val="20"/>
        </w:rPr>
        <w:tab/>
      </w:r>
    </w:p>
    <w:p w14:paraId="2B98AED5" w14:textId="77777777" w:rsidR="0077054B" w:rsidRPr="00716A89" w:rsidRDefault="0077054B" w:rsidP="00FB2203">
      <w:pPr>
        <w:keepNext/>
        <w:keepLines/>
        <w:tabs>
          <w:tab w:val="left" w:pos="5400"/>
        </w:tabs>
        <w:jc w:val="both"/>
        <w:rPr>
          <w:rFonts w:cs="Tahoma"/>
          <w:sz w:val="20"/>
          <w:szCs w:val="20"/>
        </w:rPr>
      </w:pPr>
    </w:p>
    <w:p w14:paraId="1B77EF9B" w14:textId="77777777" w:rsidR="0077054B" w:rsidRPr="00716A89" w:rsidRDefault="0077054B" w:rsidP="00FB2203">
      <w:pPr>
        <w:keepNext/>
        <w:keepLines/>
        <w:tabs>
          <w:tab w:val="left" w:pos="5400"/>
        </w:tabs>
        <w:jc w:val="both"/>
        <w:rPr>
          <w:rFonts w:cs="Tahoma"/>
          <w:sz w:val="20"/>
          <w:szCs w:val="20"/>
        </w:rPr>
      </w:pPr>
    </w:p>
    <w:p w14:paraId="632FD90F" w14:textId="77777777" w:rsidR="0077054B" w:rsidRPr="00716A89" w:rsidRDefault="0077054B" w:rsidP="00FB2203">
      <w:pPr>
        <w:keepNext/>
        <w:keepLines/>
        <w:tabs>
          <w:tab w:val="left" w:pos="5400"/>
        </w:tabs>
        <w:jc w:val="both"/>
        <w:rPr>
          <w:rFonts w:cs="Tahoma"/>
          <w:sz w:val="20"/>
          <w:szCs w:val="20"/>
        </w:rPr>
      </w:pPr>
      <w:r w:rsidRPr="00716A89">
        <w:rPr>
          <w:rFonts w:cs="Tahoma"/>
          <w:sz w:val="20"/>
          <w:szCs w:val="20"/>
        </w:rPr>
        <w:t xml:space="preserve">  Ime in priimek ter podpis</w:t>
      </w:r>
      <w:r w:rsidRPr="00716A89">
        <w:rPr>
          <w:rFonts w:cs="Tahoma"/>
          <w:sz w:val="20"/>
          <w:szCs w:val="20"/>
        </w:rPr>
        <w:tab/>
        <w:t xml:space="preserve">         Ime in priimek ter podpis </w:t>
      </w:r>
    </w:p>
    <w:p w14:paraId="3DA706CA" w14:textId="77777777" w:rsidR="0077054B" w:rsidRPr="00716A89" w:rsidRDefault="0077054B" w:rsidP="00FB2203">
      <w:pPr>
        <w:keepNext/>
        <w:keepLines/>
        <w:tabs>
          <w:tab w:val="left" w:pos="5400"/>
        </w:tabs>
        <w:jc w:val="both"/>
        <w:rPr>
          <w:rFonts w:cs="Tahoma"/>
          <w:sz w:val="20"/>
          <w:szCs w:val="20"/>
        </w:rPr>
      </w:pPr>
      <w:r w:rsidRPr="00716A89">
        <w:rPr>
          <w:rFonts w:cs="Tahoma"/>
          <w:sz w:val="20"/>
          <w:szCs w:val="20"/>
        </w:rPr>
        <w:t xml:space="preserve">  gospodarskega subjekta:                                                          drugega subjekta:</w:t>
      </w:r>
    </w:p>
    <w:p w14:paraId="4BBC5444" w14:textId="77777777" w:rsidR="0077054B" w:rsidRPr="00716A89" w:rsidRDefault="0077054B" w:rsidP="00FB2203">
      <w:pPr>
        <w:keepNext/>
        <w:keepLines/>
        <w:tabs>
          <w:tab w:val="left" w:pos="5400"/>
        </w:tabs>
        <w:rPr>
          <w:rFonts w:cs="Tahoma"/>
          <w:sz w:val="20"/>
          <w:szCs w:val="20"/>
        </w:rPr>
      </w:pPr>
    </w:p>
    <w:p w14:paraId="12F9893A" w14:textId="77777777" w:rsidR="0077054B" w:rsidRPr="00716A89" w:rsidRDefault="0077054B" w:rsidP="00FB2203">
      <w:pPr>
        <w:keepNext/>
        <w:keepLines/>
        <w:rPr>
          <w:rFonts w:cs="Tahoma"/>
          <w:sz w:val="20"/>
          <w:szCs w:val="20"/>
        </w:rPr>
      </w:pPr>
      <w:r w:rsidRPr="00716A89">
        <w:rPr>
          <w:rFonts w:cs="Tahoma"/>
          <w:sz w:val="20"/>
          <w:szCs w:val="20"/>
        </w:rPr>
        <w:t>..........................................</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w:t>
      </w:r>
    </w:p>
    <w:p w14:paraId="0A12255B" w14:textId="77777777" w:rsidR="0077054B" w:rsidRPr="00716A89" w:rsidRDefault="0077054B" w:rsidP="00FB2203">
      <w:pPr>
        <w:keepNext/>
        <w:keepLines/>
        <w:tabs>
          <w:tab w:val="left" w:pos="284"/>
        </w:tabs>
        <w:jc w:val="both"/>
        <w:rPr>
          <w:rFonts w:cs="Tahoma"/>
          <w:b/>
          <w:sz w:val="20"/>
          <w:szCs w:val="20"/>
        </w:rPr>
      </w:pPr>
      <w:r w:rsidRPr="00716A89">
        <w:rPr>
          <w:rFonts w:cs="Tahoma"/>
          <w:b/>
          <w:sz w:val="20"/>
          <w:szCs w:val="20"/>
        </w:rPr>
        <w:tab/>
      </w:r>
      <w:r w:rsidRPr="00716A89">
        <w:rPr>
          <w:rFonts w:cs="Tahoma"/>
          <w:b/>
          <w:sz w:val="20"/>
          <w:szCs w:val="20"/>
        </w:rPr>
        <w:tab/>
        <w:t xml:space="preserve">   </w:t>
      </w:r>
      <w:r w:rsidRPr="00716A89">
        <w:rPr>
          <w:rFonts w:cs="Tahoma"/>
          <w:sz w:val="20"/>
          <w:szCs w:val="20"/>
        </w:rPr>
        <w:t xml:space="preserve">Žig: </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 xml:space="preserve">        Žig:</w:t>
      </w:r>
    </w:p>
    <w:p w14:paraId="752FB8C5" w14:textId="77777777" w:rsidR="0077054B" w:rsidRPr="00716A89" w:rsidRDefault="0077054B" w:rsidP="00FB2203">
      <w:pPr>
        <w:keepNext/>
        <w:keepLines/>
        <w:tabs>
          <w:tab w:val="left" w:pos="567"/>
          <w:tab w:val="left" w:pos="851"/>
          <w:tab w:val="left" w:pos="993"/>
        </w:tabs>
        <w:jc w:val="both"/>
        <w:rPr>
          <w:rFonts w:cs="Tahoma"/>
          <w:b/>
          <w:i/>
          <w:sz w:val="18"/>
          <w:szCs w:val="18"/>
          <w:lang w:eastAsia="ar-SA"/>
        </w:rPr>
      </w:pPr>
    </w:p>
    <w:p w14:paraId="42D05DEB" w14:textId="77777777" w:rsidR="0077054B" w:rsidRPr="00716A89" w:rsidRDefault="0077054B" w:rsidP="00FB2203">
      <w:pPr>
        <w:keepNext/>
        <w:keepLines/>
        <w:tabs>
          <w:tab w:val="left" w:pos="567"/>
          <w:tab w:val="left" w:pos="851"/>
          <w:tab w:val="left" w:pos="993"/>
        </w:tabs>
        <w:jc w:val="both"/>
        <w:rPr>
          <w:rFonts w:cs="Tahoma"/>
          <w:b/>
          <w:i/>
          <w:sz w:val="18"/>
          <w:szCs w:val="18"/>
          <w:lang w:eastAsia="ar-SA"/>
        </w:rPr>
      </w:pPr>
    </w:p>
    <w:p w14:paraId="4EAFE00E" w14:textId="77777777" w:rsidR="0077054B" w:rsidRPr="00716A89" w:rsidRDefault="0077054B" w:rsidP="00FB2203">
      <w:pPr>
        <w:keepNext/>
        <w:keepLines/>
        <w:tabs>
          <w:tab w:val="left" w:pos="567"/>
          <w:tab w:val="left" w:pos="851"/>
          <w:tab w:val="left" w:pos="993"/>
        </w:tabs>
        <w:jc w:val="both"/>
        <w:rPr>
          <w:rFonts w:cs="Tahoma"/>
          <w:b/>
          <w:i/>
          <w:sz w:val="18"/>
          <w:szCs w:val="18"/>
          <w:lang w:eastAsia="ar-SA"/>
        </w:rPr>
      </w:pPr>
    </w:p>
    <w:p w14:paraId="4C335134" w14:textId="77777777" w:rsidR="0077054B" w:rsidRPr="00716A89" w:rsidRDefault="0077054B" w:rsidP="00FB2203">
      <w:pPr>
        <w:keepNext/>
        <w:keepLines/>
        <w:tabs>
          <w:tab w:val="left" w:pos="567"/>
          <w:tab w:val="left" w:pos="851"/>
          <w:tab w:val="left" w:pos="993"/>
        </w:tabs>
        <w:jc w:val="both"/>
        <w:rPr>
          <w:rFonts w:cs="Tahoma"/>
          <w:b/>
          <w:i/>
          <w:sz w:val="18"/>
          <w:szCs w:val="18"/>
          <w:lang w:eastAsia="ar-SA"/>
        </w:rPr>
      </w:pPr>
    </w:p>
    <w:p w14:paraId="67BF02BE" w14:textId="77777777" w:rsidR="0077054B" w:rsidRPr="00716A89" w:rsidRDefault="0077054B" w:rsidP="00FB2203">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sz w:val="18"/>
          <w:szCs w:val="20"/>
        </w:rPr>
        <w:t>Prilogo je potrebno izpolniti, v kolikor  ponudnik uporabi zmogljivost drugih subjektov.</w:t>
      </w:r>
    </w:p>
    <w:p w14:paraId="25D91E79" w14:textId="77777777" w:rsidR="0077054B" w:rsidRPr="00716A89" w:rsidRDefault="0077054B" w:rsidP="00FB2203">
      <w:pPr>
        <w:keepNext/>
        <w:keepLines/>
        <w:tabs>
          <w:tab w:val="left" w:pos="567"/>
          <w:tab w:val="left" w:pos="851"/>
          <w:tab w:val="left" w:pos="993"/>
        </w:tabs>
        <w:jc w:val="both"/>
        <w:rPr>
          <w:rFonts w:cs="Tahoma"/>
          <w:b/>
          <w:i/>
          <w:sz w:val="22"/>
          <w:szCs w:val="18"/>
          <w:lang w:eastAsia="ar-SA"/>
        </w:rPr>
      </w:pPr>
    </w:p>
    <w:p w14:paraId="1572CD91" w14:textId="77777777" w:rsidR="0077054B" w:rsidRPr="00716A89" w:rsidRDefault="0077054B" w:rsidP="00FB2203">
      <w:pPr>
        <w:keepNext/>
        <w:keepLines/>
        <w:spacing w:after="40"/>
        <w:jc w:val="both"/>
        <w:rPr>
          <w:rFonts w:cs="Tahoma"/>
          <w:i/>
          <w:sz w:val="18"/>
          <w:szCs w:val="20"/>
        </w:rPr>
      </w:pPr>
      <w:r w:rsidRPr="00716A89">
        <w:rPr>
          <w:rFonts w:cs="Tahoma"/>
          <w:b/>
          <w:i/>
          <w:sz w:val="18"/>
          <w:szCs w:val="18"/>
          <w:u w:val="single"/>
        </w:rPr>
        <w:t xml:space="preserve">Navodilo: </w:t>
      </w:r>
      <w:r w:rsidRPr="00716A89">
        <w:rPr>
          <w:rFonts w:cs="Tahoma"/>
          <w:i/>
          <w:sz w:val="18"/>
          <w:szCs w:val="20"/>
        </w:rPr>
        <w:t>Obrazec se po potrebi kopira!</w:t>
      </w:r>
    </w:p>
    <w:p w14:paraId="76874CFB" w14:textId="77777777" w:rsidR="00302A5E" w:rsidRPr="00302A5E" w:rsidRDefault="00302A5E" w:rsidP="00302A5E">
      <w:pPr>
        <w:keepNext/>
        <w:keepLines/>
        <w:jc w:val="both"/>
        <w:rPr>
          <w:rFonts w:cs="Tahoma"/>
          <w:bCs/>
          <w:i/>
          <w:noProof/>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302A5E" w:rsidRPr="00302A5E" w14:paraId="24E17CE2" w14:textId="77777777" w:rsidTr="0038438C">
        <w:tc>
          <w:tcPr>
            <w:tcW w:w="8075" w:type="dxa"/>
            <w:tcBorders>
              <w:top w:val="single" w:sz="4" w:space="0" w:color="auto"/>
              <w:bottom w:val="single" w:sz="4" w:space="0" w:color="auto"/>
            </w:tcBorders>
          </w:tcPr>
          <w:p w14:paraId="3FA125D4" w14:textId="77777777" w:rsidR="00302A5E" w:rsidRPr="00302A5E" w:rsidRDefault="00302A5E" w:rsidP="0038438C">
            <w:pPr>
              <w:keepNext/>
              <w:keepLines/>
              <w:rPr>
                <w:rFonts w:cs="Tahoma"/>
                <w:sz w:val="20"/>
                <w:szCs w:val="20"/>
              </w:rPr>
            </w:pPr>
            <w:r w:rsidRPr="00302A5E">
              <w:rPr>
                <w:rFonts w:cs="Tahoma"/>
                <w:sz w:val="20"/>
                <w:szCs w:val="20"/>
              </w:rPr>
              <w:lastRenderedPageBreak/>
              <w:br w:type="page"/>
            </w:r>
            <w:r w:rsidRPr="00302A5E">
              <w:rPr>
                <w:rFonts w:cs="Tahoma"/>
                <w:sz w:val="20"/>
                <w:szCs w:val="20"/>
              </w:rPr>
              <w:br w:type="page"/>
              <w:t xml:space="preserve">SEZNAM REFERENC </w:t>
            </w:r>
          </w:p>
        </w:tc>
        <w:tc>
          <w:tcPr>
            <w:tcW w:w="1418" w:type="dxa"/>
            <w:tcBorders>
              <w:top w:val="single" w:sz="4" w:space="0" w:color="auto"/>
              <w:bottom w:val="single" w:sz="4" w:space="0" w:color="auto"/>
            </w:tcBorders>
          </w:tcPr>
          <w:p w14:paraId="24351E8B" w14:textId="66A01EE1" w:rsidR="00302A5E" w:rsidRPr="00302A5E" w:rsidRDefault="00302A5E" w:rsidP="0038438C">
            <w:pPr>
              <w:keepNext/>
              <w:keepLines/>
              <w:rPr>
                <w:rFonts w:cs="Tahoma"/>
                <w:b/>
                <w:i/>
                <w:sz w:val="20"/>
                <w:szCs w:val="20"/>
              </w:rPr>
            </w:pPr>
            <w:r w:rsidRPr="00302A5E">
              <w:rPr>
                <w:rFonts w:cs="Tahoma"/>
                <w:b/>
                <w:i/>
                <w:sz w:val="20"/>
                <w:szCs w:val="20"/>
              </w:rPr>
              <w:t xml:space="preserve">Priloga </w:t>
            </w:r>
            <w:r w:rsidR="004F7BB3">
              <w:rPr>
                <w:rFonts w:cs="Tahoma"/>
                <w:b/>
                <w:i/>
                <w:sz w:val="20"/>
                <w:szCs w:val="20"/>
              </w:rPr>
              <w:t>5/1</w:t>
            </w:r>
          </w:p>
        </w:tc>
      </w:tr>
    </w:tbl>
    <w:p w14:paraId="7980C164" w14:textId="77777777" w:rsidR="00302A5E" w:rsidRPr="00302A5E" w:rsidRDefault="00302A5E" w:rsidP="00302A5E">
      <w:pPr>
        <w:keepNext/>
        <w:keepLines/>
        <w:jc w:val="center"/>
        <w:rPr>
          <w:rFonts w:cs="Tahoma"/>
          <w:i/>
          <w:sz w:val="20"/>
          <w:szCs w:val="20"/>
        </w:rPr>
      </w:pPr>
      <w:r w:rsidRPr="00302A5E">
        <w:rPr>
          <w:rFonts w:cs="Tahoma"/>
          <w:i/>
          <w:sz w:val="20"/>
          <w:szCs w:val="20"/>
        </w:rPr>
        <w:t xml:space="preserve">                                                                                        ……/……</w:t>
      </w:r>
    </w:p>
    <w:p w14:paraId="5B880A9E" w14:textId="77777777" w:rsidR="00302A5E" w:rsidRPr="00302A5E" w:rsidRDefault="00302A5E" w:rsidP="00302A5E">
      <w:pPr>
        <w:keepNext/>
        <w:keepLines/>
        <w:jc w:val="right"/>
        <w:rPr>
          <w:rFonts w:cs="Tahoma"/>
          <w:i/>
          <w:sz w:val="20"/>
          <w:szCs w:val="20"/>
        </w:rPr>
      </w:pPr>
      <w:r w:rsidRPr="00302A5E">
        <w:rPr>
          <w:rFonts w:cs="Tahoma"/>
          <w:i/>
          <w:sz w:val="20"/>
          <w:szCs w:val="20"/>
        </w:rPr>
        <w:t>(št. izvoda / št. vseh izvodov)</w:t>
      </w:r>
    </w:p>
    <w:p w14:paraId="0D0C41D1" w14:textId="51A3DC46" w:rsidR="00302A5E" w:rsidRPr="00302A5E" w:rsidRDefault="00302A5E" w:rsidP="00302A5E">
      <w:pPr>
        <w:keepNext/>
        <w:keepLines/>
        <w:jc w:val="both"/>
        <w:rPr>
          <w:rFonts w:cs="Tahoma"/>
          <w:b/>
          <w:sz w:val="20"/>
          <w:szCs w:val="20"/>
        </w:rPr>
      </w:pPr>
      <w:r w:rsidRPr="00E10C70">
        <w:rPr>
          <w:rFonts w:cs="Tahoma"/>
          <w:b/>
          <w:sz w:val="20"/>
          <w:szCs w:val="20"/>
        </w:rPr>
        <w:t>LPT-49/25 - Čiščenje oljnih lovilcev na parkiriščih</w:t>
      </w:r>
    </w:p>
    <w:p w14:paraId="2A45B06A" w14:textId="77777777" w:rsidR="00302A5E" w:rsidRPr="00302A5E" w:rsidRDefault="00302A5E" w:rsidP="00302A5E">
      <w:pPr>
        <w:keepNext/>
        <w:keepLines/>
        <w:jc w:val="both"/>
        <w:rPr>
          <w:rFonts w:cs="Tahoma"/>
          <w:b/>
          <w:i/>
          <w:sz w:val="20"/>
          <w:szCs w:val="20"/>
        </w:rPr>
      </w:pPr>
    </w:p>
    <w:p w14:paraId="4E8DA2E8" w14:textId="77777777" w:rsidR="00302A5E" w:rsidRPr="00302A5E" w:rsidRDefault="00302A5E" w:rsidP="00302A5E">
      <w:pPr>
        <w:keepNext/>
        <w:keepLines/>
        <w:tabs>
          <w:tab w:val="left" w:pos="0"/>
        </w:tabs>
        <w:jc w:val="center"/>
        <w:rPr>
          <w:rFonts w:cs="Tahoma"/>
          <w:b/>
          <w:sz w:val="20"/>
          <w:szCs w:val="20"/>
        </w:rPr>
      </w:pPr>
      <w:r w:rsidRPr="00302A5E">
        <w:rPr>
          <w:rFonts w:cs="Tahoma"/>
          <w:b/>
          <w:sz w:val="20"/>
          <w:szCs w:val="20"/>
        </w:rPr>
        <w:t>Seznam referenčnih del oziroma uspešno izvedenih poslov ponudnika</w:t>
      </w:r>
    </w:p>
    <w:p w14:paraId="2AAF744D" w14:textId="77777777" w:rsidR="00302A5E" w:rsidRPr="00302A5E" w:rsidRDefault="00302A5E" w:rsidP="00302A5E">
      <w:pPr>
        <w:keepNext/>
        <w:keepLines/>
        <w:tabs>
          <w:tab w:val="left" w:pos="567"/>
          <w:tab w:val="num" w:pos="851"/>
          <w:tab w:val="left" w:pos="993"/>
        </w:tabs>
        <w:rPr>
          <w:rFonts w:cs="Tahoma"/>
          <w:sz w:val="20"/>
          <w:szCs w:val="20"/>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302A5E" w:rsidRPr="00302A5E" w14:paraId="7F87AB64" w14:textId="77777777" w:rsidTr="0038438C">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80D7588"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2762A7CB"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javni naročnik</w:t>
            </w:r>
          </w:p>
        </w:tc>
        <w:tc>
          <w:tcPr>
            <w:tcW w:w="3530" w:type="dxa"/>
            <w:tcBorders>
              <w:top w:val="single" w:sz="2" w:space="0" w:color="auto"/>
              <w:left w:val="single" w:sz="2" w:space="0" w:color="auto"/>
              <w:bottom w:val="single" w:sz="12" w:space="0" w:color="auto"/>
              <w:right w:val="single" w:sz="2" w:space="0" w:color="auto"/>
            </w:tcBorders>
          </w:tcPr>
          <w:p w14:paraId="0ECBD1DE" w14:textId="77777777" w:rsidR="00302A5E" w:rsidRPr="00302A5E" w:rsidRDefault="00302A5E" w:rsidP="0038438C">
            <w:pPr>
              <w:keepNext/>
              <w:keepLines/>
              <w:tabs>
                <w:tab w:val="left" w:pos="567"/>
                <w:tab w:val="num" w:pos="851"/>
                <w:tab w:val="left" w:pos="993"/>
              </w:tabs>
              <w:jc w:val="center"/>
              <w:rPr>
                <w:rFonts w:cs="Tahoma"/>
                <w:sz w:val="20"/>
                <w:szCs w:val="20"/>
              </w:rPr>
            </w:pPr>
          </w:p>
          <w:p w14:paraId="3C3EF130"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55B79979" w14:textId="77777777" w:rsidR="00302A5E" w:rsidRPr="00302A5E" w:rsidRDefault="00302A5E" w:rsidP="0038438C">
            <w:pPr>
              <w:keepNext/>
              <w:keepLines/>
              <w:tabs>
                <w:tab w:val="left" w:pos="567"/>
                <w:tab w:val="num" w:pos="851"/>
                <w:tab w:val="left" w:pos="993"/>
              </w:tabs>
              <w:ind w:left="330" w:hanging="330"/>
              <w:jc w:val="center"/>
              <w:rPr>
                <w:rFonts w:cs="Tahoma"/>
                <w:sz w:val="20"/>
                <w:szCs w:val="20"/>
              </w:rPr>
            </w:pPr>
            <w:r w:rsidRPr="00302A5E">
              <w:rPr>
                <w:rFonts w:cs="Tahoma"/>
                <w:sz w:val="20"/>
                <w:szCs w:val="20"/>
              </w:rPr>
              <w:t>Predmet naročila</w:t>
            </w:r>
          </w:p>
        </w:tc>
      </w:tr>
      <w:tr w:rsidR="00302A5E" w:rsidRPr="00302A5E" w14:paraId="16E110C0" w14:textId="77777777" w:rsidTr="0038438C">
        <w:trPr>
          <w:trHeight w:val="780"/>
        </w:trPr>
        <w:tc>
          <w:tcPr>
            <w:tcW w:w="637" w:type="dxa"/>
            <w:tcBorders>
              <w:top w:val="nil"/>
            </w:tcBorders>
            <w:vAlign w:val="center"/>
          </w:tcPr>
          <w:p w14:paraId="12C725E0" w14:textId="77777777" w:rsidR="00302A5E" w:rsidRPr="00302A5E" w:rsidRDefault="00302A5E" w:rsidP="0038438C">
            <w:pPr>
              <w:keepNext/>
              <w:keepLines/>
              <w:tabs>
                <w:tab w:val="left" w:pos="567"/>
                <w:tab w:val="num" w:pos="851"/>
                <w:tab w:val="left" w:pos="993"/>
              </w:tabs>
              <w:rPr>
                <w:rFonts w:cs="Tahoma"/>
                <w:sz w:val="20"/>
                <w:szCs w:val="20"/>
              </w:rPr>
            </w:pPr>
            <w:r w:rsidRPr="00302A5E">
              <w:rPr>
                <w:rFonts w:cs="Tahoma"/>
                <w:sz w:val="20"/>
                <w:szCs w:val="20"/>
              </w:rPr>
              <w:t xml:space="preserve"> 1.</w:t>
            </w:r>
          </w:p>
        </w:tc>
        <w:tc>
          <w:tcPr>
            <w:tcW w:w="933" w:type="dxa"/>
            <w:tcBorders>
              <w:top w:val="nil"/>
            </w:tcBorders>
            <w:vAlign w:val="center"/>
          </w:tcPr>
          <w:p w14:paraId="7D04B04D"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DA</w:t>
            </w:r>
          </w:p>
          <w:p w14:paraId="37EC8770" w14:textId="77777777" w:rsidR="00302A5E" w:rsidRPr="00302A5E" w:rsidRDefault="00302A5E" w:rsidP="0038438C">
            <w:pPr>
              <w:keepNext/>
              <w:keepLines/>
              <w:tabs>
                <w:tab w:val="left" w:pos="567"/>
                <w:tab w:val="num" w:pos="851"/>
                <w:tab w:val="left" w:pos="993"/>
              </w:tabs>
              <w:jc w:val="center"/>
              <w:rPr>
                <w:rFonts w:cs="Tahoma"/>
                <w:sz w:val="20"/>
                <w:szCs w:val="20"/>
              </w:rPr>
            </w:pPr>
          </w:p>
          <w:p w14:paraId="0814AB22"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NE</w:t>
            </w:r>
          </w:p>
        </w:tc>
        <w:tc>
          <w:tcPr>
            <w:tcW w:w="3530" w:type="dxa"/>
            <w:tcBorders>
              <w:top w:val="nil"/>
            </w:tcBorders>
          </w:tcPr>
          <w:p w14:paraId="1BF5E9DB" w14:textId="77777777" w:rsidR="00302A5E" w:rsidRPr="00302A5E" w:rsidRDefault="00302A5E" w:rsidP="0038438C">
            <w:pPr>
              <w:keepNext/>
              <w:keepLines/>
              <w:tabs>
                <w:tab w:val="left" w:pos="567"/>
                <w:tab w:val="num" w:pos="851"/>
                <w:tab w:val="left" w:pos="993"/>
              </w:tabs>
              <w:rPr>
                <w:rFonts w:cs="Tahoma"/>
                <w:sz w:val="20"/>
                <w:szCs w:val="20"/>
              </w:rPr>
            </w:pPr>
          </w:p>
        </w:tc>
        <w:tc>
          <w:tcPr>
            <w:tcW w:w="4395" w:type="dxa"/>
            <w:tcBorders>
              <w:top w:val="nil"/>
            </w:tcBorders>
          </w:tcPr>
          <w:p w14:paraId="44193A5E" w14:textId="77777777" w:rsidR="00302A5E" w:rsidRPr="00302A5E" w:rsidRDefault="00302A5E" w:rsidP="0038438C">
            <w:pPr>
              <w:keepNext/>
              <w:keepLines/>
              <w:tabs>
                <w:tab w:val="left" w:pos="567"/>
                <w:tab w:val="num" w:pos="851"/>
                <w:tab w:val="left" w:pos="993"/>
              </w:tabs>
              <w:ind w:left="330" w:hanging="330"/>
              <w:rPr>
                <w:rFonts w:cs="Tahoma"/>
                <w:sz w:val="20"/>
                <w:szCs w:val="20"/>
              </w:rPr>
            </w:pPr>
          </w:p>
        </w:tc>
      </w:tr>
      <w:tr w:rsidR="00302A5E" w:rsidRPr="00302A5E" w14:paraId="70927C02" w14:textId="77777777" w:rsidTr="0038438C">
        <w:trPr>
          <w:trHeight w:val="780"/>
        </w:trPr>
        <w:tc>
          <w:tcPr>
            <w:tcW w:w="637" w:type="dxa"/>
            <w:vAlign w:val="center"/>
          </w:tcPr>
          <w:p w14:paraId="534C5F1B" w14:textId="77777777" w:rsidR="00302A5E" w:rsidRPr="00302A5E" w:rsidRDefault="00302A5E" w:rsidP="0038438C">
            <w:pPr>
              <w:keepNext/>
              <w:keepLines/>
              <w:tabs>
                <w:tab w:val="left" w:pos="567"/>
                <w:tab w:val="num" w:pos="851"/>
                <w:tab w:val="left" w:pos="993"/>
              </w:tabs>
              <w:rPr>
                <w:rFonts w:cs="Tahoma"/>
                <w:sz w:val="20"/>
                <w:szCs w:val="20"/>
              </w:rPr>
            </w:pPr>
            <w:r w:rsidRPr="00302A5E">
              <w:rPr>
                <w:rFonts w:cs="Tahoma"/>
                <w:sz w:val="20"/>
                <w:szCs w:val="20"/>
              </w:rPr>
              <w:t>2.</w:t>
            </w:r>
          </w:p>
        </w:tc>
        <w:tc>
          <w:tcPr>
            <w:tcW w:w="933" w:type="dxa"/>
            <w:vAlign w:val="center"/>
          </w:tcPr>
          <w:p w14:paraId="33E961FB"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DA</w:t>
            </w:r>
          </w:p>
          <w:p w14:paraId="1B60A57D" w14:textId="77777777" w:rsidR="00302A5E" w:rsidRPr="00302A5E" w:rsidRDefault="00302A5E" w:rsidP="0038438C">
            <w:pPr>
              <w:keepNext/>
              <w:keepLines/>
              <w:tabs>
                <w:tab w:val="left" w:pos="567"/>
                <w:tab w:val="num" w:pos="851"/>
                <w:tab w:val="left" w:pos="993"/>
              </w:tabs>
              <w:jc w:val="center"/>
              <w:rPr>
                <w:rFonts w:cs="Tahoma"/>
                <w:sz w:val="20"/>
                <w:szCs w:val="20"/>
              </w:rPr>
            </w:pPr>
          </w:p>
          <w:p w14:paraId="65B974F0"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NE</w:t>
            </w:r>
          </w:p>
        </w:tc>
        <w:tc>
          <w:tcPr>
            <w:tcW w:w="3530" w:type="dxa"/>
          </w:tcPr>
          <w:p w14:paraId="16C814CD" w14:textId="77777777" w:rsidR="00302A5E" w:rsidRPr="00302A5E" w:rsidRDefault="00302A5E" w:rsidP="0038438C">
            <w:pPr>
              <w:keepNext/>
              <w:keepLines/>
              <w:tabs>
                <w:tab w:val="left" w:pos="567"/>
                <w:tab w:val="num" w:pos="851"/>
                <w:tab w:val="left" w:pos="993"/>
              </w:tabs>
              <w:rPr>
                <w:rFonts w:cs="Tahoma"/>
                <w:sz w:val="20"/>
                <w:szCs w:val="20"/>
              </w:rPr>
            </w:pPr>
          </w:p>
        </w:tc>
        <w:tc>
          <w:tcPr>
            <w:tcW w:w="4395" w:type="dxa"/>
          </w:tcPr>
          <w:p w14:paraId="14D2A862" w14:textId="77777777" w:rsidR="00302A5E" w:rsidRPr="00302A5E" w:rsidRDefault="00302A5E" w:rsidP="0038438C">
            <w:pPr>
              <w:keepNext/>
              <w:keepLines/>
              <w:tabs>
                <w:tab w:val="left" w:pos="567"/>
                <w:tab w:val="num" w:pos="851"/>
                <w:tab w:val="left" w:pos="993"/>
              </w:tabs>
              <w:ind w:left="330" w:hanging="330"/>
              <w:rPr>
                <w:rFonts w:cs="Tahoma"/>
                <w:sz w:val="20"/>
                <w:szCs w:val="20"/>
              </w:rPr>
            </w:pPr>
          </w:p>
        </w:tc>
      </w:tr>
      <w:tr w:rsidR="00302A5E" w:rsidRPr="00302A5E" w14:paraId="4D6D6B13" w14:textId="77777777" w:rsidTr="0038438C">
        <w:trPr>
          <w:trHeight w:val="780"/>
        </w:trPr>
        <w:tc>
          <w:tcPr>
            <w:tcW w:w="637" w:type="dxa"/>
            <w:vAlign w:val="center"/>
          </w:tcPr>
          <w:p w14:paraId="3EAC52B6" w14:textId="77777777" w:rsidR="00302A5E" w:rsidRPr="00302A5E" w:rsidRDefault="00302A5E" w:rsidP="0038438C">
            <w:pPr>
              <w:keepNext/>
              <w:keepLines/>
              <w:tabs>
                <w:tab w:val="left" w:pos="567"/>
                <w:tab w:val="num" w:pos="851"/>
                <w:tab w:val="left" w:pos="993"/>
              </w:tabs>
              <w:rPr>
                <w:rFonts w:cs="Tahoma"/>
                <w:sz w:val="20"/>
                <w:szCs w:val="20"/>
              </w:rPr>
            </w:pPr>
            <w:r w:rsidRPr="00302A5E">
              <w:rPr>
                <w:rFonts w:cs="Tahoma"/>
                <w:sz w:val="20"/>
                <w:szCs w:val="20"/>
              </w:rPr>
              <w:t>3.</w:t>
            </w:r>
          </w:p>
        </w:tc>
        <w:tc>
          <w:tcPr>
            <w:tcW w:w="933" w:type="dxa"/>
            <w:vAlign w:val="center"/>
          </w:tcPr>
          <w:p w14:paraId="73EDDEDD"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DA</w:t>
            </w:r>
          </w:p>
          <w:p w14:paraId="078BC0D2" w14:textId="77777777" w:rsidR="00302A5E" w:rsidRPr="00302A5E" w:rsidRDefault="00302A5E" w:rsidP="0038438C">
            <w:pPr>
              <w:keepNext/>
              <w:keepLines/>
              <w:tabs>
                <w:tab w:val="left" w:pos="567"/>
                <w:tab w:val="num" w:pos="851"/>
                <w:tab w:val="left" w:pos="993"/>
              </w:tabs>
              <w:jc w:val="center"/>
              <w:rPr>
                <w:rFonts w:cs="Tahoma"/>
                <w:sz w:val="20"/>
                <w:szCs w:val="20"/>
              </w:rPr>
            </w:pPr>
          </w:p>
          <w:p w14:paraId="1770E792"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NE</w:t>
            </w:r>
          </w:p>
        </w:tc>
        <w:tc>
          <w:tcPr>
            <w:tcW w:w="3530" w:type="dxa"/>
          </w:tcPr>
          <w:p w14:paraId="6170971E" w14:textId="77777777" w:rsidR="00302A5E" w:rsidRPr="00302A5E" w:rsidRDefault="00302A5E" w:rsidP="0038438C">
            <w:pPr>
              <w:keepNext/>
              <w:keepLines/>
              <w:tabs>
                <w:tab w:val="left" w:pos="567"/>
                <w:tab w:val="num" w:pos="851"/>
                <w:tab w:val="left" w:pos="993"/>
              </w:tabs>
              <w:rPr>
                <w:rFonts w:cs="Tahoma"/>
                <w:sz w:val="20"/>
                <w:szCs w:val="20"/>
              </w:rPr>
            </w:pPr>
          </w:p>
        </w:tc>
        <w:tc>
          <w:tcPr>
            <w:tcW w:w="4395" w:type="dxa"/>
          </w:tcPr>
          <w:p w14:paraId="376233E3" w14:textId="77777777" w:rsidR="00302A5E" w:rsidRPr="00302A5E" w:rsidRDefault="00302A5E" w:rsidP="0038438C">
            <w:pPr>
              <w:keepNext/>
              <w:keepLines/>
              <w:tabs>
                <w:tab w:val="left" w:pos="567"/>
                <w:tab w:val="num" w:pos="851"/>
                <w:tab w:val="left" w:pos="993"/>
              </w:tabs>
              <w:ind w:left="330" w:hanging="330"/>
              <w:rPr>
                <w:rFonts w:cs="Tahoma"/>
                <w:sz w:val="20"/>
                <w:szCs w:val="20"/>
              </w:rPr>
            </w:pPr>
          </w:p>
        </w:tc>
      </w:tr>
      <w:tr w:rsidR="00302A5E" w:rsidRPr="00302A5E" w14:paraId="18B4F447" w14:textId="77777777" w:rsidTr="0038438C">
        <w:trPr>
          <w:trHeight w:val="780"/>
        </w:trPr>
        <w:tc>
          <w:tcPr>
            <w:tcW w:w="637" w:type="dxa"/>
            <w:vAlign w:val="center"/>
          </w:tcPr>
          <w:p w14:paraId="79B1890C" w14:textId="77777777" w:rsidR="00302A5E" w:rsidRPr="00302A5E" w:rsidRDefault="00302A5E" w:rsidP="0038438C">
            <w:pPr>
              <w:keepNext/>
              <w:keepLines/>
              <w:tabs>
                <w:tab w:val="left" w:pos="567"/>
                <w:tab w:val="num" w:pos="851"/>
                <w:tab w:val="left" w:pos="993"/>
              </w:tabs>
              <w:rPr>
                <w:rFonts w:cs="Tahoma"/>
                <w:sz w:val="20"/>
                <w:szCs w:val="20"/>
              </w:rPr>
            </w:pPr>
            <w:r w:rsidRPr="00302A5E">
              <w:rPr>
                <w:rFonts w:cs="Tahoma"/>
                <w:sz w:val="20"/>
                <w:szCs w:val="20"/>
              </w:rPr>
              <w:t>4.</w:t>
            </w:r>
          </w:p>
        </w:tc>
        <w:tc>
          <w:tcPr>
            <w:tcW w:w="933" w:type="dxa"/>
            <w:vAlign w:val="center"/>
          </w:tcPr>
          <w:p w14:paraId="2AE386B3"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DA</w:t>
            </w:r>
          </w:p>
          <w:p w14:paraId="75B345E2" w14:textId="77777777" w:rsidR="00302A5E" w:rsidRPr="00302A5E" w:rsidRDefault="00302A5E" w:rsidP="0038438C">
            <w:pPr>
              <w:keepNext/>
              <w:keepLines/>
              <w:tabs>
                <w:tab w:val="left" w:pos="567"/>
                <w:tab w:val="num" w:pos="851"/>
                <w:tab w:val="left" w:pos="993"/>
              </w:tabs>
              <w:jc w:val="center"/>
              <w:rPr>
                <w:rFonts w:cs="Tahoma"/>
                <w:sz w:val="20"/>
                <w:szCs w:val="20"/>
              </w:rPr>
            </w:pPr>
          </w:p>
          <w:p w14:paraId="798CEC87"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NE</w:t>
            </w:r>
          </w:p>
        </w:tc>
        <w:tc>
          <w:tcPr>
            <w:tcW w:w="3530" w:type="dxa"/>
          </w:tcPr>
          <w:p w14:paraId="2E5AF9F2" w14:textId="77777777" w:rsidR="00302A5E" w:rsidRPr="00302A5E" w:rsidRDefault="00302A5E" w:rsidP="0038438C">
            <w:pPr>
              <w:keepNext/>
              <w:keepLines/>
              <w:tabs>
                <w:tab w:val="left" w:pos="567"/>
                <w:tab w:val="num" w:pos="851"/>
                <w:tab w:val="left" w:pos="993"/>
              </w:tabs>
              <w:rPr>
                <w:rFonts w:cs="Tahoma"/>
                <w:sz w:val="20"/>
                <w:szCs w:val="20"/>
              </w:rPr>
            </w:pPr>
          </w:p>
        </w:tc>
        <w:tc>
          <w:tcPr>
            <w:tcW w:w="4395" w:type="dxa"/>
          </w:tcPr>
          <w:p w14:paraId="733378FA" w14:textId="77777777" w:rsidR="00302A5E" w:rsidRPr="00302A5E" w:rsidRDefault="00302A5E" w:rsidP="0038438C">
            <w:pPr>
              <w:keepNext/>
              <w:keepLines/>
              <w:tabs>
                <w:tab w:val="left" w:pos="567"/>
                <w:tab w:val="num" w:pos="851"/>
                <w:tab w:val="left" w:pos="993"/>
              </w:tabs>
              <w:ind w:left="330" w:hanging="330"/>
              <w:rPr>
                <w:rFonts w:cs="Tahoma"/>
                <w:sz w:val="20"/>
                <w:szCs w:val="20"/>
              </w:rPr>
            </w:pPr>
          </w:p>
        </w:tc>
      </w:tr>
      <w:tr w:rsidR="00302A5E" w:rsidRPr="00302A5E" w14:paraId="13489C9A" w14:textId="77777777" w:rsidTr="0038438C">
        <w:trPr>
          <w:trHeight w:val="780"/>
        </w:trPr>
        <w:tc>
          <w:tcPr>
            <w:tcW w:w="637" w:type="dxa"/>
            <w:vAlign w:val="center"/>
          </w:tcPr>
          <w:p w14:paraId="710BF92B" w14:textId="77777777" w:rsidR="00302A5E" w:rsidRPr="00302A5E" w:rsidRDefault="00302A5E" w:rsidP="0038438C">
            <w:pPr>
              <w:keepNext/>
              <w:keepLines/>
              <w:tabs>
                <w:tab w:val="left" w:pos="567"/>
                <w:tab w:val="num" w:pos="851"/>
                <w:tab w:val="left" w:pos="993"/>
              </w:tabs>
              <w:rPr>
                <w:rFonts w:cs="Tahoma"/>
                <w:sz w:val="20"/>
                <w:szCs w:val="20"/>
              </w:rPr>
            </w:pPr>
            <w:r w:rsidRPr="00302A5E">
              <w:rPr>
                <w:rFonts w:cs="Tahoma"/>
                <w:sz w:val="20"/>
                <w:szCs w:val="20"/>
              </w:rPr>
              <w:t>…</w:t>
            </w:r>
          </w:p>
        </w:tc>
        <w:tc>
          <w:tcPr>
            <w:tcW w:w="933" w:type="dxa"/>
            <w:vAlign w:val="center"/>
          </w:tcPr>
          <w:p w14:paraId="7362DB5B"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DA</w:t>
            </w:r>
          </w:p>
          <w:p w14:paraId="32863243" w14:textId="77777777" w:rsidR="00302A5E" w:rsidRPr="00302A5E" w:rsidRDefault="00302A5E" w:rsidP="0038438C">
            <w:pPr>
              <w:keepNext/>
              <w:keepLines/>
              <w:tabs>
                <w:tab w:val="left" w:pos="567"/>
                <w:tab w:val="num" w:pos="851"/>
                <w:tab w:val="left" w:pos="993"/>
              </w:tabs>
              <w:jc w:val="center"/>
              <w:rPr>
                <w:rFonts w:cs="Tahoma"/>
                <w:sz w:val="20"/>
                <w:szCs w:val="20"/>
              </w:rPr>
            </w:pPr>
          </w:p>
          <w:p w14:paraId="61430616" w14:textId="77777777" w:rsidR="00302A5E" w:rsidRPr="00302A5E" w:rsidRDefault="00302A5E" w:rsidP="0038438C">
            <w:pPr>
              <w:keepNext/>
              <w:keepLines/>
              <w:tabs>
                <w:tab w:val="left" w:pos="567"/>
                <w:tab w:val="num" w:pos="851"/>
                <w:tab w:val="left" w:pos="993"/>
              </w:tabs>
              <w:jc w:val="center"/>
              <w:rPr>
                <w:rFonts w:cs="Tahoma"/>
                <w:sz w:val="20"/>
                <w:szCs w:val="20"/>
              </w:rPr>
            </w:pPr>
            <w:r w:rsidRPr="00302A5E">
              <w:rPr>
                <w:rFonts w:cs="Tahoma"/>
                <w:sz w:val="20"/>
                <w:szCs w:val="20"/>
              </w:rPr>
              <w:t>NE</w:t>
            </w:r>
          </w:p>
        </w:tc>
        <w:tc>
          <w:tcPr>
            <w:tcW w:w="3530" w:type="dxa"/>
          </w:tcPr>
          <w:p w14:paraId="634D5A59" w14:textId="77777777" w:rsidR="00302A5E" w:rsidRPr="00302A5E" w:rsidRDefault="00302A5E" w:rsidP="0038438C">
            <w:pPr>
              <w:keepNext/>
              <w:keepLines/>
              <w:tabs>
                <w:tab w:val="left" w:pos="567"/>
                <w:tab w:val="num" w:pos="851"/>
                <w:tab w:val="left" w:pos="993"/>
              </w:tabs>
              <w:rPr>
                <w:rFonts w:cs="Tahoma"/>
                <w:sz w:val="20"/>
                <w:szCs w:val="20"/>
              </w:rPr>
            </w:pPr>
          </w:p>
        </w:tc>
        <w:tc>
          <w:tcPr>
            <w:tcW w:w="4395" w:type="dxa"/>
          </w:tcPr>
          <w:p w14:paraId="298FF8CD" w14:textId="77777777" w:rsidR="00302A5E" w:rsidRPr="00302A5E" w:rsidRDefault="00302A5E" w:rsidP="0038438C">
            <w:pPr>
              <w:keepNext/>
              <w:keepLines/>
              <w:tabs>
                <w:tab w:val="left" w:pos="567"/>
                <w:tab w:val="num" w:pos="851"/>
                <w:tab w:val="left" w:pos="993"/>
              </w:tabs>
              <w:ind w:left="330" w:hanging="330"/>
              <w:rPr>
                <w:rFonts w:cs="Tahoma"/>
                <w:sz w:val="20"/>
                <w:szCs w:val="20"/>
              </w:rPr>
            </w:pPr>
          </w:p>
        </w:tc>
      </w:tr>
    </w:tbl>
    <w:p w14:paraId="63AC8866" w14:textId="77777777" w:rsidR="00302A5E" w:rsidRPr="00302A5E" w:rsidRDefault="00302A5E" w:rsidP="00302A5E">
      <w:pPr>
        <w:keepNext/>
        <w:keepLines/>
        <w:tabs>
          <w:tab w:val="left" w:pos="567"/>
          <w:tab w:val="num" w:pos="851"/>
          <w:tab w:val="left" w:pos="993"/>
        </w:tabs>
        <w:rPr>
          <w:rFonts w:cs="Tahoma"/>
          <w:sz w:val="20"/>
          <w:szCs w:val="20"/>
        </w:rPr>
      </w:pPr>
    </w:p>
    <w:p w14:paraId="6CF9A3B1" w14:textId="77777777" w:rsidR="00302A5E" w:rsidRPr="00302A5E" w:rsidRDefault="00302A5E" w:rsidP="00302A5E">
      <w:pPr>
        <w:keepNext/>
        <w:keepLines/>
        <w:tabs>
          <w:tab w:val="left" w:pos="567"/>
          <w:tab w:val="num" w:pos="851"/>
          <w:tab w:val="left" w:pos="993"/>
        </w:tabs>
        <w:rPr>
          <w:rFonts w:cs="Tahoma"/>
          <w:sz w:val="20"/>
          <w:szCs w:val="20"/>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302A5E" w:rsidRPr="00302A5E" w14:paraId="2E8C893F" w14:textId="77777777" w:rsidTr="0038438C">
        <w:trPr>
          <w:trHeight w:val="235"/>
        </w:trPr>
        <w:tc>
          <w:tcPr>
            <w:tcW w:w="3402" w:type="dxa"/>
            <w:tcBorders>
              <w:bottom w:val="single" w:sz="4" w:space="0" w:color="auto"/>
            </w:tcBorders>
          </w:tcPr>
          <w:p w14:paraId="4009BA0F" w14:textId="77777777" w:rsidR="00302A5E" w:rsidRPr="00302A5E" w:rsidRDefault="00302A5E" w:rsidP="0038438C">
            <w:pPr>
              <w:keepNext/>
              <w:keepLines/>
              <w:jc w:val="both"/>
              <w:rPr>
                <w:rFonts w:cs="Tahoma"/>
                <w:snapToGrid w:val="0"/>
                <w:color w:val="000000"/>
                <w:sz w:val="20"/>
                <w:szCs w:val="20"/>
              </w:rPr>
            </w:pPr>
          </w:p>
        </w:tc>
        <w:tc>
          <w:tcPr>
            <w:tcW w:w="2552" w:type="dxa"/>
          </w:tcPr>
          <w:p w14:paraId="5033958F" w14:textId="77777777" w:rsidR="00302A5E" w:rsidRPr="00302A5E" w:rsidRDefault="00302A5E" w:rsidP="0038438C">
            <w:pPr>
              <w:keepNext/>
              <w:keepLines/>
              <w:jc w:val="center"/>
              <w:rPr>
                <w:rFonts w:cs="Tahoma"/>
                <w:snapToGrid w:val="0"/>
                <w:color w:val="000000"/>
                <w:sz w:val="20"/>
                <w:szCs w:val="20"/>
              </w:rPr>
            </w:pPr>
          </w:p>
        </w:tc>
        <w:tc>
          <w:tcPr>
            <w:tcW w:w="3118" w:type="dxa"/>
            <w:tcBorders>
              <w:bottom w:val="single" w:sz="4" w:space="0" w:color="auto"/>
            </w:tcBorders>
          </w:tcPr>
          <w:p w14:paraId="65FD6D0F" w14:textId="77777777" w:rsidR="00302A5E" w:rsidRPr="00302A5E" w:rsidRDefault="00302A5E" w:rsidP="0038438C">
            <w:pPr>
              <w:keepNext/>
              <w:keepLines/>
              <w:tabs>
                <w:tab w:val="left" w:pos="567"/>
                <w:tab w:val="num" w:pos="851"/>
                <w:tab w:val="left" w:pos="993"/>
              </w:tabs>
              <w:jc w:val="both"/>
              <w:rPr>
                <w:rFonts w:cs="Tahoma"/>
                <w:snapToGrid w:val="0"/>
                <w:color w:val="000000"/>
                <w:sz w:val="20"/>
                <w:szCs w:val="20"/>
              </w:rPr>
            </w:pPr>
          </w:p>
          <w:p w14:paraId="464DB7AF" w14:textId="77777777" w:rsidR="00302A5E" w:rsidRPr="00302A5E" w:rsidRDefault="00302A5E" w:rsidP="0038438C">
            <w:pPr>
              <w:keepNext/>
              <w:keepLines/>
              <w:tabs>
                <w:tab w:val="left" w:pos="567"/>
                <w:tab w:val="num" w:pos="851"/>
                <w:tab w:val="left" w:pos="993"/>
              </w:tabs>
              <w:jc w:val="both"/>
              <w:rPr>
                <w:rFonts w:cs="Tahoma"/>
                <w:snapToGrid w:val="0"/>
                <w:color w:val="000000"/>
                <w:sz w:val="20"/>
                <w:szCs w:val="20"/>
              </w:rPr>
            </w:pPr>
          </w:p>
        </w:tc>
      </w:tr>
      <w:tr w:rsidR="00302A5E" w:rsidRPr="00302A5E" w14:paraId="57472CC6" w14:textId="77777777" w:rsidTr="0038438C">
        <w:trPr>
          <w:trHeight w:val="235"/>
        </w:trPr>
        <w:tc>
          <w:tcPr>
            <w:tcW w:w="3402" w:type="dxa"/>
            <w:tcBorders>
              <w:top w:val="single" w:sz="4" w:space="0" w:color="auto"/>
            </w:tcBorders>
          </w:tcPr>
          <w:p w14:paraId="6079F31A" w14:textId="77777777" w:rsidR="00302A5E" w:rsidRPr="00302A5E" w:rsidRDefault="00302A5E" w:rsidP="0038438C">
            <w:pPr>
              <w:keepNext/>
              <w:keepLines/>
              <w:jc w:val="center"/>
              <w:rPr>
                <w:rFonts w:cs="Tahoma"/>
                <w:snapToGrid w:val="0"/>
                <w:color w:val="000000"/>
                <w:sz w:val="20"/>
                <w:szCs w:val="20"/>
              </w:rPr>
            </w:pPr>
            <w:r w:rsidRPr="00302A5E">
              <w:rPr>
                <w:rFonts w:cs="Tahoma"/>
                <w:snapToGrid w:val="0"/>
                <w:color w:val="000000"/>
                <w:sz w:val="20"/>
                <w:szCs w:val="20"/>
              </w:rPr>
              <w:t>(kraj, datum)</w:t>
            </w:r>
          </w:p>
        </w:tc>
        <w:tc>
          <w:tcPr>
            <w:tcW w:w="2552" w:type="dxa"/>
          </w:tcPr>
          <w:p w14:paraId="417015A5" w14:textId="77777777" w:rsidR="00302A5E" w:rsidRPr="00302A5E" w:rsidRDefault="00302A5E" w:rsidP="0038438C">
            <w:pPr>
              <w:keepNext/>
              <w:keepLines/>
              <w:jc w:val="center"/>
              <w:rPr>
                <w:rFonts w:cs="Tahoma"/>
                <w:snapToGrid w:val="0"/>
                <w:color w:val="000000"/>
                <w:sz w:val="20"/>
                <w:szCs w:val="20"/>
              </w:rPr>
            </w:pPr>
            <w:r w:rsidRPr="00302A5E">
              <w:rPr>
                <w:rFonts w:cs="Tahoma"/>
                <w:snapToGrid w:val="0"/>
                <w:color w:val="000000"/>
                <w:sz w:val="20"/>
                <w:szCs w:val="20"/>
              </w:rPr>
              <w:t>žig</w:t>
            </w:r>
          </w:p>
        </w:tc>
        <w:tc>
          <w:tcPr>
            <w:tcW w:w="3118" w:type="dxa"/>
            <w:tcBorders>
              <w:top w:val="single" w:sz="4" w:space="0" w:color="auto"/>
            </w:tcBorders>
          </w:tcPr>
          <w:p w14:paraId="03FB35AF" w14:textId="77777777" w:rsidR="00302A5E" w:rsidRPr="00302A5E" w:rsidRDefault="00302A5E" w:rsidP="0038438C">
            <w:pPr>
              <w:keepNext/>
              <w:keepLines/>
              <w:jc w:val="both"/>
              <w:rPr>
                <w:rFonts w:cs="Tahoma"/>
                <w:snapToGrid w:val="0"/>
                <w:color w:val="000000"/>
                <w:sz w:val="20"/>
                <w:szCs w:val="20"/>
              </w:rPr>
            </w:pPr>
            <w:r w:rsidRPr="00302A5E">
              <w:rPr>
                <w:rFonts w:cs="Tahoma"/>
                <w:snapToGrid w:val="0"/>
                <w:color w:val="000000"/>
                <w:sz w:val="20"/>
                <w:szCs w:val="20"/>
              </w:rPr>
              <w:t xml:space="preserve">(Ime in priimek ter podpis </w:t>
            </w:r>
            <w:r w:rsidRPr="00302A5E">
              <w:rPr>
                <w:rFonts w:cs="Tahoma"/>
                <w:sz w:val="20"/>
                <w:szCs w:val="20"/>
              </w:rPr>
              <w:t xml:space="preserve">odgovorne osebe </w:t>
            </w:r>
            <w:r w:rsidRPr="00302A5E">
              <w:rPr>
                <w:rFonts w:cs="Tahoma"/>
                <w:snapToGrid w:val="0"/>
                <w:color w:val="000000"/>
                <w:sz w:val="20"/>
                <w:szCs w:val="20"/>
              </w:rPr>
              <w:t>ponudnika)</w:t>
            </w:r>
          </w:p>
        </w:tc>
      </w:tr>
    </w:tbl>
    <w:p w14:paraId="608D9C97" w14:textId="77777777" w:rsidR="00302A5E" w:rsidRPr="00302A5E" w:rsidRDefault="00302A5E" w:rsidP="00302A5E">
      <w:pPr>
        <w:keepNext/>
        <w:keepLines/>
        <w:jc w:val="both"/>
        <w:rPr>
          <w:rFonts w:cs="Tahoma"/>
          <w:bCs/>
          <w:i/>
          <w:noProof/>
          <w:sz w:val="20"/>
          <w:szCs w:val="20"/>
        </w:rPr>
      </w:pPr>
    </w:p>
    <w:p w14:paraId="33BD45F1" w14:textId="77777777" w:rsidR="00302A5E" w:rsidRPr="00302A5E" w:rsidRDefault="00302A5E" w:rsidP="00302A5E">
      <w:pPr>
        <w:keepNext/>
        <w:keepLines/>
        <w:jc w:val="both"/>
        <w:rPr>
          <w:rFonts w:cs="Tahoma"/>
          <w:bCs/>
          <w:i/>
          <w:noProof/>
          <w:sz w:val="20"/>
          <w:szCs w:val="20"/>
        </w:rPr>
      </w:pPr>
    </w:p>
    <w:p w14:paraId="7F30F667" w14:textId="77777777" w:rsidR="00302A5E" w:rsidRPr="00302A5E" w:rsidRDefault="00302A5E" w:rsidP="00302A5E">
      <w:pPr>
        <w:keepNext/>
        <w:keepLines/>
        <w:jc w:val="both"/>
        <w:rPr>
          <w:rFonts w:cs="Tahoma"/>
          <w:bCs/>
          <w:i/>
          <w:noProof/>
          <w:sz w:val="20"/>
          <w:szCs w:val="20"/>
        </w:rPr>
      </w:pPr>
    </w:p>
    <w:p w14:paraId="1469D50B" w14:textId="77777777" w:rsidR="00302A5E" w:rsidRPr="00302A5E" w:rsidRDefault="00302A5E" w:rsidP="00302A5E">
      <w:pPr>
        <w:keepNext/>
        <w:keepLines/>
        <w:jc w:val="both"/>
        <w:rPr>
          <w:rFonts w:cs="Tahoma"/>
          <w:i/>
          <w:sz w:val="20"/>
          <w:szCs w:val="20"/>
        </w:rPr>
      </w:pPr>
      <w:r w:rsidRPr="00302A5E">
        <w:rPr>
          <w:rFonts w:cs="Tahoma"/>
          <w:b/>
          <w:i/>
          <w:sz w:val="20"/>
          <w:szCs w:val="20"/>
        </w:rPr>
        <w:t>Opomba</w:t>
      </w:r>
      <w:r w:rsidRPr="00302A5E">
        <w:rPr>
          <w:rFonts w:cs="Tahoma"/>
          <w:i/>
          <w:sz w:val="20"/>
          <w:szCs w:val="20"/>
        </w:rPr>
        <w:t>: Obrazec se po potrebi fotokopira.</w:t>
      </w:r>
    </w:p>
    <w:p w14:paraId="3B1EB1C8" w14:textId="77777777" w:rsidR="00302A5E" w:rsidRPr="00302A5E" w:rsidRDefault="00302A5E" w:rsidP="00302A5E">
      <w:pPr>
        <w:pStyle w:val="NavadenTimesNewRoman"/>
        <w:keepNext/>
        <w:keepLines/>
        <w:widowControl/>
        <w:rPr>
          <w:rFonts w:ascii="Tahoma" w:hAnsi="Tahoma" w:cs="Tahoma"/>
          <w:sz w:val="20"/>
        </w:rPr>
      </w:pPr>
    </w:p>
    <w:p w14:paraId="239714A2" w14:textId="77777777" w:rsidR="00302A5E" w:rsidRPr="00302A5E" w:rsidRDefault="00302A5E" w:rsidP="00302A5E">
      <w:pPr>
        <w:pStyle w:val="NavadenTimesNewRoman"/>
        <w:keepNext/>
        <w:keepLines/>
        <w:widowControl/>
        <w:rPr>
          <w:rFonts w:ascii="Tahoma" w:hAnsi="Tahoma" w:cs="Tahoma"/>
          <w:sz w:val="20"/>
        </w:rPr>
      </w:pPr>
      <w:r w:rsidRPr="00302A5E">
        <w:rPr>
          <w:rFonts w:ascii="Tahoma" w:hAnsi="Tahoma" w:cs="Tahoma"/>
          <w:b/>
          <w:i/>
          <w:sz w:val="20"/>
        </w:rPr>
        <w:t xml:space="preserve">Navodilo: </w:t>
      </w:r>
    </w:p>
    <w:p w14:paraId="75FF4F8F" w14:textId="77777777" w:rsidR="00302A5E" w:rsidRPr="00302A5E" w:rsidRDefault="00302A5E" w:rsidP="00302A5E">
      <w:pPr>
        <w:keepNext/>
        <w:keepLines/>
        <w:rPr>
          <w:rFonts w:cs="Tahoma"/>
          <w:b/>
          <w:sz w:val="20"/>
          <w:szCs w:val="20"/>
        </w:rPr>
      </w:pPr>
      <w:r w:rsidRPr="00302A5E">
        <w:rPr>
          <w:rFonts w:cs="Tahoma"/>
          <w:i/>
          <w:sz w:val="20"/>
          <w:szCs w:val="20"/>
        </w:rPr>
        <w:t xml:space="preserve">Ponudnik </w:t>
      </w:r>
      <w:r w:rsidRPr="00302A5E">
        <w:rPr>
          <w:rFonts w:cs="Tahoma"/>
          <w:i/>
          <w:sz w:val="20"/>
          <w:szCs w:val="20"/>
          <w:u w:val="single"/>
        </w:rPr>
        <w:t>obrazec</w:t>
      </w:r>
      <w:r w:rsidRPr="00302A5E">
        <w:rPr>
          <w:rFonts w:cs="Tahoma"/>
          <w:b/>
          <w:i/>
          <w:sz w:val="20"/>
          <w:szCs w:val="20"/>
        </w:rPr>
        <w:t xml:space="preserve"> </w:t>
      </w:r>
      <w:r w:rsidRPr="00302A5E">
        <w:rPr>
          <w:rFonts w:cs="Tahoma"/>
          <w:i/>
          <w:sz w:val="20"/>
          <w:szCs w:val="20"/>
        </w:rPr>
        <w:t>v okviru sistema e-JN</w:t>
      </w:r>
      <w:r w:rsidRPr="00302A5E">
        <w:rPr>
          <w:rFonts w:cs="Tahoma"/>
          <w:b/>
          <w:i/>
          <w:sz w:val="20"/>
          <w:szCs w:val="20"/>
        </w:rPr>
        <w:t xml:space="preserve"> </w:t>
      </w:r>
      <w:r w:rsidRPr="00302A5E">
        <w:rPr>
          <w:rFonts w:cs="Tahoma"/>
          <w:b/>
          <w:i/>
          <w:sz w:val="20"/>
          <w:szCs w:val="20"/>
          <w:u w:val="single"/>
        </w:rPr>
        <w:t>naloži ločeno v razdelek »Dokumenti«, del »Ostale priloge«!!!!</w:t>
      </w:r>
    </w:p>
    <w:p w14:paraId="5E9C1071" w14:textId="77777777" w:rsidR="00302A5E" w:rsidRPr="00302A5E" w:rsidRDefault="00302A5E" w:rsidP="00302A5E">
      <w:pPr>
        <w:keepNext/>
        <w:keepLines/>
        <w:rPr>
          <w:rFonts w:cs="Tahoma"/>
          <w:bCs/>
          <w:i/>
          <w:noProof/>
          <w:sz w:val="20"/>
          <w:szCs w:val="20"/>
        </w:rPr>
      </w:pPr>
    </w:p>
    <w:p w14:paraId="242FA3AE" w14:textId="77777777" w:rsidR="00302A5E" w:rsidRPr="00302A5E" w:rsidRDefault="00302A5E" w:rsidP="00302A5E">
      <w:pPr>
        <w:keepNext/>
        <w:keepLines/>
        <w:rPr>
          <w:rFonts w:cs="Tahoma"/>
          <w:bCs/>
          <w:i/>
          <w:noProof/>
          <w:sz w:val="20"/>
          <w:szCs w:val="20"/>
        </w:rPr>
      </w:pPr>
      <w:r w:rsidRPr="00302A5E">
        <w:rPr>
          <w:rFonts w:cs="Tahoma"/>
          <w:bCs/>
          <w:i/>
          <w:noProof/>
          <w:sz w:val="20"/>
          <w:szCs w:val="20"/>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302A5E" w:rsidRPr="00302A5E" w14:paraId="49667540" w14:textId="77777777" w:rsidTr="0038438C">
        <w:tc>
          <w:tcPr>
            <w:tcW w:w="8075" w:type="dxa"/>
            <w:tcBorders>
              <w:top w:val="single" w:sz="4" w:space="0" w:color="auto"/>
              <w:bottom w:val="single" w:sz="4" w:space="0" w:color="auto"/>
            </w:tcBorders>
          </w:tcPr>
          <w:p w14:paraId="52A721E0" w14:textId="77777777" w:rsidR="00302A5E" w:rsidRPr="00302A5E" w:rsidRDefault="00302A5E" w:rsidP="0038438C">
            <w:pPr>
              <w:keepNext/>
              <w:keepLines/>
              <w:rPr>
                <w:rFonts w:cs="Tahoma"/>
                <w:sz w:val="20"/>
                <w:szCs w:val="20"/>
              </w:rPr>
            </w:pPr>
            <w:r w:rsidRPr="00302A5E">
              <w:rPr>
                <w:rFonts w:cs="Tahoma"/>
                <w:sz w:val="20"/>
                <w:szCs w:val="20"/>
              </w:rPr>
              <w:lastRenderedPageBreak/>
              <w:br w:type="page"/>
            </w:r>
            <w:r w:rsidRPr="00302A5E">
              <w:rPr>
                <w:rFonts w:cs="Tahoma"/>
                <w:sz w:val="20"/>
                <w:szCs w:val="20"/>
              </w:rPr>
              <w:br w:type="page"/>
              <w:t xml:space="preserve">POTRDITEV REFERENC S STRANI POSAMEZNIH NAROČNIKOV </w:t>
            </w:r>
          </w:p>
        </w:tc>
        <w:tc>
          <w:tcPr>
            <w:tcW w:w="1418" w:type="dxa"/>
            <w:tcBorders>
              <w:top w:val="single" w:sz="4" w:space="0" w:color="auto"/>
              <w:bottom w:val="single" w:sz="4" w:space="0" w:color="auto"/>
            </w:tcBorders>
          </w:tcPr>
          <w:p w14:paraId="70CB7C24" w14:textId="1394E0C0" w:rsidR="00302A5E" w:rsidRPr="00302A5E" w:rsidRDefault="00302A5E" w:rsidP="0038438C">
            <w:pPr>
              <w:keepNext/>
              <w:keepLines/>
              <w:rPr>
                <w:rFonts w:cs="Tahoma"/>
                <w:b/>
                <w:i/>
                <w:sz w:val="20"/>
                <w:szCs w:val="20"/>
              </w:rPr>
            </w:pPr>
            <w:r w:rsidRPr="00302A5E">
              <w:rPr>
                <w:rFonts w:cs="Tahoma"/>
                <w:b/>
                <w:i/>
                <w:sz w:val="20"/>
                <w:szCs w:val="20"/>
              </w:rPr>
              <w:t xml:space="preserve">Priloga </w:t>
            </w:r>
            <w:r w:rsidR="004F7BB3">
              <w:rPr>
                <w:rFonts w:cs="Tahoma"/>
                <w:b/>
                <w:i/>
                <w:sz w:val="20"/>
                <w:szCs w:val="20"/>
              </w:rPr>
              <w:t>5/2</w:t>
            </w:r>
          </w:p>
        </w:tc>
      </w:tr>
    </w:tbl>
    <w:p w14:paraId="7AAD01F8" w14:textId="7EE23352" w:rsidR="00302A5E" w:rsidRPr="00302A5E" w:rsidRDefault="00302A5E" w:rsidP="00302A5E">
      <w:pPr>
        <w:keepNext/>
        <w:keepLines/>
        <w:tabs>
          <w:tab w:val="left" w:pos="993"/>
        </w:tabs>
        <w:ind w:left="993" w:hanging="993"/>
        <w:rPr>
          <w:rFonts w:cs="Tahoma"/>
          <w:b/>
          <w:sz w:val="20"/>
          <w:szCs w:val="20"/>
        </w:rPr>
      </w:pPr>
      <w:r w:rsidRPr="00302A5E">
        <w:rPr>
          <w:rFonts w:cs="Tahoma"/>
          <w:b/>
          <w:sz w:val="20"/>
          <w:szCs w:val="20"/>
        </w:rPr>
        <w:t>IZPOLNI PONUDNIK!</w:t>
      </w:r>
    </w:p>
    <w:p w14:paraId="1F37E760" w14:textId="0E03B673" w:rsidR="006C1894" w:rsidRDefault="00302A5E" w:rsidP="00302A5E">
      <w:pPr>
        <w:keepNext/>
        <w:keepLines/>
        <w:jc w:val="both"/>
        <w:rPr>
          <w:rFonts w:cs="Tahoma"/>
          <w:sz w:val="20"/>
          <w:szCs w:val="20"/>
        </w:rPr>
      </w:pPr>
      <w:r w:rsidRPr="00302A5E">
        <w:rPr>
          <w:rFonts w:cs="Tahoma"/>
          <w:sz w:val="20"/>
          <w:szCs w:val="20"/>
        </w:rPr>
        <w:t>Pod kazensko in materialno odgovornostjo izjavljamo, da so spodaj navedeni podatki o referenčnih delih resnični</w:t>
      </w:r>
      <w:r w:rsidR="00F74DF3">
        <w:rPr>
          <w:rFonts w:cs="Tahoma"/>
          <w:sz w:val="20"/>
          <w:szCs w:val="20"/>
        </w:rPr>
        <w:t xml:space="preserve"> s katerimi</w:t>
      </w:r>
      <w:r w:rsidR="006C1894">
        <w:rPr>
          <w:rFonts w:cs="Tahoma"/>
          <w:sz w:val="20"/>
          <w:szCs w:val="20"/>
        </w:rPr>
        <w:t>, kot ponudnik</w:t>
      </w:r>
      <w:r w:rsidR="00F74DF3">
        <w:rPr>
          <w:rFonts w:cs="Tahoma"/>
          <w:sz w:val="20"/>
          <w:szCs w:val="20"/>
        </w:rPr>
        <w:t xml:space="preserve"> </w:t>
      </w:r>
      <w:r w:rsidR="006C1894" w:rsidRPr="006C1894">
        <w:rPr>
          <w:rFonts w:cs="Tahoma"/>
          <w:sz w:val="20"/>
          <w:szCs w:val="20"/>
        </w:rPr>
        <w:t>izkazuje</w:t>
      </w:r>
      <w:r w:rsidR="006C1894">
        <w:rPr>
          <w:rFonts w:cs="Tahoma"/>
          <w:sz w:val="20"/>
          <w:szCs w:val="20"/>
        </w:rPr>
        <w:t>mo</w:t>
      </w:r>
      <w:r w:rsidR="006C1894" w:rsidRPr="006C1894">
        <w:rPr>
          <w:rFonts w:cs="Tahoma"/>
          <w:sz w:val="20"/>
          <w:szCs w:val="20"/>
        </w:rPr>
        <w:t xml:space="preserve">, da </w:t>
      </w:r>
      <w:r w:rsidR="006C1894">
        <w:rPr>
          <w:rFonts w:cs="Tahoma"/>
          <w:sz w:val="20"/>
          <w:szCs w:val="20"/>
        </w:rPr>
        <w:t xml:space="preserve">smo </w:t>
      </w:r>
      <w:r w:rsidR="006C1894" w:rsidRPr="006C1894">
        <w:rPr>
          <w:rFonts w:cs="Tahoma"/>
          <w:sz w:val="20"/>
          <w:szCs w:val="20"/>
        </w:rPr>
        <w:t>v obdobju zadnjih štirih</w:t>
      </w:r>
      <w:r w:rsidR="006C1894">
        <w:rPr>
          <w:rFonts w:cs="Tahoma"/>
          <w:sz w:val="20"/>
          <w:szCs w:val="20"/>
        </w:rPr>
        <w:t xml:space="preserve"> (4</w:t>
      </w:r>
      <w:r w:rsidR="006C1894" w:rsidRPr="006C1894">
        <w:rPr>
          <w:rFonts w:cs="Tahoma"/>
          <w:sz w:val="20"/>
          <w:szCs w:val="20"/>
        </w:rPr>
        <w:t>) let, šteto do datuma, določenega za oddajo ponudb, kvalitetno, strokovno in v skladu s pogodbenimi določili,  prevzel</w:t>
      </w:r>
      <w:r w:rsidR="006C1894">
        <w:rPr>
          <w:rFonts w:cs="Tahoma"/>
          <w:sz w:val="20"/>
          <w:szCs w:val="20"/>
        </w:rPr>
        <w:t>i</w:t>
      </w:r>
      <w:r w:rsidR="006C1894" w:rsidRPr="006C1894">
        <w:rPr>
          <w:rFonts w:cs="Tahoma"/>
          <w:sz w:val="20"/>
          <w:szCs w:val="20"/>
        </w:rPr>
        <w:t>, zbiral</w:t>
      </w:r>
      <w:r w:rsidR="006C1894">
        <w:rPr>
          <w:rFonts w:cs="Tahoma"/>
          <w:sz w:val="20"/>
          <w:szCs w:val="20"/>
        </w:rPr>
        <w:t>i</w:t>
      </w:r>
      <w:r w:rsidR="006C1894" w:rsidRPr="006C1894">
        <w:rPr>
          <w:rFonts w:cs="Tahoma"/>
          <w:sz w:val="20"/>
          <w:szCs w:val="20"/>
        </w:rPr>
        <w:t xml:space="preserve"> in odpeljal</w:t>
      </w:r>
      <w:r w:rsidR="006C1894">
        <w:rPr>
          <w:rFonts w:cs="Tahoma"/>
          <w:sz w:val="20"/>
          <w:szCs w:val="20"/>
        </w:rPr>
        <w:t>i</w:t>
      </w:r>
      <w:r w:rsidR="006C1894" w:rsidRPr="006C1894">
        <w:rPr>
          <w:rFonts w:cs="Tahoma"/>
          <w:sz w:val="20"/>
          <w:szCs w:val="20"/>
        </w:rPr>
        <w:t xml:space="preserve"> na uničenje odpadek z EWC oznako 13 05 02, 13 05 07 in 19 08 02,</w:t>
      </w:r>
      <w:r w:rsidR="006C1894">
        <w:rPr>
          <w:rFonts w:cs="Tahoma"/>
          <w:sz w:val="20"/>
          <w:szCs w:val="20"/>
        </w:rPr>
        <w:t xml:space="preserve"> v minimalni letni količini </w:t>
      </w:r>
      <w:r w:rsidR="006C1894" w:rsidRPr="006C1894">
        <w:rPr>
          <w:rFonts w:cs="Tahoma"/>
          <w:sz w:val="20"/>
          <w:szCs w:val="20"/>
        </w:rPr>
        <w:t>75 ton odpadka.</w:t>
      </w:r>
    </w:p>
    <w:p w14:paraId="1AF527C0" w14:textId="77777777" w:rsidR="006C1894" w:rsidRDefault="006C1894" w:rsidP="00302A5E">
      <w:pPr>
        <w:keepNext/>
        <w:keepLines/>
        <w:jc w:val="both"/>
        <w:rPr>
          <w:rFonts w:cs="Tahoma"/>
          <w:sz w:val="20"/>
          <w:szCs w:val="20"/>
        </w:rPr>
      </w:pPr>
    </w:p>
    <w:p w14:paraId="3AD24CE7" w14:textId="3EB40373" w:rsidR="00302A5E" w:rsidRDefault="00302A5E" w:rsidP="00302A5E">
      <w:pPr>
        <w:keepNext/>
        <w:keepLines/>
        <w:jc w:val="both"/>
        <w:rPr>
          <w:rFonts w:cs="Tahoma"/>
          <w:sz w:val="20"/>
          <w:szCs w:val="20"/>
        </w:rPr>
      </w:pPr>
      <w:r w:rsidRPr="00302A5E">
        <w:rPr>
          <w:rFonts w:cs="Tahoma"/>
          <w:sz w:val="20"/>
          <w:szCs w:val="20"/>
        </w:rPr>
        <w:t>Na podlagi poziva bomo naročniku v zahtevanem roku predložili dodatna dokazila o uspešni izvedbi navedenih referenčnih del.</w:t>
      </w: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302A5E" w:rsidRPr="00302A5E" w14:paraId="4F2B00DE" w14:textId="77777777" w:rsidTr="0038438C">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2D0C627C" w14:textId="77777777" w:rsidR="00302A5E" w:rsidRPr="00302A5E" w:rsidRDefault="00302A5E" w:rsidP="0038438C">
            <w:pPr>
              <w:keepNext/>
              <w:keepLines/>
              <w:rPr>
                <w:rFonts w:cs="Tahoma"/>
                <w:b/>
                <w:sz w:val="20"/>
                <w:szCs w:val="20"/>
              </w:rPr>
            </w:pPr>
            <w:r w:rsidRPr="00302A5E">
              <w:rPr>
                <w:rFonts w:cs="Tahoma"/>
                <w:b/>
                <w:sz w:val="20"/>
                <w:szCs w:val="20"/>
              </w:rPr>
              <w:t>Podatki o investitorju del (izdajatelju reference)</w:t>
            </w:r>
          </w:p>
        </w:tc>
      </w:tr>
      <w:tr w:rsidR="00302A5E" w:rsidRPr="00302A5E" w14:paraId="23AFE08B" w14:textId="77777777" w:rsidTr="0038438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3FCD2BFA" w14:textId="77777777" w:rsidR="00302A5E" w:rsidRPr="00302A5E" w:rsidRDefault="00302A5E" w:rsidP="0038438C">
            <w:pPr>
              <w:keepNext/>
              <w:keepLines/>
              <w:rPr>
                <w:rFonts w:cs="Tahoma"/>
                <w:sz w:val="20"/>
                <w:szCs w:val="20"/>
              </w:rPr>
            </w:pPr>
            <w:r w:rsidRPr="00302A5E">
              <w:rPr>
                <w:rFonts w:cs="Tahoma"/>
                <w:sz w:val="20"/>
                <w:szCs w:val="20"/>
              </w:rPr>
              <w:t>Naziv investitorja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3D1CDBCE" w14:textId="77777777" w:rsidR="00302A5E" w:rsidRPr="00302A5E" w:rsidRDefault="00302A5E" w:rsidP="0038438C">
            <w:pPr>
              <w:keepNext/>
              <w:keepLines/>
              <w:rPr>
                <w:rFonts w:cs="Tahoma"/>
                <w:sz w:val="20"/>
                <w:szCs w:val="20"/>
              </w:rPr>
            </w:pPr>
          </w:p>
          <w:p w14:paraId="17293A57" w14:textId="77777777" w:rsidR="00302A5E" w:rsidRPr="00302A5E" w:rsidRDefault="00302A5E" w:rsidP="0038438C">
            <w:pPr>
              <w:keepNext/>
              <w:keepLines/>
              <w:rPr>
                <w:rFonts w:cs="Tahoma"/>
                <w:sz w:val="20"/>
                <w:szCs w:val="20"/>
              </w:rPr>
            </w:pPr>
          </w:p>
        </w:tc>
      </w:tr>
      <w:tr w:rsidR="00302A5E" w:rsidRPr="00302A5E" w14:paraId="6CB1D6E4" w14:textId="77777777" w:rsidTr="0038438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2D45EC2B" w14:textId="77777777" w:rsidR="00302A5E" w:rsidRPr="00302A5E" w:rsidRDefault="00302A5E" w:rsidP="0038438C">
            <w:pPr>
              <w:keepNext/>
              <w:keepLines/>
              <w:rPr>
                <w:rFonts w:cs="Tahoma"/>
                <w:sz w:val="20"/>
                <w:szCs w:val="20"/>
              </w:rPr>
            </w:pPr>
            <w:r w:rsidRPr="00302A5E">
              <w:rPr>
                <w:rFonts w:cs="Tahoma"/>
                <w:sz w:val="20"/>
                <w:szCs w:val="20"/>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6E8205E2" w14:textId="77777777" w:rsidR="00302A5E" w:rsidRPr="00302A5E" w:rsidRDefault="00302A5E" w:rsidP="0038438C">
            <w:pPr>
              <w:keepNext/>
              <w:keepLines/>
              <w:rPr>
                <w:rFonts w:cs="Tahoma"/>
                <w:sz w:val="20"/>
                <w:szCs w:val="20"/>
              </w:rPr>
            </w:pPr>
          </w:p>
          <w:p w14:paraId="0D28AE42" w14:textId="77777777" w:rsidR="00302A5E" w:rsidRPr="00302A5E" w:rsidRDefault="00302A5E" w:rsidP="0038438C">
            <w:pPr>
              <w:keepNext/>
              <w:keepLines/>
              <w:rPr>
                <w:rFonts w:cs="Tahoma"/>
                <w:sz w:val="20"/>
                <w:szCs w:val="20"/>
              </w:rPr>
            </w:pPr>
          </w:p>
        </w:tc>
      </w:tr>
      <w:tr w:rsidR="00302A5E" w:rsidRPr="00302A5E" w14:paraId="4454587D" w14:textId="77777777" w:rsidTr="0038438C">
        <w:trPr>
          <w:trHeight w:val="375"/>
        </w:trPr>
        <w:tc>
          <w:tcPr>
            <w:tcW w:w="3546" w:type="dxa"/>
            <w:vMerge w:val="restart"/>
            <w:tcBorders>
              <w:top w:val="single" w:sz="2" w:space="0" w:color="auto"/>
              <w:left w:val="single" w:sz="2" w:space="0" w:color="auto"/>
              <w:right w:val="single" w:sz="2" w:space="0" w:color="auto"/>
            </w:tcBorders>
            <w:vAlign w:val="center"/>
          </w:tcPr>
          <w:p w14:paraId="7D8DDC84" w14:textId="77777777" w:rsidR="00302A5E" w:rsidRPr="00302A5E" w:rsidRDefault="00302A5E" w:rsidP="0038438C">
            <w:pPr>
              <w:keepNext/>
              <w:keepLines/>
              <w:rPr>
                <w:rFonts w:cs="Tahoma"/>
                <w:sz w:val="20"/>
                <w:szCs w:val="20"/>
              </w:rPr>
            </w:pPr>
            <w:r w:rsidRPr="00302A5E">
              <w:rPr>
                <w:rFonts w:cs="Tahoma"/>
                <w:sz w:val="20"/>
                <w:szCs w:val="20"/>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6519F2D" w14:textId="77777777" w:rsidR="00302A5E" w:rsidRPr="00302A5E" w:rsidRDefault="00302A5E" w:rsidP="0038438C">
            <w:pPr>
              <w:keepNext/>
              <w:keepLines/>
              <w:rPr>
                <w:rFonts w:cs="Tahoma"/>
                <w:sz w:val="20"/>
                <w:szCs w:val="20"/>
              </w:rPr>
            </w:pPr>
            <w:r w:rsidRPr="00302A5E">
              <w:rPr>
                <w:rFonts w:cs="Tahoma"/>
                <w:sz w:val="20"/>
                <w:szCs w:val="20"/>
              </w:rPr>
              <w:t>Ime in priimek:</w:t>
            </w:r>
          </w:p>
        </w:tc>
      </w:tr>
      <w:tr w:rsidR="00302A5E" w:rsidRPr="00302A5E" w14:paraId="7CF0A1B3" w14:textId="77777777" w:rsidTr="0038438C">
        <w:trPr>
          <w:trHeight w:val="375"/>
        </w:trPr>
        <w:tc>
          <w:tcPr>
            <w:tcW w:w="3546" w:type="dxa"/>
            <w:vMerge/>
            <w:tcBorders>
              <w:left w:val="single" w:sz="2" w:space="0" w:color="auto"/>
              <w:bottom w:val="single" w:sz="2" w:space="0" w:color="auto"/>
              <w:right w:val="single" w:sz="2" w:space="0" w:color="auto"/>
            </w:tcBorders>
            <w:vAlign w:val="center"/>
          </w:tcPr>
          <w:p w14:paraId="72D396C3" w14:textId="77777777" w:rsidR="00302A5E" w:rsidRPr="00302A5E" w:rsidRDefault="00302A5E" w:rsidP="0038438C">
            <w:pPr>
              <w:keepNext/>
              <w:keepLines/>
              <w:rPr>
                <w:rFonts w:cs="Tahoma"/>
                <w:sz w:val="20"/>
                <w:szCs w:val="20"/>
              </w:rPr>
            </w:pPr>
          </w:p>
        </w:tc>
        <w:tc>
          <w:tcPr>
            <w:tcW w:w="3049" w:type="dxa"/>
            <w:tcBorders>
              <w:top w:val="single" w:sz="2" w:space="0" w:color="auto"/>
              <w:left w:val="single" w:sz="2" w:space="0" w:color="auto"/>
              <w:bottom w:val="single" w:sz="2" w:space="0" w:color="auto"/>
              <w:right w:val="single" w:sz="2" w:space="0" w:color="auto"/>
            </w:tcBorders>
          </w:tcPr>
          <w:p w14:paraId="3A4BB180" w14:textId="77777777" w:rsidR="00302A5E" w:rsidRPr="00302A5E" w:rsidRDefault="00302A5E" w:rsidP="0038438C">
            <w:pPr>
              <w:keepNext/>
              <w:keepLines/>
              <w:rPr>
                <w:rFonts w:cs="Tahoma"/>
                <w:sz w:val="20"/>
                <w:szCs w:val="20"/>
              </w:rPr>
            </w:pPr>
            <w:r w:rsidRPr="00302A5E">
              <w:rPr>
                <w:rFonts w:cs="Tahoma"/>
                <w:sz w:val="20"/>
                <w:szCs w:val="20"/>
              </w:rPr>
              <w:t>Telefon:</w:t>
            </w:r>
          </w:p>
        </w:tc>
        <w:tc>
          <w:tcPr>
            <w:tcW w:w="2650" w:type="dxa"/>
            <w:tcBorders>
              <w:top w:val="single" w:sz="2" w:space="0" w:color="auto"/>
              <w:left w:val="single" w:sz="2" w:space="0" w:color="auto"/>
              <w:bottom w:val="single" w:sz="2" w:space="0" w:color="auto"/>
              <w:right w:val="single" w:sz="2" w:space="0" w:color="auto"/>
            </w:tcBorders>
          </w:tcPr>
          <w:p w14:paraId="04E53C51" w14:textId="77777777" w:rsidR="00302A5E" w:rsidRPr="00302A5E" w:rsidRDefault="00302A5E" w:rsidP="0038438C">
            <w:pPr>
              <w:keepNext/>
              <w:keepLines/>
              <w:rPr>
                <w:rFonts w:cs="Tahoma"/>
                <w:sz w:val="20"/>
                <w:szCs w:val="20"/>
              </w:rPr>
            </w:pPr>
            <w:r w:rsidRPr="00302A5E">
              <w:rPr>
                <w:rFonts w:cs="Tahoma"/>
                <w:sz w:val="20"/>
                <w:szCs w:val="20"/>
              </w:rPr>
              <w:t>E-pošta:</w:t>
            </w:r>
          </w:p>
          <w:p w14:paraId="6947A778" w14:textId="77777777" w:rsidR="00302A5E" w:rsidRPr="00302A5E" w:rsidRDefault="00302A5E" w:rsidP="0038438C">
            <w:pPr>
              <w:keepNext/>
              <w:keepLines/>
              <w:rPr>
                <w:rFonts w:cs="Tahoma"/>
                <w:sz w:val="20"/>
                <w:szCs w:val="20"/>
              </w:rPr>
            </w:pPr>
          </w:p>
        </w:tc>
      </w:tr>
      <w:tr w:rsidR="00302A5E" w:rsidRPr="00302A5E" w14:paraId="3D6BFEA2" w14:textId="77777777" w:rsidTr="0038438C">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36783A94" w14:textId="77777777" w:rsidR="00302A5E" w:rsidRPr="00302A5E" w:rsidRDefault="00302A5E" w:rsidP="0038438C">
            <w:pPr>
              <w:keepNext/>
              <w:keepLines/>
              <w:rPr>
                <w:rFonts w:cs="Tahoma"/>
                <w:sz w:val="20"/>
                <w:szCs w:val="20"/>
              </w:rPr>
            </w:pPr>
            <w:r w:rsidRPr="00302A5E">
              <w:rPr>
                <w:rFonts w:cs="Tahoma"/>
                <w:b/>
                <w:sz w:val="20"/>
                <w:szCs w:val="20"/>
              </w:rPr>
              <w:t>Podatki o izvajalcu del:</w:t>
            </w:r>
          </w:p>
        </w:tc>
      </w:tr>
      <w:tr w:rsidR="00302A5E" w:rsidRPr="00302A5E" w14:paraId="38BB0AB5" w14:textId="77777777" w:rsidTr="0038438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73144F89" w14:textId="77777777" w:rsidR="00302A5E" w:rsidRPr="00302A5E" w:rsidRDefault="00302A5E" w:rsidP="0038438C">
            <w:pPr>
              <w:keepNext/>
              <w:keepLines/>
              <w:rPr>
                <w:rFonts w:cs="Tahoma"/>
                <w:sz w:val="20"/>
                <w:szCs w:val="20"/>
              </w:rPr>
            </w:pPr>
            <w:r w:rsidRPr="00302A5E">
              <w:rPr>
                <w:rFonts w:cs="Tahoma"/>
                <w:sz w:val="20"/>
                <w:szCs w:val="20"/>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6D3C2DEF" w14:textId="77777777" w:rsidR="00302A5E" w:rsidRPr="00302A5E" w:rsidRDefault="00302A5E" w:rsidP="0038438C">
            <w:pPr>
              <w:keepNext/>
              <w:keepLines/>
              <w:rPr>
                <w:rFonts w:cs="Tahoma"/>
                <w:sz w:val="20"/>
                <w:szCs w:val="20"/>
              </w:rPr>
            </w:pPr>
          </w:p>
        </w:tc>
      </w:tr>
      <w:tr w:rsidR="00302A5E" w:rsidRPr="00302A5E" w14:paraId="7E12B0F1" w14:textId="77777777" w:rsidTr="0038438C">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7A969658" w14:textId="77777777" w:rsidR="00302A5E" w:rsidRPr="00302A5E" w:rsidRDefault="00302A5E" w:rsidP="0038438C">
            <w:pPr>
              <w:keepNext/>
              <w:keepLines/>
              <w:rPr>
                <w:rFonts w:cs="Tahoma"/>
                <w:b/>
                <w:sz w:val="20"/>
                <w:szCs w:val="20"/>
              </w:rPr>
            </w:pPr>
            <w:r w:rsidRPr="00302A5E">
              <w:rPr>
                <w:rFonts w:cs="Tahoma"/>
                <w:b/>
                <w:sz w:val="20"/>
                <w:szCs w:val="20"/>
              </w:rPr>
              <w:t>Podatki o referenčnem poslu</w:t>
            </w:r>
          </w:p>
        </w:tc>
      </w:tr>
      <w:tr w:rsidR="00302A5E" w:rsidRPr="00302A5E" w14:paraId="7CEB79D4" w14:textId="77777777" w:rsidTr="0038438C">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2E1AFADF" w14:textId="77777777" w:rsidR="00302A5E" w:rsidRPr="00302A5E" w:rsidRDefault="00302A5E" w:rsidP="0038438C">
            <w:pPr>
              <w:keepNext/>
              <w:keepLines/>
              <w:rPr>
                <w:rFonts w:cs="Tahoma"/>
                <w:sz w:val="20"/>
                <w:szCs w:val="20"/>
              </w:rPr>
            </w:pPr>
            <w:r w:rsidRPr="00302A5E">
              <w:rPr>
                <w:rFonts w:cs="Tahoma"/>
                <w:sz w:val="20"/>
                <w:szCs w:val="20"/>
              </w:rPr>
              <w:t>Naziv projekta/pogodbe:</w:t>
            </w:r>
          </w:p>
        </w:tc>
        <w:tc>
          <w:tcPr>
            <w:tcW w:w="5699" w:type="dxa"/>
            <w:gridSpan w:val="2"/>
            <w:tcBorders>
              <w:top w:val="single" w:sz="2" w:space="0" w:color="auto"/>
              <w:left w:val="single" w:sz="2" w:space="0" w:color="auto"/>
              <w:bottom w:val="single" w:sz="2" w:space="0" w:color="auto"/>
              <w:right w:val="single" w:sz="2" w:space="0" w:color="auto"/>
            </w:tcBorders>
          </w:tcPr>
          <w:p w14:paraId="5C171773" w14:textId="77777777" w:rsidR="00302A5E" w:rsidRPr="00302A5E" w:rsidRDefault="00302A5E" w:rsidP="0038438C">
            <w:pPr>
              <w:keepNext/>
              <w:keepLines/>
              <w:rPr>
                <w:rFonts w:cs="Tahoma"/>
                <w:sz w:val="20"/>
                <w:szCs w:val="20"/>
              </w:rPr>
            </w:pPr>
          </w:p>
        </w:tc>
      </w:tr>
      <w:tr w:rsidR="00302A5E" w:rsidRPr="00302A5E" w14:paraId="06A94793" w14:textId="77777777" w:rsidTr="0038438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70ADBF29" w14:textId="77777777" w:rsidR="00302A5E" w:rsidRPr="00302A5E" w:rsidRDefault="00302A5E" w:rsidP="0038438C">
            <w:pPr>
              <w:keepNext/>
              <w:keepLines/>
              <w:rPr>
                <w:rFonts w:cs="Tahoma"/>
                <w:sz w:val="20"/>
                <w:szCs w:val="20"/>
              </w:rPr>
            </w:pPr>
            <w:r w:rsidRPr="00302A5E">
              <w:rPr>
                <w:rFonts w:cs="Tahoma"/>
                <w:sz w:val="20"/>
                <w:szCs w:val="20"/>
              </w:rPr>
              <w:t>Obdobje izvedbe/dobav:</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548B7F8E" w14:textId="77777777" w:rsidR="00302A5E" w:rsidRPr="00302A5E" w:rsidRDefault="00302A5E" w:rsidP="0038438C">
            <w:pPr>
              <w:keepNext/>
              <w:keepLines/>
              <w:rPr>
                <w:rFonts w:cs="Tahoma"/>
                <w:sz w:val="20"/>
                <w:szCs w:val="20"/>
              </w:rPr>
            </w:pPr>
            <w:r w:rsidRPr="00302A5E">
              <w:rPr>
                <w:rFonts w:cs="Tahoma"/>
                <w:sz w:val="20"/>
                <w:szCs w:val="20"/>
              </w:rPr>
              <w:t xml:space="preserve"> Od  __________________         do_________________</w:t>
            </w:r>
          </w:p>
        </w:tc>
      </w:tr>
      <w:tr w:rsidR="00302A5E" w:rsidRPr="00302A5E" w14:paraId="3D905C2F" w14:textId="77777777" w:rsidTr="0038438C">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272B95D7" w14:textId="77777777" w:rsidR="00302A5E" w:rsidRPr="00302A5E" w:rsidRDefault="00302A5E" w:rsidP="0038438C">
            <w:pPr>
              <w:keepNext/>
              <w:keepLines/>
              <w:rPr>
                <w:rFonts w:cs="Tahoma"/>
                <w:sz w:val="20"/>
                <w:szCs w:val="20"/>
              </w:rPr>
            </w:pPr>
            <w:r w:rsidRPr="00302A5E">
              <w:rPr>
                <w:rFonts w:cs="Tahoma"/>
                <w:sz w:val="20"/>
                <w:szCs w:val="20"/>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4E201EDD" w14:textId="77777777" w:rsidR="00302A5E" w:rsidRPr="00302A5E" w:rsidRDefault="00302A5E" w:rsidP="0038438C">
            <w:pPr>
              <w:keepNext/>
              <w:keepLines/>
              <w:rPr>
                <w:rFonts w:cs="Tahoma"/>
                <w:sz w:val="20"/>
                <w:szCs w:val="20"/>
              </w:rPr>
            </w:pPr>
          </w:p>
          <w:p w14:paraId="414CE23F" w14:textId="77777777" w:rsidR="00302A5E" w:rsidRPr="00302A5E" w:rsidRDefault="00302A5E" w:rsidP="0038438C">
            <w:pPr>
              <w:keepNext/>
              <w:keepLines/>
              <w:rPr>
                <w:rFonts w:cs="Tahoma"/>
                <w:sz w:val="20"/>
                <w:szCs w:val="20"/>
              </w:rPr>
            </w:pPr>
          </w:p>
        </w:tc>
      </w:tr>
      <w:tr w:rsidR="00302A5E" w:rsidRPr="00302A5E" w14:paraId="1E02CC1F" w14:textId="77777777" w:rsidTr="0038438C">
        <w:trPr>
          <w:trHeight w:val="945"/>
        </w:trPr>
        <w:tc>
          <w:tcPr>
            <w:tcW w:w="3546" w:type="dxa"/>
            <w:tcBorders>
              <w:top w:val="single" w:sz="2" w:space="0" w:color="auto"/>
              <w:left w:val="single" w:sz="2" w:space="0" w:color="auto"/>
              <w:right w:val="single" w:sz="2" w:space="0" w:color="auto"/>
            </w:tcBorders>
            <w:vAlign w:val="center"/>
          </w:tcPr>
          <w:p w14:paraId="662D53FC" w14:textId="77777777" w:rsidR="00302A5E" w:rsidRPr="00302A5E" w:rsidRDefault="00302A5E" w:rsidP="0038438C">
            <w:pPr>
              <w:keepNext/>
              <w:keepLines/>
              <w:shd w:val="clear" w:color="auto" w:fill="FFFFFF"/>
              <w:tabs>
                <w:tab w:val="left" w:pos="0"/>
              </w:tabs>
              <w:ind w:right="6"/>
              <w:jc w:val="both"/>
              <w:rPr>
                <w:rFonts w:cs="Tahoma"/>
                <w:sz w:val="20"/>
                <w:szCs w:val="20"/>
              </w:rPr>
            </w:pPr>
            <w:r w:rsidRPr="00302A5E">
              <w:rPr>
                <w:rFonts w:cs="Tahoma"/>
                <w:sz w:val="20"/>
                <w:szCs w:val="20"/>
              </w:rPr>
              <w:t>Kratek opis referenčnih del:</w:t>
            </w:r>
          </w:p>
        </w:tc>
        <w:tc>
          <w:tcPr>
            <w:tcW w:w="5699" w:type="dxa"/>
            <w:gridSpan w:val="2"/>
            <w:tcBorders>
              <w:top w:val="single" w:sz="2" w:space="0" w:color="auto"/>
              <w:left w:val="single" w:sz="2" w:space="0" w:color="auto"/>
              <w:right w:val="single" w:sz="2" w:space="0" w:color="auto"/>
            </w:tcBorders>
            <w:vAlign w:val="center"/>
          </w:tcPr>
          <w:p w14:paraId="73FBCD60" w14:textId="77777777" w:rsidR="00302A5E" w:rsidRPr="00302A5E" w:rsidRDefault="00302A5E" w:rsidP="0038438C">
            <w:pPr>
              <w:keepNext/>
              <w:keepLines/>
              <w:rPr>
                <w:rFonts w:cs="Tahoma"/>
                <w:sz w:val="20"/>
                <w:szCs w:val="20"/>
              </w:rPr>
            </w:pPr>
            <w:r w:rsidRPr="00302A5E">
              <w:rPr>
                <w:rFonts w:cs="Tahoma"/>
                <w:sz w:val="20"/>
                <w:szCs w:val="20"/>
              </w:rPr>
              <w:t xml:space="preserve">               </w:t>
            </w:r>
          </w:p>
        </w:tc>
      </w:tr>
      <w:tr w:rsidR="00390996" w:rsidRPr="00302A5E" w14:paraId="77BEC26C" w14:textId="77777777" w:rsidTr="0038438C">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28F0CF91" w14:textId="08E7E671" w:rsidR="00390996" w:rsidRPr="00302A5E" w:rsidRDefault="00390996" w:rsidP="0038438C">
            <w:pPr>
              <w:keepNext/>
              <w:keepLines/>
              <w:shd w:val="clear" w:color="auto" w:fill="FFFFFF"/>
              <w:tabs>
                <w:tab w:val="left" w:pos="0"/>
              </w:tabs>
              <w:ind w:right="6"/>
              <w:jc w:val="both"/>
              <w:rPr>
                <w:rFonts w:cs="Tahoma"/>
                <w:sz w:val="20"/>
                <w:szCs w:val="20"/>
              </w:rPr>
            </w:pPr>
            <w:r>
              <w:rPr>
                <w:rFonts w:cs="Tahoma"/>
                <w:sz w:val="20"/>
                <w:szCs w:val="20"/>
              </w:rPr>
              <w:t>EWC oznaka odpadka:</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3957C8CA" w14:textId="77777777" w:rsidR="00390996" w:rsidRPr="00302A5E" w:rsidRDefault="00390996" w:rsidP="0038438C">
            <w:pPr>
              <w:keepNext/>
              <w:keepLines/>
              <w:rPr>
                <w:rFonts w:cs="Tahoma"/>
                <w:sz w:val="20"/>
                <w:szCs w:val="20"/>
              </w:rPr>
            </w:pPr>
          </w:p>
        </w:tc>
      </w:tr>
      <w:tr w:rsidR="00302A5E" w:rsidRPr="00302A5E" w14:paraId="1AB540BC" w14:textId="77777777" w:rsidTr="0038438C">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6C5D78A2" w14:textId="46D7C348" w:rsidR="00302A5E" w:rsidRPr="00302A5E" w:rsidRDefault="00600926" w:rsidP="0038438C">
            <w:pPr>
              <w:keepNext/>
              <w:keepLines/>
              <w:shd w:val="clear" w:color="auto" w:fill="FFFFFF"/>
              <w:tabs>
                <w:tab w:val="left" w:pos="0"/>
              </w:tabs>
              <w:ind w:right="6"/>
              <w:jc w:val="both"/>
              <w:rPr>
                <w:rFonts w:cs="Tahoma"/>
                <w:sz w:val="20"/>
                <w:szCs w:val="20"/>
              </w:rPr>
            </w:pPr>
            <w:r>
              <w:rPr>
                <w:rFonts w:cs="Tahoma"/>
                <w:sz w:val="20"/>
                <w:szCs w:val="20"/>
              </w:rPr>
              <w:t>Količina v tonah</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58E9C19B" w14:textId="1EAFCD24" w:rsidR="00302A5E" w:rsidRPr="00302A5E" w:rsidRDefault="00D0115F" w:rsidP="0038438C">
            <w:pPr>
              <w:keepNext/>
              <w:keepLines/>
              <w:rPr>
                <w:rFonts w:cs="Tahoma"/>
                <w:sz w:val="20"/>
                <w:szCs w:val="20"/>
              </w:rPr>
            </w:pPr>
            <w:r>
              <w:rPr>
                <w:rFonts w:cs="Tahoma"/>
                <w:sz w:val="20"/>
                <w:szCs w:val="20"/>
              </w:rPr>
              <w:t>___________ ton</w:t>
            </w:r>
          </w:p>
        </w:tc>
      </w:tr>
    </w:tbl>
    <w:p w14:paraId="36813594" w14:textId="77777777" w:rsidR="00302A5E" w:rsidRPr="00302A5E" w:rsidRDefault="00302A5E" w:rsidP="00302A5E">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02A5E" w:rsidRPr="00302A5E" w14:paraId="081CB9BA" w14:textId="77777777" w:rsidTr="0038438C">
        <w:trPr>
          <w:trHeight w:val="235"/>
        </w:trPr>
        <w:tc>
          <w:tcPr>
            <w:tcW w:w="3430" w:type="dxa"/>
            <w:tcBorders>
              <w:bottom w:val="single" w:sz="4" w:space="0" w:color="auto"/>
            </w:tcBorders>
          </w:tcPr>
          <w:p w14:paraId="15F13AF8" w14:textId="77777777" w:rsidR="00302A5E" w:rsidRPr="00302A5E" w:rsidRDefault="00302A5E" w:rsidP="0038438C">
            <w:pPr>
              <w:keepNext/>
              <w:keepLines/>
              <w:ind w:firstLine="157"/>
              <w:jc w:val="both"/>
              <w:rPr>
                <w:rFonts w:cs="Tahoma"/>
                <w:snapToGrid w:val="0"/>
                <w:color w:val="000000"/>
                <w:sz w:val="20"/>
                <w:szCs w:val="20"/>
              </w:rPr>
            </w:pPr>
          </w:p>
        </w:tc>
        <w:tc>
          <w:tcPr>
            <w:tcW w:w="2574" w:type="dxa"/>
          </w:tcPr>
          <w:p w14:paraId="62700B84" w14:textId="77777777" w:rsidR="00302A5E" w:rsidRPr="00302A5E" w:rsidRDefault="00302A5E" w:rsidP="0038438C">
            <w:pPr>
              <w:keepNext/>
              <w:keepLines/>
              <w:jc w:val="center"/>
              <w:rPr>
                <w:rFonts w:cs="Tahoma"/>
                <w:snapToGrid w:val="0"/>
                <w:color w:val="000000"/>
                <w:sz w:val="20"/>
                <w:szCs w:val="20"/>
              </w:rPr>
            </w:pPr>
          </w:p>
        </w:tc>
        <w:tc>
          <w:tcPr>
            <w:tcW w:w="3148" w:type="dxa"/>
            <w:tcBorders>
              <w:bottom w:val="single" w:sz="4" w:space="0" w:color="auto"/>
            </w:tcBorders>
          </w:tcPr>
          <w:p w14:paraId="7F76B578" w14:textId="77777777" w:rsidR="00302A5E" w:rsidRPr="00302A5E" w:rsidRDefault="00302A5E" w:rsidP="0038438C">
            <w:pPr>
              <w:keepNext/>
              <w:keepLines/>
              <w:tabs>
                <w:tab w:val="left" w:pos="567"/>
                <w:tab w:val="num" w:pos="851"/>
                <w:tab w:val="left" w:pos="993"/>
              </w:tabs>
              <w:jc w:val="both"/>
              <w:rPr>
                <w:rFonts w:cs="Tahoma"/>
                <w:snapToGrid w:val="0"/>
                <w:color w:val="000000"/>
                <w:sz w:val="20"/>
                <w:szCs w:val="20"/>
              </w:rPr>
            </w:pPr>
          </w:p>
        </w:tc>
      </w:tr>
      <w:tr w:rsidR="00302A5E" w:rsidRPr="00302A5E" w14:paraId="6616A785" w14:textId="77777777" w:rsidTr="0038438C">
        <w:trPr>
          <w:trHeight w:val="235"/>
        </w:trPr>
        <w:tc>
          <w:tcPr>
            <w:tcW w:w="3430" w:type="dxa"/>
            <w:tcBorders>
              <w:top w:val="single" w:sz="4" w:space="0" w:color="auto"/>
            </w:tcBorders>
          </w:tcPr>
          <w:p w14:paraId="510DD53C" w14:textId="77777777" w:rsidR="00302A5E" w:rsidRPr="00302A5E" w:rsidRDefault="00302A5E" w:rsidP="0038438C">
            <w:pPr>
              <w:keepNext/>
              <w:keepLines/>
              <w:jc w:val="center"/>
              <w:rPr>
                <w:rFonts w:cs="Tahoma"/>
                <w:snapToGrid w:val="0"/>
                <w:color w:val="000000"/>
                <w:sz w:val="20"/>
                <w:szCs w:val="20"/>
              </w:rPr>
            </w:pPr>
            <w:r w:rsidRPr="00302A5E">
              <w:rPr>
                <w:rFonts w:cs="Tahoma"/>
                <w:snapToGrid w:val="0"/>
                <w:color w:val="000000"/>
                <w:sz w:val="20"/>
                <w:szCs w:val="20"/>
              </w:rPr>
              <w:t>(kraj, datum)</w:t>
            </w:r>
          </w:p>
        </w:tc>
        <w:tc>
          <w:tcPr>
            <w:tcW w:w="2574" w:type="dxa"/>
          </w:tcPr>
          <w:p w14:paraId="1ABA2F46" w14:textId="77777777" w:rsidR="00302A5E" w:rsidRPr="00302A5E" w:rsidRDefault="00302A5E" w:rsidP="0038438C">
            <w:pPr>
              <w:keepNext/>
              <w:keepLines/>
              <w:jc w:val="center"/>
              <w:rPr>
                <w:rFonts w:cs="Tahoma"/>
                <w:snapToGrid w:val="0"/>
                <w:color w:val="000000"/>
                <w:sz w:val="20"/>
                <w:szCs w:val="20"/>
              </w:rPr>
            </w:pPr>
            <w:r w:rsidRPr="00302A5E">
              <w:rPr>
                <w:rFonts w:cs="Tahoma"/>
                <w:snapToGrid w:val="0"/>
                <w:color w:val="000000"/>
                <w:sz w:val="20"/>
                <w:szCs w:val="20"/>
              </w:rPr>
              <w:t>Žig</w:t>
            </w:r>
          </w:p>
        </w:tc>
        <w:tc>
          <w:tcPr>
            <w:tcW w:w="3148" w:type="dxa"/>
            <w:tcBorders>
              <w:top w:val="single" w:sz="4" w:space="0" w:color="auto"/>
            </w:tcBorders>
          </w:tcPr>
          <w:p w14:paraId="73B4470D" w14:textId="77777777" w:rsidR="00302A5E" w:rsidRPr="00302A5E" w:rsidRDefault="00302A5E" w:rsidP="0038438C">
            <w:pPr>
              <w:keepNext/>
              <w:keepLines/>
              <w:jc w:val="both"/>
              <w:rPr>
                <w:rFonts w:cs="Tahoma"/>
                <w:snapToGrid w:val="0"/>
                <w:color w:val="000000"/>
                <w:sz w:val="20"/>
                <w:szCs w:val="20"/>
              </w:rPr>
            </w:pPr>
            <w:r w:rsidRPr="00302A5E">
              <w:rPr>
                <w:rFonts w:cs="Tahoma"/>
                <w:snapToGrid w:val="0"/>
                <w:color w:val="000000"/>
                <w:sz w:val="20"/>
                <w:szCs w:val="20"/>
              </w:rPr>
              <w:t>(Ime in priimek ter podpis gospodarskega subjekta)</w:t>
            </w:r>
          </w:p>
        </w:tc>
      </w:tr>
    </w:tbl>
    <w:p w14:paraId="0E258571" w14:textId="77777777" w:rsidR="00302A5E" w:rsidRPr="00302A5E" w:rsidRDefault="00302A5E" w:rsidP="00302A5E">
      <w:pPr>
        <w:pStyle w:val="NavadenTimesNewRoman"/>
        <w:keepNext/>
        <w:keepLines/>
        <w:widowControl/>
        <w:pBdr>
          <w:bottom w:val="single" w:sz="12" w:space="1" w:color="auto"/>
        </w:pBdr>
        <w:ind w:right="140"/>
        <w:rPr>
          <w:rFonts w:ascii="Tahoma" w:hAnsi="Tahoma" w:cs="Tahoma"/>
          <w:b/>
          <w:sz w:val="20"/>
        </w:rPr>
      </w:pPr>
    </w:p>
    <w:p w14:paraId="507CF7A6" w14:textId="77777777" w:rsidR="00302A5E" w:rsidRPr="00302A5E" w:rsidRDefault="00302A5E" w:rsidP="00302A5E">
      <w:pPr>
        <w:pStyle w:val="NavadenTimesNewRoman"/>
        <w:keepNext/>
        <w:keepLines/>
        <w:widowControl/>
        <w:ind w:right="140"/>
        <w:jc w:val="both"/>
        <w:rPr>
          <w:rFonts w:ascii="Tahoma" w:hAnsi="Tahoma" w:cs="Tahoma"/>
          <w:b/>
          <w:sz w:val="20"/>
        </w:rPr>
      </w:pPr>
      <w:r w:rsidRPr="00302A5E">
        <w:rPr>
          <w:rFonts w:ascii="Tahoma" w:hAnsi="Tahoma" w:cs="Tahoma"/>
          <w:b/>
          <w:sz w:val="20"/>
        </w:rPr>
        <w:t>IZPOLNI REFERENČNI NAROČNIK (Izdajatelj reference)!!!</w:t>
      </w:r>
    </w:p>
    <w:p w14:paraId="65356C9A" w14:textId="77777777" w:rsidR="00302A5E" w:rsidRPr="00302A5E" w:rsidRDefault="00302A5E" w:rsidP="00302A5E">
      <w:pPr>
        <w:pStyle w:val="NavadenTimesNewRoman"/>
        <w:keepNext/>
        <w:keepLines/>
        <w:widowControl/>
        <w:ind w:right="140"/>
        <w:jc w:val="both"/>
        <w:rPr>
          <w:rFonts w:ascii="Tahoma" w:hAnsi="Tahoma" w:cs="Tahoma"/>
          <w:sz w:val="20"/>
        </w:rPr>
      </w:pPr>
    </w:p>
    <w:p w14:paraId="4889B064" w14:textId="267DD3B5" w:rsidR="00302A5E" w:rsidRPr="00302A5E" w:rsidRDefault="00302A5E" w:rsidP="00302A5E">
      <w:pPr>
        <w:keepNext/>
        <w:keepLines/>
        <w:jc w:val="both"/>
        <w:rPr>
          <w:rFonts w:cs="Tahoma"/>
          <w:b/>
          <w:sz w:val="20"/>
          <w:szCs w:val="20"/>
        </w:rPr>
      </w:pPr>
      <w:r w:rsidRPr="00302A5E">
        <w:rPr>
          <w:rFonts w:cs="Tahoma"/>
          <w:sz w:val="20"/>
          <w:szCs w:val="20"/>
        </w:rPr>
        <w:t xml:space="preserve">Potrjujemo, da nam je na podlagi našega naročila, zgoraj navedeni izvajalec </w:t>
      </w:r>
      <w:r w:rsidRPr="00302A5E">
        <w:rPr>
          <w:rFonts w:eastAsia="Calibri" w:cs="Tahoma"/>
          <w:sz w:val="20"/>
          <w:szCs w:val="20"/>
        </w:rPr>
        <w:t xml:space="preserve">kvalitetno, pravočasno in skladno s pogodbenimi določili izvedel navedeno referenčno delo. Potrdilo dajemo na prošnjo izvajalca in velja izključno za potrebe pri njegovi oddaji ponudbe za pridobitev javnega naročila št. </w:t>
      </w:r>
      <w:r w:rsidRPr="00E10C70">
        <w:rPr>
          <w:rFonts w:cs="Tahoma"/>
          <w:b/>
          <w:sz w:val="20"/>
          <w:szCs w:val="20"/>
        </w:rPr>
        <w:t>LPT-49/25 - Čiščenje oljnih lovilcev na parkiriščih</w:t>
      </w:r>
      <w:r>
        <w:rPr>
          <w:rFonts w:cs="Tahoma"/>
          <w:b/>
          <w:sz w:val="20"/>
          <w:szCs w:val="20"/>
        </w:rPr>
        <w:t>.</w:t>
      </w:r>
    </w:p>
    <w:p w14:paraId="6540B635" w14:textId="77777777" w:rsidR="00302A5E" w:rsidRPr="00302A5E" w:rsidRDefault="00302A5E" w:rsidP="00302A5E">
      <w:pPr>
        <w:pStyle w:val="NavadenTimesNewRoman"/>
        <w:keepNext/>
        <w:keepLines/>
        <w:widowControl/>
        <w:ind w:right="142"/>
        <w:jc w:val="both"/>
        <w:rPr>
          <w:rFonts w:ascii="Tahoma" w:hAnsi="Tahoma" w:cs="Tahoma"/>
          <w:b/>
          <w:sz w:val="20"/>
        </w:rPr>
      </w:pPr>
    </w:p>
    <w:p w14:paraId="7E9AECD6" w14:textId="77777777" w:rsidR="00302A5E" w:rsidRPr="00302A5E" w:rsidRDefault="00302A5E" w:rsidP="00302A5E">
      <w:pPr>
        <w:pStyle w:val="NavadenTimesNewRoman"/>
        <w:keepNext/>
        <w:keepLines/>
        <w:widowControl/>
        <w:ind w:right="142"/>
        <w:jc w:val="center"/>
        <w:rPr>
          <w:rFonts w:ascii="Tahoma" w:hAnsi="Tahoma" w:cs="Tahoma"/>
          <w:sz w:val="20"/>
        </w:rPr>
      </w:pPr>
      <w:r w:rsidRPr="00302A5E">
        <w:rPr>
          <w:rFonts w:ascii="Tahoma" w:hAnsi="Tahoma" w:cs="Tahoma"/>
          <w:sz w:val="20"/>
        </w:rPr>
        <w:t xml:space="preserve">Izjavljamo, da smo </w:t>
      </w:r>
      <w:r w:rsidRPr="00302A5E">
        <w:rPr>
          <w:rFonts w:ascii="Tahoma" w:hAnsi="Tahoma" w:cs="Tahoma"/>
          <w:b/>
          <w:i/>
          <w:sz w:val="20"/>
        </w:rPr>
        <w:t>javni  /  zasebni</w:t>
      </w:r>
      <w:r w:rsidRPr="00302A5E">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302A5E" w:rsidRPr="00302A5E" w14:paraId="003C718D" w14:textId="77777777" w:rsidTr="0038438C">
        <w:trPr>
          <w:trHeight w:val="235"/>
        </w:trPr>
        <w:tc>
          <w:tcPr>
            <w:tcW w:w="3402" w:type="dxa"/>
            <w:tcBorders>
              <w:bottom w:val="single" w:sz="4" w:space="0" w:color="auto"/>
            </w:tcBorders>
          </w:tcPr>
          <w:p w14:paraId="187CC8ED" w14:textId="77777777" w:rsidR="00302A5E" w:rsidRPr="00302A5E" w:rsidRDefault="00302A5E" w:rsidP="0038438C">
            <w:pPr>
              <w:keepNext/>
              <w:keepLines/>
              <w:ind w:right="140"/>
              <w:jc w:val="both"/>
              <w:rPr>
                <w:rFonts w:cs="Tahoma"/>
                <w:snapToGrid w:val="0"/>
                <w:color w:val="000000"/>
                <w:sz w:val="20"/>
                <w:szCs w:val="20"/>
              </w:rPr>
            </w:pPr>
          </w:p>
        </w:tc>
        <w:tc>
          <w:tcPr>
            <w:tcW w:w="1955" w:type="dxa"/>
          </w:tcPr>
          <w:p w14:paraId="0634F741" w14:textId="77777777" w:rsidR="00302A5E" w:rsidRPr="00302A5E" w:rsidRDefault="00302A5E" w:rsidP="0038438C">
            <w:pPr>
              <w:keepNext/>
              <w:keepLines/>
              <w:ind w:right="140"/>
              <w:jc w:val="center"/>
              <w:rPr>
                <w:rFonts w:cs="Tahoma"/>
                <w:snapToGrid w:val="0"/>
                <w:color w:val="000000"/>
                <w:sz w:val="20"/>
                <w:szCs w:val="20"/>
              </w:rPr>
            </w:pPr>
          </w:p>
        </w:tc>
        <w:tc>
          <w:tcPr>
            <w:tcW w:w="3969" w:type="dxa"/>
            <w:tcBorders>
              <w:bottom w:val="single" w:sz="4" w:space="0" w:color="auto"/>
            </w:tcBorders>
          </w:tcPr>
          <w:p w14:paraId="38FE3335" w14:textId="77777777" w:rsidR="00302A5E" w:rsidRPr="00302A5E" w:rsidRDefault="00302A5E" w:rsidP="0038438C">
            <w:pPr>
              <w:keepNext/>
              <w:keepLines/>
              <w:tabs>
                <w:tab w:val="left" w:pos="567"/>
                <w:tab w:val="num" w:pos="851"/>
                <w:tab w:val="left" w:pos="993"/>
              </w:tabs>
              <w:ind w:right="140"/>
              <w:jc w:val="both"/>
              <w:rPr>
                <w:rFonts w:cs="Tahoma"/>
                <w:snapToGrid w:val="0"/>
                <w:color w:val="000000"/>
                <w:sz w:val="20"/>
                <w:szCs w:val="20"/>
              </w:rPr>
            </w:pPr>
          </w:p>
          <w:p w14:paraId="0AFF53BF" w14:textId="77777777" w:rsidR="00302A5E" w:rsidRPr="00302A5E" w:rsidRDefault="00302A5E" w:rsidP="0038438C">
            <w:pPr>
              <w:keepNext/>
              <w:keepLines/>
              <w:tabs>
                <w:tab w:val="left" w:pos="567"/>
                <w:tab w:val="num" w:pos="851"/>
                <w:tab w:val="left" w:pos="993"/>
              </w:tabs>
              <w:ind w:right="140"/>
              <w:jc w:val="both"/>
              <w:rPr>
                <w:rFonts w:cs="Tahoma"/>
                <w:snapToGrid w:val="0"/>
                <w:color w:val="000000"/>
                <w:sz w:val="20"/>
                <w:szCs w:val="20"/>
              </w:rPr>
            </w:pPr>
          </w:p>
        </w:tc>
      </w:tr>
    </w:tbl>
    <w:p w14:paraId="29DCD350" w14:textId="77777777" w:rsidR="00302A5E" w:rsidRPr="00302A5E" w:rsidRDefault="00302A5E" w:rsidP="00302A5E">
      <w:pPr>
        <w:keepNext/>
        <w:keepLines/>
        <w:tabs>
          <w:tab w:val="left" w:pos="5550"/>
        </w:tabs>
        <w:ind w:left="5387" w:hanging="5387"/>
        <w:rPr>
          <w:rFonts w:cs="Tahoma"/>
          <w:sz w:val="20"/>
          <w:szCs w:val="20"/>
        </w:rPr>
      </w:pPr>
      <w:r w:rsidRPr="00302A5E">
        <w:rPr>
          <w:rFonts w:cs="Tahoma"/>
          <w:sz w:val="20"/>
          <w:szCs w:val="20"/>
        </w:rPr>
        <w:t>(Kraj in Datum)</w:t>
      </w:r>
      <w:r w:rsidRPr="00302A5E">
        <w:rPr>
          <w:rFonts w:cs="Tahoma"/>
          <w:sz w:val="20"/>
          <w:szCs w:val="20"/>
        </w:rPr>
        <w:tab/>
      </w:r>
      <w:r w:rsidRPr="00302A5E">
        <w:rPr>
          <w:rFonts w:cs="Tahoma"/>
          <w:snapToGrid w:val="0"/>
          <w:color w:val="000000"/>
          <w:sz w:val="20"/>
          <w:szCs w:val="20"/>
        </w:rPr>
        <w:t>(Ime in priimek ter podpis izdajatelja reference)</w:t>
      </w:r>
    </w:p>
    <w:p w14:paraId="17A37A89" w14:textId="77777777" w:rsidR="00302A5E" w:rsidRPr="00302A5E" w:rsidRDefault="00302A5E" w:rsidP="00302A5E">
      <w:pPr>
        <w:keepNext/>
        <w:keepLines/>
        <w:rPr>
          <w:rFonts w:cs="Tahoma"/>
          <w:sz w:val="20"/>
          <w:szCs w:val="20"/>
        </w:rPr>
      </w:pPr>
    </w:p>
    <w:p w14:paraId="75A08CCB" w14:textId="77777777" w:rsidR="00302A5E" w:rsidRPr="00302A5E" w:rsidRDefault="00302A5E" w:rsidP="00302A5E">
      <w:pPr>
        <w:keepNext/>
        <w:keepLines/>
        <w:rPr>
          <w:rFonts w:cs="Tahoma"/>
          <w:sz w:val="20"/>
          <w:szCs w:val="20"/>
        </w:rPr>
      </w:pP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4F7BB3" w:rsidRPr="004F7BB3" w14:paraId="18D6E286" w14:textId="77777777" w:rsidTr="0038438C">
        <w:tc>
          <w:tcPr>
            <w:tcW w:w="608" w:type="dxa"/>
            <w:tcBorders>
              <w:right w:val="nil"/>
            </w:tcBorders>
          </w:tcPr>
          <w:p w14:paraId="70D6566C" w14:textId="77777777" w:rsidR="004F7BB3" w:rsidRPr="004F7BB3" w:rsidRDefault="004F7BB3" w:rsidP="0038438C">
            <w:pPr>
              <w:keepLines/>
              <w:widowControl w:val="0"/>
              <w:jc w:val="both"/>
              <w:rPr>
                <w:rFonts w:cs="Tahoma"/>
                <w:sz w:val="20"/>
                <w:szCs w:val="20"/>
              </w:rPr>
            </w:pPr>
            <w:r w:rsidRPr="004F7BB3">
              <w:rPr>
                <w:rFonts w:cs="Tahoma"/>
                <w:sz w:val="20"/>
                <w:szCs w:val="20"/>
              </w:rPr>
              <w:br w:type="page"/>
            </w:r>
            <w:r w:rsidRPr="004F7BB3">
              <w:rPr>
                <w:rFonts w:cs="Tahoma"/>
                <w:sz w:val="20"/>
                <w:szCs w:val="20"/>
              </w:rPr>
              <w:br w:type="page"/>
            </w:r>
            <w:r w:rsidRPr="004F7BB3">
              <w:rPr>
                <w:rFonts w:cs="Tahoma"/>
                <w:sz w:val="20"/>
                <w:szCs w:val="20"/>
              </w:rPr>
              <w:br w:type="page"/>
            </w:r>
            <w:r w:rsidRPr="004F7BB3">
              <w:rPr>
                <w:rFonts w:cs="Tahoma"/>
                <w:sz w:val="20"/>
                <w:szCs w:val="20"/>
              </w:rPr>
              <w:br w:type="page"/>
            </w:r>
            <w:r w:rsidRPr="004F7BB3">
              <w:rPr>
                <w:rFonts w:cs="Tahoma"/>
                <w:sz w:val="20"/>
                <w:szCs w:val="20"/>
              </w:rPr>
              <w:br w:type="page"/>
            </w:r>
            <w:r w:rsidRPr="004F7BB3">
              <w:rPr>
                <w:rFonts w:cs="Tahoma"/>
                <w:sz w:val="20"/>
                <w:szCs w:val="20"/>
              </w:rPr>
              <w:br w:type="page"/>
            </w:r>
            <w:r w:rsidRPr="004F7BB3">
              <w:rPr>
                <w:rFonts w:cs="Tahoma"/>
                <w:sz w:val="20"/>
                <w:szCs w:val="20"/>
              </w:rPr>
              <w:br w:type="page"/>
            </w:r>
            <w:r w:rsidRPr="004F7BB3">
              <w:rPr>
                <w:rFonts w:cs="Tahoma"/>
                <w:b/>
                <w:sz w:val="20"/>
                <w:szCs w:val="20"/>
              </w:rPr>
              <w:br w:type="page"/>
            </w:r>
            <w:r w:rsidRPr="004F7BB3">
              <w:rPr>
                <w:rFonts w:cs="Tahoma"/>
                <w:sz w:val="20"/>
                <w:szCs w:val="20"/>
              </w:rPr>
              <w:br w:type="page"/>
            </w:r>
          </w:p>
        </w:tc>
        <w:tc>
          <w:tcPr>
            <w:tcW w:w="7654" w:type="dxa"/>
            <w:tcBorders>
              <w:left w:val="nil"/>
            </w:tcBorders>
            <w:vAlign w:val="bottom"/>
          </w:tcPr>
          <w:p w14:paraId="69BE5382" w14:textId="77777777" w:rsidR="004F7BB3" w:rsidRPr="004F7BB3" w:rsidRDefault="004F7BB3" w:rsidP="0038438C">
            <w:pPr>
              <w:keepLines/>
              <w:widowControl w:val="0"/>
              <w:rPr>
                <w:rFonts w:cs="Tahoma"/>
                <w:sz w:val="20"/>
                <w:szCs w:val="20"/>
              </w:rPr>
            </w:pPr>
            <w:r w:rsidRPr="004F7BB3">
              <w:rPr>
                <w:rFonts w:cs="Tahoma"/>
                <w:sz w:val="20"/>
                <w:szCs w:val="20"/>
              </w:rPr>
              <w:t>DOVOLJENJA</w:t>
            </w:r>
          </w:p>
        </w:tc>
        <w:tc>
          <w:tcPr>
            <w:tcW w:w="850" w:type="dxa"/>
            <w:tcBorders>
              <w:right w:val="nil"/>
            </w:tcBorders>
          </w:tcPr>
          <w:p w14:paraId="4596A02E" w14:textId="77777777" w:rsidR="004F7BB3" w:rsidRPr="004F7BB3" w:rsidRDefault="004F7BB3" w:rsidP="0038438C">
            <w:pPr>
              <w:keepLines/>
              <w:widowControl w:val="0"/>
              <w:jc w:val="both"/>
              <w:rPr>
                <w:rFonts w:cs="Tahoma"/>
                <w:b/>
                <w:sz w:val="20"/>
                <w:szCs w:val="20"/>
              </w:rPr>
            </w:pPr>
            <w:r w:rsidRPr="004F7BB3">
              <w:rPr>
                <w:rFonts w:cs="Tahoma"/>
                <w:b/>
                <w:i/>
                <w:sz w:val="20"/>
                <w:szCs w:val="20"/>
              </w:rPr>
              <w:t xml:space="preserve">Priloga </w:t>
            </w:r>
          </w:p>
        </w:tc>
        <w:tc>
          <w:tcPr>
            <w:tcW w:w="576" w:type="dxa"/>
            <w:tcBorders>
              <w:left w:val="nil"/>
            </w:tcBorders>
          </w:tcPr>
          <w:p w14:paraId="3E8BEB83" w14:textId="226980CA" w:rsidR="004F7BB3" w:rsidRPr="004F7BB3" w:rsidRDefault="004F7BB3" w:rsidP="0038438C">
            <w:pPr>
              <w:keepLines/>
              <w:widowControl w:val="0"/>
              <w:jc w:val="both"/>
              <w:rPr>
                <w:rFonts w:cs="Tahoma"/>
                <w:b/>
                <w:i/>
                <w:sz w:val="20"/>
                <w:szCs w:val="20"/>
              </w:rPr>
            </w:pPr>
            <w:r>
              <w:rPr>
                <w:rFonts w:cs="Tahoma"/>
                <w:b/>
                <w:i/>
                <w:sz w:val="20"/>
                <w:szCs w:val="20"/>
              </w:rPr>
              <w:t>6</w:t>
            </w:r>
          </w:p>
        </w:tc>
      </w:tr>
    </w:tbl>
    <w:p w14:paraId="06BCF1AB" w14:textId="77777777" w:rsidR="004F7BB3" w:rsidRPr="004F7BB3" w:rsidRDefault="004F7BB3" w:rsidP="004F7BB3">
      <w:pPr>
        <w:keepLines/>
        <w:widowControl w:val="0"/>
        <w:jc w:val="both"/>
        <w:rPr>
          <w:rFonts w:cs="Tahoma"/>
          <w:sz w:val="20"/>
          <w:szCs w:val="20"/>
        </w:rPr>
      </w:pPr>
    </w:p>
    <w:p w14:paraId="198FEF6F" w14:textId="3D188822" w:rsidR="004F7BB3" w:rsidRPr="004F7BB3" w:rsidRDefault="004F7BB3" w:rsidP="004F7BB3">
      <w:pPr>
        <w:keepLines/>
        <w:widowControl w:val="0"/>
        <w:tabs>
          <w:tab w:val="left" w:pos="567"/>
          <w:tab w:val="num" w:pos="851"/>
          <w:tab w:val="left" w:pos="993"/>
        </w:tabs>
        <w:jc w:val="both"/>
        <w:rPr>
          <w:rFonts w:cs="Tahoma"/>
          <w:sz w:val="20"/>
          <w:szCs w:val="20"/>
        </w:rPr>
      </w:pPr>
      <w:r w:rsidRPr="004F7BB3">
        <w:rPr>
          <w:rFonts w:cs="Tahoma"/>
          <w:sz w:val="20"/>
          <w:szCs w:val="20"/>
        </w:rPr>
        <w:t>Ponudnik mora (v skladu z zahtevami razpisne dokumentacije – točka 3.2.</w:t>
      </w:r>
      <w:r w:rsidR="008C3412">
        <w:rPr>
          <w:rFonts w:cs="Tahoma"/>
          <w:sz w:val="20"/>
          <w:szCs w:val="20"/>
        </w:rPr>
        <w:t>1.</w:t>
      </w:r>
      <w:r w:rsidRPr="004F7BB3">
        <w:rPr>
          <w:rFonts w:cs="Tahoma"/>
          <w:sz w:val="20"/>
          <w:szCs w:val="20"/>
        </w:rPr>
        <w:t>) k prilogi priložiti:</w:t>
      </w:r>
    </w:p>
    <w:p w14:paraId="41E145A6" w14:textId="77777777" w:rsidR="004F7BB3" w:rsidRPr="004F7BB3" w:rsidRDefault="004F7BB3" w:rsidP="004F7BB3">
      <w:pPr>
        <w:keepLines/>
        <w:widowControl w:val="0"/>
        <w:numPr>
          <w:ilvl w:val="0"/>
          <w:numId w:val="43"/>
        </w:numPr>
        <w:jc w:val="both"/>
        <w:rPr>
          <w:rFonts w:cs="Tahoma"/>
          <w:sz w:val="20"/>
          <w:szCs w:val="20"/>
        </w:rPr>
      </w:pPr>
      <w:r w:rsidRPr="004F7BB3">
        <w:rPr>
          <w:rFonts w:cs="Tahoma"/>
          <w:sz w:val="20"/>
          <w:szCs w:val="20"/>
        </w:rPr>
        <w:t>Fotokopijo okoljevarstvenega dovoljenja;</w:t>
      </w:r>
    </w:p>
    <w:p w14:paraId="7A39C05A" w14:textId="1C31E0BC" w:rsidR="004F7BB3" w:rsidRPr="004F7BB3" w:rsidRDefault="004F7BB3" w:rsidP="004F7BB3">
      <w:pPr>
        <w:keepLines/>
        <w:widowControl w:val="0"/>
        <w:numPr>
          <w:ilvl w:val="0"/>
          <w:numId w:val="43"/>
        </w:numPr>
        <w:jc w:val="both"/>
        <w:rPr>
          <w:rFonts w:cs="Tahoma"/>
          <w:sz w:val="20"/>
          <w:szCs w:val="20"/>
        </w:rPr>
      </w:pPr>
      <w:r w:rsidRPr="004F7BB3">
        <w:rPr>
          <w:rFonts w:cs="Tahoma"/>
          <w:sz w:val="20"/>
          <w:szCs w:val="20"/>
        </w:rPr>
        <w:t xml:space="preserve">Fotokopijo odločbe o odobritvi obrata </w:t>
      </w:r>
      <w:r>
        <w:rPr>
          <w:rFonts w:cs="Tahoma"/>
          <w:sz w:val="20"/>
          <w:szCs w:val="20"/>
        </w:rPr>
        <w:t>za obdelavo nevarnih odpadkov,</w:t>
      </w:r>
    </w:p>
    <w:p w14:paraId="14952EBD" w14:textId="77777777" w:rsidR="004F7BB3" w:rsidRPr="004F7BB3" w:rsidRDefault="004F7BB3" w:rsidP="004F7BB3">
      <w:pPr>
        <w:keepLines/>
        <w:widowControl w:val="0"/>
        <w:numPr>
          <w:ilvl w:val="0"/>
          <w:numId w:val="43"/>
        </w:numPr>
        <w:jc w:val="both"/>
        <w:rPr>
          <w:rFonts w:cs="Tahoma"/>
          <w:sz w:val="20"/>
          <w:szCs w:val="20"/>
        </w:rPr>
      </w:pPr>
      <w:r w:rsidRPr="004F7BB3">
        <w:rPr>
          <w:rFonts w:cs="Tahoma"/>
          <w:sz w:val="20"/>
          <w:szCs w:val="20"/>
        </w:rPr>
        <w:t>Fotokopijo potrdila o vpisu v evidenco prevoznikov odpadkov – v primeru, da prijavitelj ni vpisan v seznam, ki je javno dostopen.</w:t>
      </w:r>
    </w:p>
    <w:p w14:paraId="3A2ECDD2" w14:textId="5B97090D" w:rsidR="004F7BB3" w:rsidRDefault="004F7BB3" w:rsidP="004F7BB3">
      <w:pPr>
        <w:keepLines/>
        <w:widowControl w:val="0"/>
        <w:tabs>
          <w:tab w:val="left" w:pos="567"/>
          <w:tab w:val="num" w:pos="851"/>
          <w:tab w:val="left" w:pos="993"/>
        </w:tabs>
        <w:jc w:val="both"/>
        <w:rPr>
          <w:rFonts w:cs="Tahoma"/>
          <w:sz w:val="20"/>
          <w:szCs w:val="20"/>
        </w:rPr>
      </w:pPr>
    </w:p>
    <w:p w14:paraId="4C4313BC" w14:textId="4458EF3C" w:rsidR="00F6483C" w:rsidRDefault="00F6483C" w:rsidP="004F7BB3">
      <w:pPr>
        <w:keepLines/>
        <w:widowControl w:val="0"/>
        <w:tabs>
          <w:tab w:val="left" w:pos="567"/>
          <w:tab w:val="num" w:pos="851"/>
          <w:tab w:val="left" w:pos="993"/>
        </w:tabs>
        <w:jc w:val="both"/>
        <w:rPr>
          <w:rFonts w:cs="Tahoma"/>
          <w:sz w:val="20"/>
          <w:szCs w:val="20"/>
        </w:rPr>
      </w:pPr>
    </w:p>
    <w:p w14:paraId="22DEA5C5" w14:textId="528A294B" w:rsidR="00F6483C" w:rsidRDefault="00F6483C" w:rsidP="004F7BB3">
      <w:pPr>
        <w:keepLines/>
        <w:widowControl w:val="0"/>
        <w:tabs>
          <w:tab w:val="left" w:pos="567"/>
          <w:tab w:val="num" w:pos="851"/>
          <w:tab w:val="left" w:pos="993"/>
        </w:tabs>
        <w:jc w:val="both"/>
        <w:rPr>
          <w:rFonts w:cs="Tahoma"/>
          <w:sz w:val="20"/>
          <w:szCs w:val="20"/>
        </w:rPr>
      </w:pPr>
    </w:p>
    <w:p w14:paraId="195EFAF7" w14:textId="6BCE8B9A" w:rsidR="00F6483C" w:rsidRDefault="00F6483C" w:rsidP="004F7BB3">
      <w:pPr>
        <w:keepLines/>
        <w:widowControl w:val="0"/>
        <w:tabs>
          <w:tab w:val="left" w:pos="567"/>
          <w:tab w:val="num" w:pos="851"/>
          <w:tab w:val="left" w:pos="993"/>
        </w:tabs>
        <w:jc w:val="both"/>
        <w:rPr>
          <w:rFonts w:cs="Tahoma"/>
          <w:sz w:val="20"/>
          <w:szCs w:val="20"/>
        </w:rPr>
      </w:pPr>
    </w:p>
    <w:p w14:paraId="48A617F1" w14:textId="7A28824D" w:rsidR="00F6483C" w:rsidRDefault="00F6483C" w:rsidP="004F7BB3">
      <w:pPr>
        <w:keepLines/>
        <w:widowControl w:val="0"/>
        <w:tabs>
          <w:tab w:val="left" w:pos="567"/>
          <w:tab w:val="num" w:pos="851"/>
          <w:tab w:val="left" w:pos="993"/>
        </w:tabs>
        <w:jc w:val="both"/>
        <w:rPr>
          <w:rFonts w:cs="Tahoma"/>
          <w:sz w:val="20"/>
          <w:szCs w:val="20"/>
        </w:rPr>
      </w:pPr>
    </w:p>
    <w:p w14:paraId="7F1BC479" w14:textId="674D4393" w:rsidR="00F6483C" w:rsidRDefault="00F6483C" w:rsidP="004F7BB3">
      <w:pPr>
        <w:keepLines/>
        <w:widowControl w:val="0"/>
        <w:tabs>
          <w:tab w:val="left" w:pos="567"/>
          <w:tab w:val="num" w:pos="851"/>
          <w:tab w:val="left" w:pos="993"/>
        </w:tabs>
        <w:jc w:val="both"/>
        <w:rPr>
          <w:rFonts w:cs="Tahoma"/>
          <w:sz w:val="20"/>
          <w:szCs w:val="20"/>
        </w:rPr>
      </w:pPr>
    </w:p>
    <w:p w14:paraId="1A2654B7" w14:textId="4B8CC30D" w:rsidR="00F6483C" w:rsidRDefault="00F6483C" w:rsidP="004F7BB3">
      <w:pPr>
        <w:keepLines/>
        <w:widowControl w:val="0"/>
        <w:tabs>
          <w:tab w:val="left" w:pos="567"/>
          <w:tab w:val="num" w:pos="851"/>
          <w:tab w:val="left" w:pos="993"/>
        </w:tabs>
        <w:jc w:val="both"/>
        <w:rPr>
          <w:rFonts w:cs="Tahoma"/>
          <w:sz w:val="20"/>
          <w:szCs w:val="20"/>
        </w:rPr>
      </w:pPr>
    </w:p>
    <w:p w14:paraId="7223AA01" w14:textId="5D3DD1DC" w:rsidR="00F6483C" w:rsidRDefault="00F6483C" w:rsidP="004F7BB3">
      <w:pPr>
        <w:keepLines/>
        <w:widowControl w:val="0"/>
        <w:tabs>
          <w:tab w:val="left" w:pos="567"/>
          <w:tab w:val="num" w:pos="851"/>
          <w:tab w:val="left" w:pos="993"/>
        </w:tabs>
        <w:jc w:val="both"/>
        <w:rPr>
          <w:rFonts w:cs="Tahoma"/>
          <w:sz w:val="20"/>
          <w:szCs w:val="20"/>
        </w:rPr>
      </w:pPr>
    </w:p>
    <w:p w14:paraId="27A8DB89" w14:textId="13FADEDB" w:rsidR="00F6483C" w:rsidRDefault="00F6483C" w:rsidP="004F7BB3">
      <w:pPr>
        <w:keepLines/>
        <w:widowControl w:val="0"/>
        <w:tabs>
          <w:tab w:val="left" w:pos="567"/>
          <w:tab w:val="num" w:pos="851"/>
          <w:tab w:val="left" w:pos="993"/>
        </w:tabs>
        <w:jc w:val="both"/>
        <w:rPr>
          <w:rFonts w:cs="Tahoma"/>
          <w:sz w:val="20"/>
          <w:szCs w:val="20"/>
        </w:rPr>
      </w:pPr>
    </w:p>
    <w:p w14:paraId="1A4420FF" w14:textId="42B29B45" w:rsidR="00F6483C" w:rsidRDefault="00F6483C" w:rsidP="004F7BB3">
      <w:pPr>
        <w:keepLines/>
        <w:widowControl w:val="0"/>
        <w:tabs>
          <w:tab w:val="left" w:pos="567"/>
          <w:tab w:val="num" w:pos="851"/>
          <w:tab w:val="left" w:pos="993"/>
        </w:tabs>
        <w:jc w:val="both"/>
        <w:rPr>
          <w:rFonts w:cs="Tahoma"/>
          <w:sz w:val="20"/>
          <w:szCs w:val="20"/>
        </w:rPr>
      </w:pPr>
    </w:p>
    <w:p w14:paraId="58FB8E97" w14:textId="459A1F9B" w:rsidR="00F6483C" w:rsidRDefault="00F6483C" w:rsidP="004F7BB3">
      <w:pPr>
        <w:keepLines/>
        <w:widowControl w:val="0"/>
        <w:tabs>
          <w:tab w:val="left" w:pos="567"/>
          <w:tab w:val="num" w:pos="851"/>
          <w:tab w:val="left" w:pos="993"/>
        </w:tabs>
        <w:jc w:val="both"/>
        <w:rPr>
          <w:rFonts w:cs="Tahoma"/>
          <w:sz w:val="20"/>
          <w:szCs w:val="20"/>
        </w:rPr>
      </w:pPr>
    </w:p>
    <w:p w14:paraId="44BB549A" w14:textId="61A962DF" w:rsidR="00F6483C" w:rsidRDefault="00F6483C" w:rsidP="004F7BB3">
      <w:pPr>
        <w:keepLines/>
        <w:widowControl w:val="0"/>
        <w:tabs>
          <w:tab w:val="left" w:pos="567"/>
          <w:tab w:val="num" w:pos="851"/>
          <w:tab w:val="left" w:pos="993"/>
        </w:tabs>
        <w:jc w:val="both"/>
        <w:rPr>
          <w:rFonts w:cs="Tahoma"/>
          <w:sz w:val="20"/>
          <w:szCs w:val="20"/>
        </w:rPr>
      </w:pPr>
    </w:p>
    <w:p w14:paraId="3A42F76E" w14:textId="361AF873" w:rsidR="00F6483C" w:rsidRDefault="00F6483C" w:rsidP="004F7BB3">
      <w:pPr>
        <w:keepLines/>
        <w:widowControl w:val="0"/>
        <w:tabs>
          <w:tab w:val="left" w:pos="567"/>
          <w:tab w:val="num" w:pos="851"/>
          <w:tab w:val="left" w:pos="993"/>
        </w:tabs>
        <w:jc w:val="both"/>
        <w:rPr>
          <w:rFonts w:cs="Tahoma"/>
          <w:sz w:val="20"/>
          <w:szCs w:val="20"/>
        </w:rPr>
      </w:pPr>
    </w:p>
    <w:p w14:paraId="43BA242D" w14:textId="570AA85D" w:rsidR="00F6483C" w:rsidRDefault="00F6483C" w:rsidP="004F7BB3">
      <w:pPr>
        <w:keepLines/>
        <w:widowControl w:val="0"/>
        <w:tabs>
          <w:tab w:val="left" w:pos="567"/>
          <w:tab w:val="num" w:pos="851"/>
          <w:tab w:val="left" w:pos="993"/>
        </w:tabs>
        <w:jc w:val="both"/>
        <w:rPr>
          <w:rFonts w:cs="Tahoma"/>
          <w:sz w:val="20"/>
          <w:szCs w:val="20"/>
        </w:rPr>
      </w:pPr>
    </w:p>
    <w:p w14:paraId="4EE9E5B4" w14:textId="7E1E1622" w:rsidR="00F6483C" w:rsidRDefault="00F6483C" w:rsidP="004F7BB3">
      <w:pPr>
        <w:keepLines/>
        <w:widowControl w:val="0"/>
        <w:tabs>
          <w:tab w:val="left" w:pos="567"/>
          <w:tab w:val="num" w:pos="851"/>
          <w:tab w:val="left" w:pos="993"/>
        </w:tabs>
        <w:jc w:val="both"/>
        <w:rPr>
          <w:rFonts w:cs="Tahoma"/>
          <w:sz w:val="20"/>
          <w:szCs w:val="20"/>
        </w:rPr>
      </w:pPr>
    </w:p>
    <w:p w14:paraId="63441E32" w14:textId="47474A24" w:rsidR="00F6483C" w:rsidRDefault="00F6483C" w:rsidP="004F7BB3">
      <w:pPr>
        <w:keepLines/>
        <w:widowControl w:val="0"/>
        <w:tabs>
          <w:tab w:val="left" w:pos="567"/>
          <w:tab w:val="num" w:pos="851"/>
          <w:tab w:val="left" w:pos="993"/>
        </w:tabs>
        <w:jc w:val="both"/>
        <w:rPr>
          <w:rFonts w:cs="Tahoma"/>
          <w:sz w:val="20"/>
          <w:szCs w:val="20"/>
        </w:rPr>
      </w:pPr>
    </w:p>
    <w:p w14:paraId="14F42916" w14:textId="75D8FAF2" w:rsidR="00F6483C" w:rsidRDefault="00F6483C" w:rsidP="004F7BB3">
      <w:pPr>
        <w:keepLines/>
        <w:widowControl w:val="0"/>
        <w:tabs>
          <w:tab w:val="left" w:pos="567"/>
          <w:tab w:val="num" w:pos="851"/>
          <w:tab w:val="left" w:pos="993"/>
        </w:tabs>
        <w:jc w:val="both"/>
        <w:rPr>
          <w:rFonts w:cs="Tahoma"/>
          <w:sz w:val="20"/>
          <w:szCs w:val="20"/>
        </w:rPr>
      </w:pPr>
    </w:p>
    <w:p w14:paraId="201FFA78" w14:textId="05D89E72" w:rsidR="00F6483C" w:rsidRDefault="00F6483C" w:rsidP="004F7BB3">
      <w:pPr>
        <w:keepLines/>
        <w:widowControl w:val="0"/>
        <w:tabs>
          <w:tab w:val="left" w:pos="567"/>
          <w:tab w:val="num" w:pos="851"/>
          <w:tab w:val="left" w:pos="993"/>
        </w:tabs>
        <w:jc w:val="both"/>
        <w:rPr>
          <w:rFonts w:cs="Tahoma"/>
          <w:sz w:val="20"/>
          <w:szCs w:val="20"/>
        </w:rPr>
      </w:pPr>
    </w:p>
    <w:p w14:paraId="62432E83" w14:textId="465C5326" w:rsidR="00F6483C" w:rsidRDefault="00F6483C" w:rsidP="004F7BB3">
      <w:pPr>
        <w:keepLines/>
        <w:widowControl w:val="0"/>
        <w:tabs>
          <w:tab w:val="left" w:pos="567"/>
          <w:tab w:val="num" w:pos="851"/>
          <w:tab w:val="left" w:pos="993"/>
        </w:tabs>
        <w:jc w:val="both"/>
        <w:rPr>
          <w:rFonts w:cs="Tahoma"/>
          <w:sz w:val="20"/>
          <w:szCs w:val="20"/>
        </w:rPr>
      </w:pPr>
    </w:p>
    <w:p w14:paraId="5EEEA06F" w14:textId="038DB50B" w:rsidR="00F6483C" w:rsidRDefault="00F6483C" w:rsidP="004F7BB3">
      <w:pPr>
        <w:keepLines/>
        <w:widowControl w:val="0"/>
        <w:tabs>
          <w:tab w:val="left" w:pos="567"/>
          <w:tab w:val="num" w:pos="851"/>
          <w:tab w:val="left" w:pos="993"/>
        </w:tabs>
        <w:jc w:val="both"/>
        <w:rPr>
          <w:rFonts w:cs="Tahoma"/>
          <w:sz w:val="20"/>
          <w:szCs w:val="20"/>
        </w:rPr>
      </w:pPr>
    </w:p>
    <w:p w14:paraId="6E671DFE" w14:textId="04F67F8E" w:rsidR="00F6483C" w:rsidRDefault="00F6483C" w:rsidP="004F7BB3">
      <w:pPr>
        <w:keepLines/>
        <w:widowControl w:val="0"/>
        <w:tabs>
          <w:tab w:val="left" w:pos="567"/>
          <w:tab w:val="num" w:pos="851"/>
          <w:tab w:val="left" w:pos="993"/>
        </w:tabs>
        <w:jc w:val="both"/>
        <w:rPr>
          <w:rFonts w:cs="Tahoma"/>
          <w:sz w:val="20"/>
          <w:szCs w:val="20"/>
        </w:rPr>
      </w:pPr>
    </w:p>
    <w:p w14:paraId="7F881BCF" w14:textId="239FE15E" w:rsidR="00F6483C" w:rsidRDefault="00F6483C" w:rsidP="004F7BB3">
      <w:pPr>
        <w:keepLines/>
        <w:widowControl w:val="0"/>
        <w:tabs>
          <w:tab w:val="left" w:pos="567"/>
          <w:tab w:val="num" w:pos="851"/>
          <w:tab w:val="left" w:pos="993"/>
        </w:tabs>
        <w:jc w:val="both"/>
        <w:rPr>
          <w:rFonts w:cs="Tahoma"/>
          <w:sz w:val="20"/>
          <w:szCs w:val="20"/>
        </w:rPr>
      </w:pPr>
    </w:p>
    <w:p w14:paraId="47958EB7" w14:textId="4F90EBD4" w:rsidR="00F6483C" w:rsidRDefault="00F6483C" w:rsidP="004F7BB3">
      <w:pPr>
        <w:keepLines/>
        <w:widowControl w:val="0"/>
        <w:tabs>
          <w:tab w:val="left" w:pos="567"/>
          <w:tab w:val="num" w:pos="851"/>
          <w:tab w:val="left" w:pos="993"/>
        </w:tabs>
        <w:jc w:val="both"/>
        <w:rPr>
          <w:rFonts w:cs="Tahoma"/>
          <w:sz w:val="20"/>
          <w:szCs w:val="20"/>
        </w:rPr>
      </w:pPr>
    </w:p>
    <w:p w14:paraId="05B40CB2" w14:textId="6757B29F" w:rsidR="00F6483C" w:rsidRDefault="00F6483C" w:rsidP="004F7BB3">
      <w:pPr>
        <w:keepLines/>
        <w:widowControl w:val="0"/>
        <w:tabs>
          <w:tab w:val="left" w:pos="567"/>
          <w:tab w:val="num" w:pos="851"/>
          <w:tab w:val="left" w:pos="993"/>
        </w:tabs>
        <w:jc w:val="both"/>
        <w:rPr>
          <w:rFonts w:cs="Tahoma"/>
          <w:sz w:val="20"/>
          <w:szCs w:val="20"/>
        </w:rPr>
      </w:pPr>
    </w:p>
    <w:p w14:paraId="2A6C732D" w14:textId="77777777" w:rsidR="00F6483C" w:rsidRDefault="00F6483C" w:rsidP="004F7BB3">
      <w:pPr>
        <w:keepLines/>
        <w:widowControl w:val="0"/>
        <w:tabs>
          <w:tab w:val="left" w:pos="567"/>
          <w:tab w:val="num" w:pos="851"/>
          <w:tab w:val="left" w:pos="993"/>
        </w:tabs>
        <w:jc w:val="both"/>
        <w:rPr>
          <w:rFonts w:cs="Tahoma"/>
          <w:sz w:val="20"/>
          <w:szCs w:val="20"/>
        </w:rPr>
      </w:pPr>
    </w:p>
    <w:p w14:paraId="11014E60" w14:textId="77777777" w:rsidR="00F6483C" w:rsidRPr="004F7BB3" w:rsidRDefault="00F6483C" w:rsidP="004F7BB3">
      <w:pPr>
        <w:keepLines/>
        <w:widowControl w:val="0"/>
        <w:tabs>
          <w:tab w:val="left" w:pos="567"/>
          <w:tab w:val="num" w:pos="851"/>
          <w:tab w:val="left" w:pos="993"/>
        </w:tabs>
        <w:jc w:val="both"/>
        <w:rPr>
          <w:rFonts w:cs="Tahoma"/>
          <w:sz w:val="20"/>
          <w:szCs w:val="20"/>
        </w:rPr>
      </w:pPr>
    </w:p>
    <w:p w14:paraId="309ABDDE" w14:textId="77777777" w:rsidR="004F7BB3" w:rsidRPr="004F7BB3" w:rsidRDefault="004F7BB3" w:rsidP="004F7BB3">
      <w:pPr>
        <w:keepLines/>
        <w:widowControl w:val="0"/>
        <w:tabs>
          <w:tab w:val="left" w:pos="567"/>
          <w:tab w:val="num" w:pos="851"/>
          <w:tab w:val="left" w:pos="993"/>
        </w:tabs>
        <w:jc w:val="both"/>
        <w:rPr>
          <w:rFonts w:cs="Tahoma"/>
          <w:sz w:val="20"/>
          <w:szCs w:val="20"/>
        </w:rPr>
      </w:pPr>
      <w:r w:rsidRPr="004F7BB3">
        <w:rPr>
          <w:rFonts w:cs="Tahoma"/>
          <w:sz w:val="20"/>
          <w:szCs w:val="20"/>
        </w:rPr>
        <w:t xml:space="preserve">Dokument je potrebno naložiti v </w:t>
      </w:r>
      <w:r w:rsidRPr="004F7BB3">
        <w:rPr>
          <w:rFonts w:cs="Tahoma"/>
          <w:b/>
          <w:sz w:val="20"/>
          <w:szCs w:val="20"/>
        </w:rPr>
        <w:t>Razdelek »DOKUMENTI«, del »Ostale priloge«</w:t>
      </w:r>
    </w:p>
    <w:p w14:paraId="0412AD82" w14:textId="77777777" w:rsidR="00F6483C" w:rsidRPr="004F7BB3" w:rsidRDefault="00F6483C" w:rsidP="004F7BB3">
      <w:pPr>
        <w:keepLines/>
        <w:widowControl w:val="0"/>
        <w:jc w:val="both"/>
        <w:rPr>
          <w:rFonts w:cs="Tahoma"/>
          <w:sz w:val="20"/>
          <w:szCs w:val="20"/>
        </w:rPr>
      </w:pPr>
    </w:p>
    <w:p w14:paraId="296F0619" w14:textId="77777777" w:rsidR="00F6483C" w:rsidRPr="00996AD8" w:rsidRDefault="00F6483C" w:rsidP="00F6483C">
      <w:pPr>
        <w:keepNext/>
        <w:keepLines/>
        <w:jc w:val="both"/>
        <w:rPr>
          <w:rFonts w:cs="Tahoma"/>
          <w:sz w:val="20"/>
          <w:szCs w:val="20"/>
        </w:rPr>
      </w:pPr>
      <w:r w:rsidRPr="00996AD8">
        <w:rPr>
          <w:rFonts w:cs="Tahoma"/>
          <w:sz w:val="20"/>
          <w:szCs w:val="20"/>
        </w:rPr>
        <w:t>S podpisom te izjave jamčim za točnost in resničnost podatkov ter se zavedam, da je sklenjen okvirni sporazum v primeru lažne izjave ali neresničnih podatkov o dejstvih v izjavi ničen. Zavezujem se, da bom naročnika obvestil o vsaki spremembi posredovanih podatkov.</w:t>
      </w:r>
    </w:p>
    <w:p w14:paraId="2349BAEF" w14:textId="77777777" w:rsidR="00F6483C" w:rsidRPr="00996AD8" w:rsidRDefault="00F6483C" w:rsidP="00F6483C">
      <w:pPr>
        <w:keepNext/>
        <w:keepLines/>
        <w:jc w:val="both"/>
        <w:rPr>
          <w:rFonts w:cs="Tahoma"/>
          <w:b/>
          <w:sz w:val="20"/>
          <w:szCs w:val="20"/>
        </w:rPr>
      </w:pPr>
    </w:p>
    <w:p w14:paraId="5E953219" w14:textId="77777777" w:rsidR="00F6483C" w:rsidRPr="00996AD8" w:rsidRDefault="00F6483C" w:rsidP="00F6483C">
      <w:pPr>
        <w:keepNext/>
        <w:keepLines/>
        <w:jc w:val="both"/>
        <w:rPr>
          <w:rFonts w:cs="Tahoma"/>
          <w:i/>
          <w:sz w:val="20"/>
          <w:szCs w:val="20"/>
          <w:u w:val="single"/>
        </w:rPr>
      </w:pPr>
    </w:p>
    <w:p w14:paraId="1CAFC9AB" w14:textId="77777777" w:rsidR="00F6483C" w:rsidRPr="00996AD8" w:rsidRDefault="00F6483C" w:rsidP="00F6483C">
      <w:pPr>
        <w:keepNext/>
        <w:keepLines/>
        <w:jc w:val="both"/>
        <w:rPr>
          <w:rFonts w:cs="Tahoma"/>
          <w:i/>
          <w:sz w:val="20"/>
          <w:szCs w:val="20"/>
          <w:u w:val="single"/>
        </w:rPr>
      </w:pPr>
      <w:r w:rsidRPr="00996AD8">
        <w:rPr>
          <w:rFonts w:cs="Tahoma"/>
          <w:i/>
          <w:sz w:val="20"/>
          <w:szCs w:val="20"/>
          <w:u w:val="single"/>
        </w:rPr>
        <w:t>Vse izjave podajamo pod kazensko in materialno odgovornostjo.</w:t>
      </w:r>
    </w:p>
    <w:p w14:paraId="1ED85DC5" w14:textId="77777777" w:rsidR="00F6483C" w:rsidRPr="00996AD8" w:rsidRDefault="00F6483C" w:rsidP="00F6483C">
      <w:pPr>
        <w:keepNext/>
        <w:keepLines/>
        <w:jc w:val="both"/>
        <w:rPr>
          <w:rFonts w:cs="Tahoma"/>
          <w:b/>
          <w:sz w:val="20"/>
          <w:szCs w:val="20"/>
        </w:rPr>
      </w:pPr>
    </w:p>
    <w:p w14:paraId="6D920E54" w14:textId="77777777" w:rsidR="00F6483C" w:rsidRPr="00996AD8" w:rsidRDefault="00F6483C" w:rsidP="00F6483C">
      <w:pPr>
        <w:keepNext/>
        <w:keepLines/>
        <w:jc w:val="both"/>
        <w:rPr>
          <w:rFonts w:cs="Tahoma"/>
          <w:b/>
          <w:sz w:val="20"/>
          <w:szCs w:val="20"/>
        </w:rPr>
      </w:pPr>
    </w:p>
    <w:p w14:paraId="173C9C76" w14:textId="77777777" w:rsidR="00F6483C" w:rsidRPr="00996AD8" w:rsidRDefault="00F6483C" w:rsidP="00F6483C">
      <w:pPr>
        <w:keepNext/>
        <w:keepLines/>
        <w:jc w:val="both"/>
        <w:rPr>
          <w:rFonts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F6483C" w:rsidRPr="00996AD8" w14:paraId="1D9D6A41" w14:textId="77777777" w:rsidTr="0038438C">
        <w:trPr>
          <w:trHeight w:val="235"/>
        </w:trPr>
        <w:tc>
          <w:tcPr>
            <w:tcW w:w="3119" w:type="dxa"/>
            <w:tcBorders>
              <w:bottom w:val="single" w:sz="4" w:space="0" w:color="auto"/>
            </w:tcBorders>
          </w:tcPr>
          <w:p w14:paraId="0B4B1CBC" w14:textId="77777777" w:rsidR="00F6483C" w:rsidRPr="00996AD8" w:rsidRDefault="00F6483C" w:rsidP="0038438C">
            <w:pPr>
              <w:keepNext/>
              <w:keepLines/>
              <w:jc w:val="both"/>
              <w:rPr>
                <w:rFonts w:cs="Tahoma"/>
                <w:snapToGrid w:val="0"/>
                <w:sz w:val="20"/>
                <w:szCs w:val="20"/>
              </w:rPr>
            </w:pPr>
          </w:p>
        </w:tc>
        <w:tc>
          <w:tcPr>
            <w:tcW w:w="2693" w:type="dxa"/>
          </w:tcPr>
          <w:p w14:paraId="5B99FECF" w14:textId="77777777" w:rsidR="00F6483C" w:rsidRPr="00996AD8" w:rsidRDefault="00F6483C" w:rsidP="0038438C">
            <w:pPr>
              <w:keepNext/>
              <w:keepLines/>
              <w:jc w:val="both"/>
              <w:rPr>
                <w:rFonts w:cs="Tahoma"/>
                <w:snapToGrid w:val="0"/>
                <w:sz w:val="20"/>
                <w:szCs w:val="20"/>
              </w:rPr>
            </w:pPr>
          </w:p>
        </w:tc>
        <w:tc>
          <w:tcPr>
            <w:tcW w:w="3544" w:type="dxa"/>
            <w:tcBorders>
              <w:bottom w:val="single" w:sz="4" w:space="0" w:color="auto"/>
            </w:tcBorders>
          </w:tcPr>
          <w:p w14:paraId="3DD132FA" w14:textId="77777777" w:rsidR="00F6483C" w:rsidRPr="00996AD8" w:rsidRDefault="00F6483C" w:rsidP="0038438C">
            <w:pPr>
              <w:keepNext/>
              <w:keepLines/>
              <w:tabs>
                <w:tab w:val="left" w:pos="567"/>
                <w:tab w:val="num" w:pos="851"/>
                <w:tab w:val="left" w:pos="993"/>
              </w:tabs>
              <w:jc w:val="both"/>
              <w:rPr>
                <w:rFonts w:cs="Tahoma"/>
                <w:snapToGrid w:val="0"/>
                <w:sz w:val="20"/>
                <w:szCs w:val="20"/>
              </w:rPr>
            </w:pPr>
          </w:p>
        </w:tc>
      </w:tr>
      <w:tr w:rsidR="00F6483C" w:rsidRPr="00996AD8" w14:paraId="004733DD" w14:textId="77777777" w:rsidTr="0038438C">
        <w:trPr>
          <w:trHeight w:val="235"/>
        </w:trPr>
        <w:tc>
          <w:tcPr>
            <w:tcW w:w="3119" w:type="dxa"/>
            <w:tcBorders>
              <w:top w:val="single" w:sz="4" w:space="0" w:color="auto"/>
            </w:tcBorders>
          </w:tcPr>
          <w:p w14:paraId="3B01F364" w14:textId="77777777" w:rsidR="00F6483C" w:rsidRPr="00996AD8" w:rsidRDefault="00F6483C" w:rsidP="0038438C">
            <w:pPr>
              <w:keepNext/>
              <w:keepLines/>
              <w:jc w:val="both"/>
              <w:rPr>
                <w:rFonts w:cs="Tahoma"/>
                <w:snapToGrid w:val="0"/>
                <w:sz w:val="20"/>
                <w:szCs w:val="20"/>
              </w:rPr>
            </w:pPr>
            <w:r w:rsidRPr="00996AD8">
              <w:rPr>
                <w:rFonts w:cs="Tahoma"/>
                <w:snapToGrid w:val="0"/>
                <w:sz w:val="20"/>
                <w:szCs w:val="20"/>
              </w:rPr>
              <w:t>(kraj, datum)</w:t>
            </w:r>
          </w:p>
        </w:tc>
        <w:tc>
          <w:tcPr>
            <w:tcW w:w="2693" w:type="dxa"/>
          </w:tcPr>
          <w:p w14:paraId="54E30A82" w14:textId="77777777" w:rsidR="00F6483C" w:rsidRPr="00996AD8" w:rsidRDefault="00F6483C" w:rsidP="0038438C">
            <w:pPr>
              <w:keepNext/>
              <w:keepLines/>
              <w:jc w:val="center"/>
              <w:rPr>
                <w:rFonts w:cs="Tahoma"/>
                <w:snapToGrid w:val="0"/>
                <w:sz w:val="20"/>
                <w:szCs w:val="20"/>
              </w:rPr>
            </w:pPr>
            <w:r w:rsidRPr="00996AD8">
              <w:rPr>
                <w:rFonts w:cs="Tahoma"/>
                <w:snapToGrid w:val="0"/>
                <w:sz w:val="20"/>
                <w:szCs w:val="20"/>
              </w:rPr>
              <w:t>žig</w:t>
            </w:r>
          </w:p>
        </w:tc>
        <w:tc>
          <w:tcPr>
            <w:tcW w:w="3544" w:type="dxa"/>
            <w:tcBorders>
              <w:top w:val="single" w:sz="4" w:space="0" w:color="auto"/>
            </w:tcBorders>
          </w:tcPr>
          <w:p w14:paraId="25170C7F" w14:textId="77777777" w:rsidR="00F6483C" w:rsidRPr="00996AD8" w:rsidRDefault="00F6483C" w:rsidP="0038438C">
            <w:pPr>
              <w:keepNext/>
              <w:keepLines/>
              <w:jc w:val="both"/>
              <w:rPr>
                <w:rFonts w:cs="Tahoma"/>
                <w:snapToGrid w:val="0"/>
                <w:sz w:val="20"/>
                <w:szCs w:val="20"/>
              </w:rPr>
            </w:pPr>
            <w:r w:rsidRPr="00996AD8">
              <w:rPr>
                <w:rFonts w:cs="Tahoma"/>
                <w:snapToGrid w:val="0"/>
                <w:sz w:val="20"/>
                <w:szCs w:val="20"/>
              </w:rPr>
              <w:t>(ime in priimek ter podpis odgovorne osebe gospodarskega subjekta)</w:t>
            </w:r>
          </w:p>
        </w:tc>
      </w:tr>
    </w:tbl>
    <w:p w14:paraId="469D62F3" w14:textId="77777777" w:rsidR="00F6483C" w:rsidRPr="00996AD8" w:rsidRDefault="00F6483C" w:rsidP="00F6483C">
      <w:pPr>
        <w:keepNext/>
        <w:keepLines/>
        <w:tabs>
          <w:tab w:val="left" w:pos="284"/>
        </w:tabs>
        <w:jc w:val="both"/>
        <w:rPr>
          <w:rFonts w:cs="Tahoma"/>
          <w:sz w:val="20"/>
          <w:szCs w:val="20"/>
        </w:rPr>
      </w:pPr>
    </w:p>
    <w:p w14:paraId="0DD98355" w14:textId="77777777" w:rsidR="004F7BB3" w:rsidRPr="004F7BB3" w:rsidRDefault="004F7BB3" w:rsidP="004F7BB3">
      <w:pPr>
        <w:keepLines/>
        <w:widowControl w:val="0"/>
        <w:rPr>
          <w:rFonts w:cs="Tahoma"/>
          <w:b/>
          <w:sz w:val="20"/>
          <w:szCs w:val="20"/>
        </w:rPr>
      </w:pPr>
    </w:p>
    <w:p w14:paraId="6C8FFC1D" w14:textId="77777777" w:rsidR="004F7BB3" w:rsidRPr="004F7BB3" w:rsidRDefault="004F7BB3" w:rsidP="004F7BB3">
      <w:pPr>
        <w:keepLines/>
        <w:widowControl w:val="0"/>
        <w:jc w:val="both"/>
        <w:rPr>
          <w:rFonts w:cs="Tahoma"/>
          <w:sz w:val="20"/>
          <w:szCs w:val="20"/>
        </w:rPr>
      </w:pPr>
    </w:p>
    <w:p w14:paraId="6AC7D321" w14:textId="77777777" w:rsidR="004F7BB3" w:rsidRPr="004F7BB3" w:rsidRDefault="004F7BB3" w:rsidP="004F7BB3">
      <w:pPr>
        <w:keepLines/>
        <w:widowControl w:val="0"/>
        <w:jc w:val="both"/>
        <w:rPr>
          <w:rFonts w:cs="Tahoma"/>
          <w:sz w:val="20"/>
          <w:szCs w:val="20"/>
        </w:rPr>
      </w:pPr>
    </w:p>
    <w:p w14:paraId="0EFB76BA" w14:textId="77777777" w:rsidR="004F7BB3" w:rsidRPr="004F7BB3" w:rsidRDefault="004F7BB3" w:rsidP="004F7BB3">
      <w:pPr>
        <w:keepLines/>
        <w:widowControl w:val="0"/>
        <w:jc w:val="both"/>
        <w:rPr>
          <w:rFonts w:cs="Tahoma"/>
          <w:sz w:val="20"/>
          <w:szCs w:val="20"/>
        </w:rPr>
      </w:pPr>
    </w:p>
    <w:p w14:paraId="60067A09" w14:textId="77777777" w:rsidR="004F7BB3" w:rsidRPr="004F7BB3" w:rsidRDefault="004F7BB3" w:rsidP="004F7BB3">
      <w:pPr>
        <w:keepLines/>
        <w:widowControl w:val="0"/>
        <w:tabs>
          <w:tab w:val="left" w:pos="284"/>
        </w:tabs>
        <w:jc w:val="both"/>
        <w:rPr>
          <w:rFonts w:cs="Tahoma"/>
          <w:sz w:val="20"/>
          <w:szCs w:val="20"/>
        </w:rPr>
      </w:pPr>
    </w:p>
    <w:p w14:paraId="73849B82" w14:textId="77777777" w:rsidR="004F7BB3" w:rsidRPr="004F7BB3" w:rsidRDefault="004F7BB3" w:rsidP="004F7BB3">
      <w:pPr>
        <w:keepLines/>
        <w:widowControl w:val="0"/>
        <w:rPr>
          <w:rFonts w:cs="Tahoma"/>
          <w:sz w:val="20"/>
          <w:szCs w:val="20"/>
        </w:rPr>
      </w:pPr>
    </w:p>
    <w:p w14:paraId="414ECE2D" w14:textId="77777777" w:rsidR="004F7BB3" w:rsidRPr="004F7BB3" w:rsidRDefault="004F7BB3" w:rsidP="004F7BB3">
      <w:pPr>
        <w:keepLines/>
        <w:widowControl w:val="0"/>
        <w:rPr>
          <w:rFonts w:cs="Tahoma"/>
          <w:sz w:val="20"/>
          <w:szCs w:val="20"/>
        </w:rPr>
      </w:pPr>
      <w:r w:rsidRPr="004F7BB3">
        <w:rPr>
          <w:rFonts w:cs="Tahoma"/>
          <w:sz w:val="20"/>
          <w:szCs w:val="20"/>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4F7BB3" w:rsidRPr="004F7BB3" w14:paraId="5F56ED67" w14:textId="77777777" w:rsidTr="0038438C">
        <w:trPr>
          <w:trHeight w:val="520"/>
        </w:trPr>
        <w:tc>
          <w:tcPr>
            <w:tcW w:w="600" w:type="dxa"/>
            <w:tcBorders>
              <w:top w:val="single" w:sz="4" w:space="0" w:color="auto"/>
              <w:left w:val="single" w:sz="4" w:space="0" w:color="auto"/>
              <w:bottom w:val="single" w:sz="4" w:space="0" w:color="auto"/>
              <w:right w:val="nil"/>
            </w:tcBorders>
          </w:tcPr>
          <w:p w14:paraId="0748693F" w14:textId="77777777" w:rsidR="004F7BB3" w:rsidRPr="004F7BB3" w:rsidRDefault="004F7BB3" w:rsidP="0038438C">
            <w:pPr>
              <w:keepLines/>
              <w:widowControl w:val="0"/>
              <w:jc w:val="right"/>
              <w:rPr>
                <w:rFonts w:cs="Tahoma"/>
                <w:sz w:val="20"/>
                <w:szCs w:val="20"/>
              </w:rPr>
            </w:pPr>
            <w:r w:rsidRPr="004F7BB3">
              <w:rPr>
                <w:rFonts w:cs="Tahoma"/>
                <w:sz w:val="20"/>
                <w:szCs w:val="20"/>
              </w:rPr>
              <w:lastRenderedPageBreak/>
              <w:br w:type="page"/>
            </w:r>
            <w:r w:rsidRPr="004F7BB3">
              <w:rPr>
                <w:rFonts w:cs="Tahoma"/>
                <w:b/>
                <w:sz w:val="20"/>
                <w:szCs w:val="20"/>
              </w:rPr>
              <w:br w:type="page"/>
            </w:r>
          </w:p>
        </w:tc>
        <w:tc>
          <w:tcPr>
            <w:tcW w:w="7657" w:type="dxa"/>
            <w:tcBorders>
              <w:top w:val="single" w:sz="4" w:space="0" w:color="auto"/>
              <w:left w:val="nil"/>
              <w:bottom w:val="single" w:sz="4" w:space="0" w:color="auto"/>
              <w:right w:val="single" w:sz="4" w:space="0" w:color="808080"/>
            </w:tcBorders>
            <w:hideMark/>
          </w:tcPr>
          <w:p w14:paraId="7FFA41A4" w14:textId="77777777" w:rsidR="004F7BB3" w:rsidRPr="004F7BB3" w:rsidRDefault="004F7BB3" w:rsidP="0038438C">
            <w:pPr>
              <w:keepLines/>
              <w:widowControl w:val="0"/>
              <w:rPr>
                <w:rFonts w:cs="Tahoma"/>
                <w:sz w:val="20"/>
                <w:szCs w:val="20"/>
              </w:rPr>
            </w:pPr>
            <w:r w:rsidRPr="004F7BB3">
              <w:rPr>
                <w:rFonts w:cs="Tahoma"/>
                <w:sz w:val="20"/>
                <w:szCs w:val="20"/>
              </w:rPr>
              <w:t>IZJAVA PONUDNIKA O REGISTRACIJI V INFORMACIJSKI SISTEM ZA RAVNANJE Z ODPADKI - IS ODPADKI</w:t>
            </w:r>
          </w:p>
        </w:tc>
        <w:tc>
          <w:tcPr>
            <w:tcW w:w="912" w:type="dxa"/>
            <w:tcBorders>
              <w:top w:val="single" w:sz="4" w:space="0" w:color="auto"/>
              <w:left w:val="single" w:sz="4" w:space="0" w:color="808080"/>
              <w:bottom w:val="single" w:sz="4" w:space="0" w:color="auto"/>
              <w:right w:val="nil"/>
            </w:tcBorders>
            <w:hideMark/>
          </w:tcPr>
          <w:p w14:paraId="3EB533C7" w14:textId="77777777" w:rsidR="004F7BB3" w:rsidRPr="004F7BB3" w:rsidRDefault="004F7BB3" w:rsidP="0038438C">
            <w:pPr>
              <w:keepLines/>
              <w:widowControl w:val="0"/>
              <w:jc w:val="right"/>
              <w:rPr>
                <w:rFonts w:cs="Tahoma"/>
                <w:b/>
                <w:sz w:val="20"/>
                <w:szCs w:val="20"/>
              </w:rPr>
            </w:pPr>
            <w:r w:rsidRPr="004F7BB3">
              <w:rPr>
                <w:rFonts w:cs="Tahoma"/>
                <w:b/>
                <w:i/>
                <w:sz w:val="20"/>
                <w:szCs w:val="20"/>
              </w:rPr>
              <w:t xml:space="preserve">Priloga </w:t>
            </w:r>
          </w:p>
        </w:tc>
        <w:tc>
          <w:tcPr>
            <w:tcW w:w="540" w:type="dxa"/>
            <w:tcBorders>
              <w:top w:val="single" w:sz="4" w:space="0" w:color="auto"/>
              <w:left w:val="nil"/>
              <w:bottom w:val="single" w:sz="4" w:space="0" w:color="auto"/>
              <w:right w:val="single" w:sz="4" w:space="0" w:color="auto"/>
            </w:tcBorders>
            <w:hideMark/>
          </w:tcPr>
          <w:p w14:paraId="4890353B" w14:textId="462B3C59" w:rsidR="004F7BB3" w:rsidRPr="004F7BB3" w:rsidRDefault="004F7BB3" w:rsidP="0038438C">
            <w:pPr>
              <w:keepLines/>
              <w:widowControl w:val="0"/>
              <w:rPr>
                <w:rFonts w:cs="Tahoma"/>
                <w:b/>
                <w:i/>
                <w:sz w:val="20"/>
                <w:szCs w:val="20"/>
              </w:rPr>
            </w:pPr>
            <w:r>
              <w:rPr>
                <w:rFonts w:cs="Tahoma"/>
                <w:b/>
                <w:i/>
                <w:sz w:val="20"/>
                <w:szCs w:val="20"/>
              </w:rPr>
              <w:t>7</w:t>
            </w:r>
          </w:p>
        </w:tc>
      </w:tr>
    </w:tbl>
    <w:p w14:paraId="24DE6182" w14:textId="77777777" w:rsidR="004F7BB3" w:rsidRPr="004F7BB3" w:rsidRDefault="004F7BB3" w:rsidP="004F7BB3">
      <w:pPr>
        <w:keepLines/>
        <w:widowControl w:val="0"/>
        <w:jc w:val="both"/>
        <w:rPr>
          <w:rFonts w:cs="Tahoma"/>
          <w:sz w:val="20"/>
          <w:szCs w:val="20"/>
        </w:rPr>
      </w:pPr>
    </w:p>
    <w:p w14:paraId="417849CA" w14:textId="1DE6E795" w:rsidR="004F7BB3" w:rsidRPr="004F7BB3" w:rsidRDefault="004F7BB3" w:rsidP="004F7BB3">
      <w:pPr>
        <w:keepLines/>
        <w:widowControl w:val="0"/>
        <w:jc w:val="both"/>
        <w:rPr>
          <w:rFonts w:cs="Tahoma"/>
          <w:b/>
          <w:noProof/>
          <w:sz w:val="20"/>
          <w:szCs w:val="20"/>
        </w:rPr>
      </w:pPr>
      <w:r w:rsidRPr="004F7BB3">
        <w:rPr>
          <w:rFonts w:cs="Tahoma"/>
          <w:sz w:val="20"/>
          <w:szCs w:val="20"/>
        </w:rPr>
        <w:t xml:space="preserve">Ponudnik ___________________________________________________________________, ki oddajamo ponudbo za javno naročilo št. </w:t>
      </w:r>
      <w:r w:rsidRPr="004F7BB3">
        <w:rPr>
          <w:rFonts w:cs="Tahoma"/>
          <w:b/>
          <w:sz w:val="20"/>
          <w:szCs w:val="20"/>
        </w:rPr>
        <w:t>LPT-49/25 – »Čiščenje oljnih lovilcev na parkiriščih za obdobje 48 mesecev«</w:t>
      </w:r>
    </w:p>
    <w:p w14:paraId="3EB394DD" w14:textId="77777777" w:rsidR="004F7BB3" w:rsidRPr="004F7BB3" w:rsidRDefault="004F7BB3" w:rsidP="004F7BB3">
      <w:pPr>
        <w:keepLines/>
        <w:widowControl w:val="0"/>
        <w:jc w:val="center"/>
        <w:rPr>
          <w:rFonts w:cs="Tahoma"/>
          <w:b/>
          <w:noProof/>
          <w:sz w:val="20"/>
          <w:szCs w:val="20"/>
        </w:rPr>
      </w:pPr>
      <w:r w:rsidRPr="004F7BB3">
        <w:rPr>
          <w:rFonts w:cs="Tahoma"/>
          <w:b/>
          <w:noProof/>
          <w:sz w:val="20"/>
          <w:szCs w:val="20"/>
        </w:rPr>
        <w:t>IZJAVLJAMO,</w:t>
      </w:r>
    </w:p>
    <w:p w14:paraId="0A62C1E6" w14:textId="77777777" w:rsidR="004F7BB3" w:rsidRPr="004F7BB3" w:rsidRDefault="004F7BB3" w:rsidP="004F7BB3">
      <w:pPr>
        <w:keepLines/>
        <w:widowControl w:val="0"/>
        <w:jc w:val="right"/>
        <w:rPr>
          <w:rFonts w:cs="Tahoma"/>
          <w:sz w:val="20"/>
          <w:szCs w:val="20"/>
        </w:rPr>
      </w:pPr>
    </w:p>
    <w:p w14:paraId="09B53F58" w14:textId="77777777" w:rsidR="004F7BB3" w:rsidRPr="004F7BB3" w:rsidRDefault="004F7BB3" w:rsidP="004F7BB3">
      <w:pPr>
        <w:keepLines/>
        <w:widowControl w:val="0"/>
        <w:autoSpaceDE w:val="0"/>
        <w:autoSpaceDN w:val="0"/>
        <w:adjustRightInd w:val="0"/>
        <w:jc w:val="both"/>
        <w:rPr>
          <w:rFonts w:cs="Tahoma"/>
          <w:noProof/>
          <w:sz w:val="20"/>
          <w:szCs w:val="20"/>
        </w:rPr>
      </w:pPr>
      <w:r w:rsidRPr="004F7BB3">
        <w:rPr>
          <w:rFonts w:cs="Tahoma"/>
          <w:bCs/>
          <w:noProof/>
          <w:sz w:val="20"/>
          <w:szCs w:val="20"/>
        </w:rPr>
        <w:t>da smo registrirani uporabnik informacijskega</w:t>
      </w:r>
      <w:r w:rsidRPr="004F7BB3">
        <w:rPr>
          <w:rFonts w:cs="Tahoma"/>
          <w:noProof/>
          <w:sz w:val="20"/>
          <w:szCs w:val="20"/>
        </w:rPr>
        <w:t xml:space="preserve"> sistema za ravnanje z odpadki - IS ODPADKI in, da nam je omogočeno izpolnjevanje in podpisovanje elektronskih evidenčnih listov skladno s 26. členom Uredbe o odpadkih (Ur.l. RS, št. 103/11 in nadaljni).</w:t>
      </w:r>
    </w:p>
    <w:p w14:paraId="094BBB95" w14:textId="77777777" w:rsidR="004F7BB3" w:rsidRPr="004F7BB3" w:rsidRDefault="004F7BB3" w:rsidP="004F7BB3">
      <w:pPr>
        <w:keepLines/>
        <w:widowControl w:val="0"/>
        <w:autoSpaceDE w:val="0"/>
        <w:autoSpaceDN w:val="0"/>
        <w:adjustRightInd w:val="0"/>
        <w:spacing w:before="202" w:line="250" w:lineRule="exact"/>
        <w:jc w:val="both"/>
        <w:rPr>
          <w:rFonts w:cs="Tahoma"/>
          <w:b/>
          <w:bCs/>
          <w:sz w:val="20"/>
          <w:szCs w:val="20"/>
        </w:rPr>
      </w:pPr>
      <w:r w:rsidRPr="004F7BB3">
        <w:rPr>
          <w:rFonts w:cs="Tahoma"/>
          <w:b/>
          <w:bCs/>
          <w:sz w:val="20"/>
          <w:szCs w:val="20"/>
        </w:rPr>
        <w:t>Podatki ponudnika o registraciji v sistem IS Odpadki:</w:t>
      </w:r>
    </w:p>
    <w:tbl>
      <w:tblPr>
        <w:tblW w:w="9498" w:type="dxa"/>
        <w:tblCellSpacing w:w="37" w:type="dxa"/>
        <w:tblCellMar>
          <w:left w:w="0" w:type="dxa"/>
          <w:right w:w="0" w:type="dxa"/>
        </w:tblCellMar>
        <w:tblLook w:val="04A0" w:firstRow="1" w:lastRow="0" w:firstColumn="1" w:lastColumn="0" w:noHBand="0" w:noVBand="1"/>
      </w:tblPr>
      <w:tblGrid>
        <w:gridCol w:w="1985"/>
        <w:gridCol w:w="2693"/>
        <w:gridCol w:w="1134"/>
        <w:gridCol w:w="3686"/>
      </w:tblGrid>
      <w:tr w:rsidR="004F7BB3" w:rsidRPr="004F7BB3" w14:paraId="416DBE6D" w14:textId="77777777" w:rsidTr="0038438C">
        <w:trPr>
          <w:gridAfter w:val="2"/>
          <w:wAfter w:w="4709" w:type="dxa"/>
          <w:tblCellSpacing w:w="37" w:type="dxa"/>
        </w:trPr>
        <w:tc>
          <w:tcPr>
            <w:tcW w:w="1874" w:type="dxa"/>
            <w:vAlign w:val="center"/>
            <w:hideMark/>
          </w:tcPr>
          <w:p w14:paraId="396807D7" w14:textId="77777777" w:rsidR="004F7BB3" w:rsidRPr="004F7BB3" w:rsidRDefault="004F7BB3" w:rsidP="0038438C">
            <w:pPr>
              <w:keepLines/>
              <w:widowControl w:val="0"/>
              <w:rPr>
                <w:rFonts w:cs="Tahoma"/>
                <w:sz w:val="20"/>
                <w:szCs w:val="20"/>
              </w:rPr>
            </w:pPr>
            <w:r w:rsidRPr="004F7BB3">
              <w:rPr>
                <w:rFonts w:cs="Tahoma"/>
                <w:sz w:val="20"/>
                <w:szCs w:val="20"/>
              </w:rPr>
              <w:t xml:space="preserve">ID Zavezanca: </w:t>
            </w:r>
          </w:p>
        </w:tc>
        <w:tc>
          <w:tcPr>
            <w:tcW w:w="2619" w:type="dxa"/>
            <w:vAlign w:val="center"/>
            <w:hideMark/>
          </w:tcPr>
          <w:p w14:paraId="67018C3C" w14:textId="77777777" w:rsidR="004F7BB3" w:rsidRPr="004F7BB3" w:rsidRDefault="004F7BB3" w:rsidP="0038438C">
            <w:pPr>
              <w:keepLines/>
              <w:widowControl w:val="0"/>
              <w:rPr>
                <w:rFonts w:cs="Tahoma"/>
                <w:sz w:val="20"/>
                <w:szCs w:val="20"/>
              </w:rPr>
            </w:pPr>
            <w:r w:rsidRPr="004F7BB3">
              <w:rPr>
                <w:rFonts w:cs="Tahoma"/>
                <w:sz w:val="20"/>
                <w:szCs w:val="20"/>
              </w:rPr>
              <w:t xml:space="preserve"> </w:t>
            </w:r>
          </w:p>
        </w:tc>
      </w:tr>
      <w:tr w:rsidR="004F7BB3" w:rsidRPr="004F7BB3" w14:paraId="24D9198F" w14:textId="77777777" w:rsidTr="0038438C">
        <w:trPr>
          <w:tblCellSpacing w:w="37" w:type="dxa"/>
        </w:trPr>
        <w:tc>
          <w:tcPr>
            <w:tcW w:w="1874" w:type="dxa"/>
            <w:vAlign w:val="center"/>
            <w:hideMark/>
          </w:tcPr>
          <w:p w14:paraId="2A2F3344" w14:textId="77777777" w:rsidR="004F7BB3" w:rsidRPr="004F7BB3" w:rsidRDefault="004F7BB3" w:rsidP="0038438C">
            <w:pPr>
              <w:keepLines/>
              <w:widowControl w:val="0"/>
              <w:rPr>
                <w:rFonts w:cs="Tahoma"/>
                <w:sz w:val="20"/>
                <w:szCs w:val="20"/>
              </w:rPr>
            </w:pPr>
          </w:p>
          <w:p w14:paraId="6FCE7F1B" w14:textId="77777777" w:rsidR="004F7BB3" w:rsidRPr="004F7BB3" w:rsidRDefault="004F7BB3" w:rsidP="0038438C">
            <w:pPr>
              <w:keepLines/>
              <w:widowControl w:val="0"/>
              <w:rPr>
                <w:rFonts w:cs="Tahoma"/>
                <w:sz w:val="20"/>
                <w:szCs w:val="20"/>
              </w:rPr>
            </w:pPr>
            <w:r w:rsidRPr="004F7BB3">
              <w:rPr>
                <w:rFonts w:cs="Tahoma"/>
                <w:sz w:val="20"/>
                <w:szCs w:val="20"/>
              </w:rPr>
              <w:t xml:space="preserve">Naziv: </w:t>
            </w:r>
          </w:p>
        </w:tc>
        <w:tc>
          <w:tcPr>
            <w:tcW w:w="2619" w:type="dxa"/>
            <w:vAlign w:val="center"/>
          </w:tcPr>
          <w:p w14:paraId="5FEF32FB" w14:textId="77777777" w:rsidR="004F7BB3" w:rsidRPr="004F7BB3" w:rsidRDefault="004F7BB3" w:rsidP="0038438C">
            <w:pPr>
              <w:keepLines/>
              <w:widowControl w:val="0"/>
              <w:rPr>
                <w:rFonts w:cs="Tahoma"/>
                <w:sz w:val="20"/>
                <w:szCs w:val="20"/>
              </w:rPr>
            </w:pPr>
          </w:p>
        </w:tc>
        <w:tc>
          <w:tcPr>
            <w:tcW w:w="1060" w:type="dxa"/>
            <w:vAlign w:val="center"/>
            <w:hideMark/>
          </w:tcPr>
          <w:p w14:paraId="7683B0E8" w14:textId="77777777" w:rsidR="004F7BB3" w:rsidRPr="004F7BB3" w:rsidRDefault="004F7BB3" w:rsidP="0038438C">
            <w:pPr>
              <w:keepLines/>
              <w:widowControl w:val="0"/>
              <w:rPr>
                <w:rFonts w:cs="Tahoma"/>
                <w:sz w:val="20"/>
                <w:szCs w:val="20"/>
              </w:rPr>
            </w:pPr>
            <w:r w:rsidRPr="004F7BB3">
              <w:rPr>
                <w:rFonts w:cs="Tahoma"/>
                <w:sz w:val="20"/>
                <w:szCs w:val="20"/>
              </w:rPr>
              <w:t>Naslov:</w:t>
            </w:r>
          </w:p>
        </w:tc>
        <w:tc>
          <w:tcPr>
            <w:tcW w:w="3575" w:type="dxa"/>
            <w:vAlign w:val="center"/>
          </w:tcPr>
          <w:p w14:paraId="3526996F" w14:textId="77777777" w:rsidR="004F7BB3" w:rsidRPr="004F7BB3" w:rsidRDefault="004F7BB3" w:rsidP="0038438C">
            <w:pPr>
              <w:keepLines/>
              <w:widowControl w:val="0"/>
              <w:rPr>
                <w:rFonts w:cs="Tahoma"/>
                <w:sz w:val="20"/>
                <w:szCs w:val="20"/>
              </w:rPr>
            </w:pPr>
          </w:p>
        </w:tc>
      </w:tr>
      <w:tr w:rsidR="004F7BB3" w:rsidRPr="004F7BB3" w14:paraId="5EDDE6A5" w14:textId="77777777" w:rsidTr="0038438C">
        <w:trPr>
          <w:tblCellSpacing w:w="37" w:type="dxa"/>
        </w:trPr>
        <w:tc>
          <w:tcPr>
            <w:tcW w:w="1874" w:type="dxa"/>
            <w:vAlign w:val="center"/>
            <w:hideMark/>
          </w:tcPr>
          <w:p w14:paraId="37B63B72" w14:textId="77777777" w:rsidR="004F7BB3" w:rsidRPr="004F7BB3" w:rsidRDefault="004F7BB3" w:rsidP="0038438C">
            <w:pPr>
              <w:keepLines/>
              <w:widowControl w:val="0"/>
              <w:rPr>
                <w:rFonts w:cs="Tahoma"/>
                <w:sz w:val="20"/>
                <w:szCs w:val="20"/>
              </w:rPr>
            </w:pPr>
          </w:p>
          <w:p w14:paraId="65135C9A" w14:textId="77777777" w:rsidR="004F7BB3" w:rsidRPr="004F7BB3" w:rsidRDefault="004F7BB3" w:rsidP="0038438C">
            <w:pPr>
              <w:keepLines/>
              <w:widowControl w:val="0"/>
              <w:rPr>
                <w:rFonts w:cs="Tahoma"/>
                <w:sz w:val="20"/>
                <w:szCs w:val="20"/>
              </w:rPr>
            </w:pPr>
            <w:r w:rsidRPr="004F7BB3">
              <w:rPr>
                <w:rFonts w:cs="Tahoma"/>
                <w:sz w:val="20"/>
                <w:szCs w:val="20"/>
              </w:rPr>
              <w:t xml:space="preserve">Matična št.: </w:t>
            </w:r>
          </w:p>
        </w:tc>
        <w:tc>
          <w:tcPr>
            <w:tcW w:w="2619" w:type="dxa"/>
            <w:vAlign w:val="center"/>
          </w:tcPr>
          <w:p w14:paraId="32D47822" w14:textId="77777777" w:rsidR="004F7BB3" w:rsidRPr="004F7BB3" w:rsidRDefault="004F7BB3" w:rsidP="0038438C">
            <w:pPr>
              <w:keepLines/>
              <w:widowControl w:val="0"/>
              <w:rPr>
                <w:rFonts w:cs="Tahoma"/>
                <w:sz w:val="20"/>
                <w:szCs w:val="20"/>
              </w:rPr>
            </w:pPr>
          </w:p>
        </w:tc>
        <w:tc>
          <w:tcPr>
            <w:tcW w:w="1060" w:type="dxa"/>
            <w:vAlign w:val="center"/>
            <w:hideMark/>
          </w:tcPr>
          <w:p w14:paraId="1C117151" w14:textId="77777777" w:rsidR="004F7BB3" w:rsidRPr="004F7BB3" w:rsidRDefault="004F7BB3" w:rsidP="0038438C">
            <w:pPr>
              <w:keepLines/>
              <w:widowControl w:val="0"/>
              <w:rPr>
                <w:rFonts w:cs="Tahoma"/>
                <w:sz w:val="20"/>
                <w:szCs w:val="20"/>
              </w:rPr>
            </w:pPr>
            <w:r w:rsidRPr="004F7BB3">
              <w:rPr>
                <w:rFonts w:cs="Tahoma"/>
                <w:sz w:val="20"/>
                <w:szCs w:val="20"/>
              </w:rPr>
              <w:t>Davčna št.:</w:t>
            </w:r>
          </w:p>
        </w:tc>
        <w:tc>
          <w:tcPr>
            <w:tcW w:w="3575" w:type="dxa"/>
            <w:vAlign w:val="center"/>
          </w:tcPr>
          <w:p w14:paraId="6434F668" w14:textId="77777777" w:rsidR="004F7BB3" w:rsidRPr="004F7BB3" w:rsidRDefault="004F7BB3" w:rsidP="0038438C">
            <w:pPr>
              <w:keepLines/>
              <w:widowControl w:val="0"/>
              <w:rPr>
                <w:rFonts w:cs="Tahoma"/>
                <w:sz w:val="20"/>
                <w:szCs w:val="20"/>
              </w:rPr>
            </w:pPr>
          </w:p>
        </w:tc>
      </w:tr>
      <w:tr w:rsidR="004F7BB3" w:rsidRPr="004F7BB3" w14:paraId="625D3AD4" w14:textId="77777777" w:rsidTr="0038438C">
        <w:trPr>
          <w:gridAfter w:val="2"/>
          <w:wAfter w:w="4709" w:type="dxa"/>
          <w:tblCellSpacing w:w="37" w:type="dxa"/>
        </w:trPr>
        <w:tc>
          <w:tcPr>
            <w:tcW w:w="1874" w:type="dxa"/>
            <w:vAlign w:val="center"/>
            <w:hideMark/>
          </w:tcPr>
          <w:p w14:paraId="01E6333E" w14:textId="77777777" w:rsidR="004F7BB3" w:rsidRPr="004F7BB3" w:rsidRDefault="004F7BB3" w:rsidP="0038438C">
            <w:pPr>
              <w:keepLines/>
              <w:widowControl w:val="0"/>
              <w:rPr>
                <w:rFonts w:cs="Tahoma"/>
                <w:sz w:val="20"/>
                <w:szCs w:val="20"/>
              </w:rPr>
            </w:pPr>
          </w:p>
          <w:p w14:paraId="77488931" w14:textId="77777777" w:rsidR="004F7BB3" w:rsidRPr="004F7BB3" w:rsidRDefault="004F7BB3" w:rsidP="0038438C">
            <w:pPr>
              <w:keepLines/>
              <w:widowControl w:val="0"/>
              <w:rPr>
                <w:rFonts w:cs="Tahoma"/>
                <w:sz w:val="20"/>
                <w:szCs w:val="20"/>
              </w:rPr>
            </w:pPr>
            <w:r w:rsidRPr="004F7BB3">
              <w:rPr>
                <w:rFonts w:cs="Tahoma"/>
                <w:sz w:val="20"/>
                <w:szCs w:val="20"/>
              </w:rPr>
              <w:t xml:space="preserve">Direktor: </w:t>
            </w:r>
          </w:p>
        </w:tc>
        <w:tc>
          <w:tcPr>
            <w:tcW w:w="2619" w:type="dxa"/>
            <w:vAlign w:val="center"/>
          </w:tcPr>
          <w:p w14:paraId="34C41B6F" w14:textId="77777777" w:rsidR="004F7BB3" w:rsidRPr="004F7BB3" w:rsidRDefault="004F7BB3" w:rsidP="0038438C">
            <w:pPr>
              <w:keepLines/>
              <w:widowControl w:val="0"/>
              <w:rPr>
                <w:rFonts w:cs="Tahoma"/>
                <w:sz w:val="20"/>
                <w:szCs w:val="20"/>
              </w:rPr>
            </w:pPr>
          </w:p>
        </w:tc>
      </w:tr>
      <w:tr w:rsidR="004F7BB3" w:rsidRPr="004F7BB3" w14:paraId="3D052BB2" w14:textId="77777777" w:rsidTr="0038438C">
        <w:trPr>
          <w:gridAfter w:val="2"/>
          <w:wAfter w:w="4709" w:type="dxa"/>
          <w:tblCellSpacing w:w="37" w:type="dxa"/>
        </w:trPr>
        <w:tc>
          <w:tcPr>
            <w:tcW w:w="1874" w:type="dxa"/>
            <w:vAlign w:val="center"/>
            <w:hideMark/>
          </w:tcPr>
          <w:p w14:paraId="2DA6B820" w14:textId="77777777" w:rsidR="004F7BB3" w:rsidRPr="004F7BB3" w:rsidRDefault="004F7BB3" w:rsidP="0038438C">
            <w:pPr>
              <w:keepLines/>
              <w:widowControl w:val="0"/>
              <w:rPr>
                <w:rFonts w:cs="Tahoma"/>
                <w:sz w:val="20"/>
                <w:szCs w:val="20"/>
              </w:rPr>
            </w:pPr>
          </w:p>
          <w:p w14:paraId="6FF266AF" w14:textId="77777777" w:rsidR="004F7BB3" w:rsidRPr="004F7BB3" w:rsidRDefault="004F7BB3" w:rsidP="0038438C">
            <w:pPr>
              <w:keepLines/>
              <w:widowControl w:val="0"/>
              <w:rPr>
                <w:rFonts w:cs="Tahoma"/>
                <w:sz w:val="20"/>
                <w:szCs w:val="20"/>
              </w:rPr>
            </w:pPr>
            <w:r w:rsidRPr="004F7BB3">
              <w:rPr>
                <w:rFonts w:cs="Tahoma"/>
                <w:sz w:val="20"/>
                <w:szCs w:val="20"/>
              </w:rPr>
              <w:t xml:space="preserve">Število uporabnikov: </w:t>
            </w:r>
          </w:p>
        </w:tc>
        <w:tc>
          <w:tcPr>
            <w:tcW w:w="2619" w:type="dxa"/>
            <w:vAlign w:val="center"/>
          </w:tcPr>
          <w:p w14:paraId="415A3738" w14:textId="77777777" w:rsidR="004F7BB3" w:rsidRPr="004F7BB3" w:rsidRDefault="004F7BB3" w:rsidP="0038438C">
            <w:pPr>
              <w:keepLines/>
              <w:widowControl w:val="0"/>
              <w:rPr>
                <w:rFonts w:cs="Tahoma"/>
                <w:sz w:val="20"/>
                <w:szCs w:val="20"/>
              </w:rPr>
            </w:pPr>
          </w:p>
        </w:tc>
      </w:tr>
      <w:tr w:rsidR="004F7BB3" w:rsidRPr="004F7BB3" w14:paraId="07E278A7" w14:textId="77777777" w:rsidTr="0038438C">
        <w:trPr>
          <w:gridAfter w:val="2"/>
          <w:wAfter w:w="4709" w:type="dxa"/>
          <w:tblCellSpacing w:w="37" w:type="dxa"/>
        </w:trPr>
        <w:tc>
          <w:tcPr>
            <w:tcW w:w="1874" w:type="dxa"/>
            <w:vAlign w:val="center"/>
            <w:hideMark/>
          </w:tcPr>
          <w:p w14:paraId="0A6A2907" w14:textId="77777777" w:rsidR="004F7BB3" w:rsidRPr="004F7BB3" w:rsidRDefault="004F7BB3" w:rsidP="0038438C">
            <w:pPr>
              <w:keepLines/>
              <w:widowControl w:val="0"/>
              <w:rPr>
                <w:rFonts w:cs="Tahoma"/>
                <w:sz w:val="20"/>
                <w:szCs w:val="20"/>
              </w:rPr>
            </w:pPr>
          </w:p>
          <w:p w14:paraId="25B4B175" w14:textId="77777777" w:rsidR="004F7BB3" w:rsidRPr="004F7BB3" w:rsidRDefault="004F7BB3" w:rsidP="0038438C">
            <w:pPr>
              <w:keepLines/>
              <w:widowControl w:val="0"/>
              <w:rPr>
                <w:rFonts w:cs="Tahoma"/>
                <w:sz w:val="20"/>
                <w:szCs w:val="20"/>
              </w:rPr>
            </w:pPr>
            <w:r w:rsidRPr="004F7BB3">
              <w:rPr>
                <w:rFonts w:cs="Tahoma"/>
                <w:sz w:val="20"/>
                <w:szCs w:val="20"/>
              </w:rPr>
              <w:t>Število lokacij:</w:t>
            </w:r>
          </w:p>
        </w:tc>
        <w:tc>
          <w:tcPr>
            <w:tcW w:w="2619" w:type="dxa"/>
            <w:vAlign w:val="center"/>
          </w:tcPr>
          <w:p w14:paraId="2008AD06" w14:textId="77777777" w:rsidR="004F7BB3" w:rsidRPr="004F7BB3" w:rsidRDefault="004F7BB3" w:rsidP="0038438C">
            <w:pPr>
              <w:keepLines/>
              <w:widowControl w:val="0"/>
              <w:rPr>
                <w:rFonts w:cs="Tahoma"/>
                <w:sz w:val="20"/>
                <w:szCs w:val="20"/>
              </w:rPr>
            </w:pPr>
          </w:p>
        </w:tc>
      </w:tr>
    </w:tbl>
    <w:p w14:paraId="163B5E5C" w14:textId="77777777" w:rsidR="004F7BB3" w:rsidRPr="004F7BB3" w:rsidRDefault="004F7BB3" w:rsidP="004F7BB3">
      <w:pPr>
        <w:keepLines/>
        <w:widowControl w:val="0"/>
        <w:autoSpaceDE w:val="0"/>
        <w:autoSpaceDN w:val="0"/>
        <w:adjustRightInd w:val="0"/>
        <w:spacing w:before="202" w:line="250" w:lineRule="exact"/>
        <w:jc w:val="both"/>
        <w:rPr>
          <w:rFonts w:cs="Tahoma"/>
          <w:b/>
          <w:bCs/>
          <w:sz w:val="20"/>
          <w:szCs w:val="20"/>
        </w:rPr>
      </w:pPr>
    </w:p>
    <w:p w14:paraId="7E9FB208" w14:textId="77777777" w:rsidR="004F7BB3" w:rsidRPr="004F7BB3" w:rsidRDefault="004F7BB3" w:rsidP="004F7BB3">
      <w:pPr>
        <w:keepLines/>
        <w:widowControl w:val="0"/>
        <w:autoSpaceDE w:val="0"/>
        <w:autoSpaceDN w:val="0"/>
        <w:adjustRightInd w:val="0"/>
        <w:spacing w:before="202" w:line="250" w:lineRule="exact"/>
        <w:ind w:left="142"/>
        <w:jc w:val="both"/>
        <w:rPr>
          <w:rFonts w:cs="Tahoma"/>
          <w:bCs/>
          <w:sz w:val="20"/>
          <w:szCs w:val="20"/>
        </w:rPr>
      </w:pPr>
      <w:r w:rsidRPr="004F7BB3">
        <w:rPr>
          <w:rFonts w:cs="Tahoma"/>
          <w:b/>
          <w:bCs/>
          <w:sz w:val="20"/>
          <w:szCs w:val="20"/>
        </w:rPr>
        <w:t>PONUDNIK NAVEDE LOKACIJE KJER VRŠI OBDELAVO ODPADKOV</w:t>
      </w:r>
    </w:p>
    <w:tbl>
      <w:tblPr>
        <w:tblW w:w="4936" w:type="pct"/>
        <w:jc w:val="center"/>
        <w:tblCellSpacing w:w="15" w:type="dxa"/>
        <w:tblCellMar>
          <w:top w:w="30" w:type="dxa"/>
          <w:left w:w="30" w:type="dxa"/>
          <w:bottom w:w="30" w:type="dxa"/>
          <w:right w:w="30" w:type="dxa"/>
        </w:tblCellMar>
        <w:tblLook w:val="04A0" w:firstRow="1" w:lastRow="0" w:firstColumn="1" w:lastColumn="0" w:noHBand="0" w:noVBand="1"/>
      </w:tblPr>
      <w:tblGrid>
        <w:gridCol w:w="125"/>
        <w:gridCol w:w="9245"/>
      </w:tblGrid>
      <w:tr w:rsidR="004F7BB3" w:rsidRPr="004F7BB3" w14:paraId="7E1495B1" w14:textId="77777777" w:rsidTr="0038438C">
        <w:trPr>
          <w:tblCellSpacing w:w="15" w:type="dxa"/>
          <w:jc w:val="center"/>
        </w:trPr>
        <w:tc>
          <w:tcPr>
            <w:tcW w:w="43" w:type="pct"/>
            <w:vAlign w:val="center"/>
          </w:tcPr>
          <w:p w14:paraId="4F7DC91A" w14:textId="77777777" w:rsidR="004F7BB3" w:rsidRPr="004F7BB3" w:rsidRDefault="004F7BB3" w:rsidP="0038438C">
            <w:pPr>
              <w:keepLines/>
              <w:widowControl w:val="0"/>
              <w:rPr>
                <w:rFonts w:cs="Tahoma"/>
                <w:sz w:val="20"/>
                <w:szCs w:val="20"/>
              </w:rPr>
            </w:pPr>
          </w:p>
        </w:tc>
        <w:tc>
          <w:tcPr>
            <w:tcW w:w="4909" w:type="pct"/>
            <w:tcBorders>
              <w:top w:val="single" w:sz="4" w:space="0" w:color="auto"/>
              <w:left w:val="single" w:sz="4" w:space="0" w:color="auto"/>
              <w:bottom w:val="single" w:sz="4" w:space="0" w:color="auto"/>
              <w:right w:val="single" w:sz="4" w:space="0" w:color="auto"/>
            </w:tcBorders>
            <w:hideMark/>
          </w:tcPr>
          <w:tbl>
            <w:tblPr>
              <w:tblW w:w="0" w:type="auto"/>
              <w:tblCellSpacing w:w="15" w:type="dxa"/>
              <w:tblLook w:val="04A0" w:firstRow="1" w:lastRow="0" w:firstColumn="1" w:lastColumn="0" w:noHBand="0" w:noVBand="1"/>
            </w:tblPr>
            <w:tblGrid>
              <w:gridCol w:w="1269"/>
              <w:gridCol w:w="4688"/>
            </w:tblGrid>
            <w:tr w:rsidR="004F7BB3" w:rsidRPr="004F7BB3" w14:paraId="55DCC702" w14:textId="77777777" w:rsidTr="0038438C">
              <w:trPr>
                <w:tblHeader/>
                <w:tblCellSpacing w:w="15" w:type="dxa"/>
              </w:trPr>
              <w:tc>
                <w:tcPr>
                  <w:tcW w:w="0" w:type="auto"/>
                  <w:tcMar>
                    <w:top w:w="15" w:type="dxa"/>
                    <w:left w:w="15" w:type="dxa"/>
                    <w:bottom w:w="15" w:type="dxa"/>
                    <w:right w:w="15" w:type="dxa"/>
                  </w:tcMar>
                  <w:vAlign w:val="center"/>
                  <w:hideMark/>
                </w:tcPr>
                <w:p w14:paraId="2798CF60" w14:textId="77777777" w:rsidR="004F7BB3" w:rsidRPr="004F7BB3" w:rsidRDefault="004F7BB3" w:rsidP="0038438C">
                  <w:pPr>
                    <w:keepLines/>
                    <w:widowControl w:val="0"/>
                    <w:jc w:val="center"/>
                    <w:rPr>
                      <w:rFonts w:cs="Tahoma"/>
                      <w:b/>
                      <w:bCs/>
                      <w:sz w:val="20"/>
                      <w:szCs w:val="20"/>
                    </w:rPr>
                  </w:pPr>
                  <w:r w:rsidRPr="004F7BB3">
                    <w:rPr>
                      <w:rFonts w:cs="Tahoma"/>
                      <w:bCs/>
                      <w:sz w:val="20"/>
                      <w:szCs w:val="20"/>
                    </w:rPr>
                    <w:t>Naziv lokacije</w:t>
                  </w:r>
                </w:p>
              </w:tc>
              <w:tc>
                <w:tcPr>
                  <w:tcW w:w="4643" w:type="dxa"/>
                  <w:tcMar>
                    <w:top w:w="15" w:type="dxa"/>
                    <w:left w:w="15" w:type="dxa"/>
                    <w:bottom w:w="15" w:type="dxa"/>
                    <w:right w:w="15" w:type="dxa"/>
                  </w:tcMar>
                  <w:vAlign w:val="center"/>
                  <w:hideMark/>
                </w:tcPr>
                <w:p w14:paraId="2C58630D" w14:textId="77777777" w:rsidR="004F7BB3" w:rsidRPr="004F7BB3" w:rsidRDefault="004F7BB3" w:rsidP="0038438C">
                  <w:pPr>
                    <w:keepLines/>
                    <w:widowControl w:val="0"/>
                    <w:jc w:val="center"/>
                    <w:rPr>
                      <w:rFonts w:cs="Tahoma"/>
                      <w:b/>
                      <w:bCs/>
                      <w:sz w:val="20"/>
                      <w:szCs w:val="20"/>
                    </w:rPr>
                  </w:pPr>
                  <w:r w:rsidRPr="004F7BB3">
                    <w:rPr>
                      <w:rFonts w:cs="Tahoma"/>
                      <w:bCs/>
                      <w:sz w:val="20"/>
                      <w:szCs w:val="20"/>
                    </w:rPr>
                    <w:t>Naslov</w:t>
                  </w:r>
                </w:p>
              </w:tc>
            </w:tr>
            <w:tr w:rsidR="004F7BB3" w:rsidRPr="004F7BB3" w14:paraId="03ABF6BE" w14:textId="77777777" w:rsidTr="0038438C">
              <w:trPr>
                <w:tblCellSpacing w:w="15" w:type="dxa"/>
              </w:trPr>
              <w:tc>
                <w:tcPr>
                  <w:tcW w:w="0" w:type="auto"/>
                  <w:tcMar>
                    <w:top w:w="15" w:type="dxa"/>
                    <w:left w:w="15" w:type="dxa"/>
                    <w:bottom w:w="15" w:type="dxa"/>
                    <w:right w:w="15" w:type="dxa"/>
                  </w:tcMar>
                  <w:vAlign w:val="center"/>
                </w:tcPr>
                <w:p w14:paraId="11CB770A" w14:textId="77777777" w:rsidR="004F7BB3" w:rsidRPr="004F7BB3" w:rsidRDefault="004F7BB3" w:rsidP="0038438C">
                  <w:pPr>
                    <w:keepLines/>
                    <w:widowControl w:val="0"/>
                    <w:rPr>
                      <w:rFonts w:cs="Tahoma"/>
                      <w:sz w:val="20"/>
                      <w:szCs w:val="20"/>
                    </w:rPr>
                  </w:pPr>
                </w:p>
              </w:tc>
              <w:tc>
                <w:tcPr>
                  <w:tcW w:w="4643" w:type="dxa"/>
                  <w:tcMar>
                    <w:top w:w="15" w:type="dxa"/>
                    <w:left w:w="15" w:type="dxa"/>
                    <w:bottom w:w="15" w:type="dxa"/>
                    <w:right w:w="15" w:type="dxa"/>
                  </w:tcMar>
                  <w:vAlign w:val="center"/>
                </w:tcPr>
                <w:p w14:paraId="45A26FE8" w14:textId="77777777" w:rsidR="004F7BB3" w:rsidRPr="004F7BB3" w:rsidRDefault="004F7BB3" w:rsidP="0038438C">
                  <w:pPr>
                    <w:keepLines/>
                    <w:widowControl w:val="0"/>
                    <w:rPr>
                      <w:rFonts w:cs="Tahoma"/>
                      <w:sz w:val="20"/>
                      <w:szCs w:val="20"/>
                    </w:rPr>
                  </w:pPr>
                </w:p>
              </w:tc>
            </w:tr>
            <w:tr w:rsidR="004F7BB3" w:rsidRPr="004F7BB3" w14:paraId="64D1A869" w14:textId="77777777" w:rsidTr="0038438C">
              <w:trPr>
                <w:tblCellSpacing w:w="15" w:type="dxa"/>
              </w:trPr>
              <w:tc>
                <w:tcPr>
                  <w:tcW w:w="0" w:type="auto"/>
                  <w:tcMar>
                    <w:top w:w="15" w:type="dxa"/>
                    <w:left w:w="15" w:type="dxa"/>
                    <w:bottom w:w="15" w:type="dxa"/>
                    <w:right w:w="15" w:type="dxa"/>
                  </w:tcMar>
                  <w:vAlign w:val="center"/>
                </w:tcPr>
                <w:p w14:paraId="77259A3B" w14:textId="77777777" w:rsidR="004F7BB3" w:rsidRPr="004F7BB3" w:rsidRDefault="004F7BB3" w:rsidP="0038438C">
                  <w:pPr>
                    <w:keepLines/>
                    <w:widowControl w:val="0"/>
                    <w:rPr>
                      <w:rFonts w:cs="Tahoma"/>
                      <w:sz w:val="20"/>
                      <w:szCs w:val="20"/>
                    </w:rPr>
                  </w:pPr>
                </w:p>
              </w:tc>
              <w:tc>
                <w:tcPr>
                  <w:tcW w:w="4643" w:type="dxa"/>
                  <w:tcMar>
                    <w:top w:w="15" w:type="dxa"/>
                    <w:left w:w="15" w:type="dxa"/>
                    <w:bottom w:w="15" w:type="dxa"/>
                    <w:right w:w="15" w:type="dxa"/>
                  </w:tcMar>
                  <w:vAlign w:val="center"/>
                </w:tcPr>
                <w:p w14:paraId="789AC703" w14:textId="77777777" w:rsidR="004F7BB3" w:rsidRPr="004F7BB3" w:rsidRDefault="004F7BB3" w:rsidP="0038438C">
                  <w:pPr>
                    <w:keepLines/>
                    <w:widowControl w:val="0"/>
                    <w:rPr>
                      <w:rFonts w:cs="Tahoma"/>
                      <w:sz w:val="20"/>
                      <w:szCs w:val="20"/>
                    </w:rPr>
                  </w:pPr>
                </w:p>
              </w:tc>
            </w:tr>
            <w:tr w:rsidR="004F7BB3" w:rsidRPr="004F7BB3" w14:paraId="31FC79C0" w14:textId="77777777" w:rsidTr="0038438C">
              <w:trPr>
                <w:tblCellSpacing w:w="15" w:type="dxa"/>
              </w:trPr>
              <w:tc>
                <w:tcPr>
                  <w:tcW w:w="0" w:type="auto"/>
                  <w:tcMar>
                    <w:top w:w="15" w:type="dxa"/>
                    <w:left w:w="15" w:type="dxa"/>
                    <w:bottom w:w="15" w:type="dxa"/>
                    <w:right w:w="15" w:type="dxa"/>
                  </w:tcMar>
                  <w:vAlign w:val="center"/>
                </w:tcPr>
                <w:p w14:paraId="5A36BAC1" w14:textId="77777777" w:rsidR="004F7BB3" w:rsidRPr="004F7BB3" w:rsidRDefault="004F7BB3" w:rsidP="0038438C">
                  <w:pPr>
                    <w:keepLines/>
                    <w:widowControl w:val="0"/>
                    <w:rPr>
                      <w:rFonts w:cs="Tahoma"/>
                      <w:sz w:val="20"/>
                      <w:szCs w:val="20"/>
                    </w:rPr>
                  </w:pPr>
                </w:p>
              </w:tc>
              <w:tc>
                <w:tcPr>
                  <w:tcW w:w="4643" w:type="dxa"/>
                  <w:tcMar>
                    <w:top w:w="15" w:type="dxa"/>
                    <w:left w:w="15" w:type="dxa"/>
                    <w:bottom w:w="15" w:type="dxa"/>
                    <w:right w:w="15" w:type="dxa"/>
                  </w:tcMar>
                  <w:vAlign w:val="center"/>
                </w:tcPr>
                <w:p w14:paraId="00A76C90" w14:textId="77777777" w:rsidR="004F7BB3" w:rsidRPr="004F7BB3" w:rsidRDefault="004F7BB3" w:rsidP="0038438C">
                  <w:pPr>
                    <w:keepLines/>
                    <w:widowControl w:val="0"/>
                    <w:rPr>
                      <w:rFonts w:cs="Tahoma"/>
                      <w:sz w:val="20"/>
                      <w:szCs w:val="20"/>
                    </w:rPr>
                  </w:pPr>
                </w:p>
              </w:tc>
            </w:tr>
            <w:tr w:rsidR="004F7BB3" w:rsidRPr="004F7BB3" w14:paraId="7656DF8F" w14:textId="77777777" w:rsidTr="0038438C">
              <w:trPr>
                <w:tblCellSpacing w:w="15" w:type="dxa"/>
              </w:trPr>
              <w:tc>
                <w:tcPr>
                  <w:tcW w:w="0" w:type="auto"/>
                  <w:tcMar>
                    <w:top w:w="15" w:type="dxa"/>
                    <w:left w:w="15" w:type="dxa"/>
                    <w:bottom w:w="15" w:type="dxa"/>
                    <w:right w:w="15" w:type="dxa"/>
                  </w:tcMar>
                  <w:vAlign w:val="center"/>
                </w:tcPr>
                <w:p w14:paraId="3DD77F63" w14:textId="77777777" w:rsidR="004F7BB3" w:rsidRPr="004F7BB3" w:rsidRDefault="004F7BB3" w:rsidP="0038438C">
                  <w:pPr>
                    <w:keepLines/>
                    <w:widowControl w:val="0"/>
                    <w:rPr>
                      <w:rFonts w:cs="Tahoma"/>
                      <w:sz w:val="20"/>
                      <w:szCs w:val="20"/>
                    </w:rPr>
                  </w:pPr>
                </w:p>
              </w:tc>
              <w:tc>
                <w:tcPr>
                  <w:tcW w:w="4643" w:type="dxa"/>
                  <w:tcMar>
                    <w:top w:w="15" w:type="dxa"/>
                    <w:left w:w="15" w:type="dxa"/>
                    <w:bottom w:w="15" w:type="dxa"/>
                    <w:right w:w="15" w:type="dxa"/>
                  </w:tcMar>
                  <w:vAlign w:val="center"/>
                </w:tcPr>
                <w:p w14:paraId="0F3EC6A2" w14:textId="77777777" w:rsidR="004F7BB3" w:rsidRPr="004F7BB3" w:rsidRDefault="004F7BB3" w:rsidP="0038438C">
                  <w:pPr>
                    <w:keepLines/>
                    <w:widowControl w:val="0"/>
                    <w:rPr>
                      <w:rFonts w:cs="Tahoma"/>
                      <w:sz w:val="20"/>
                      <w:szCs w:val="20"/>
                    </w:rPr>
                  </w:pPr>
                </w:p>
              </w:tc>
            </w:tr>
          </w:tbl>
          <w:p w14:paraId="7DCB5F51" w14:textId="77777777" w:rsidR="004F7BB3" w:rsidRPr="004F7BB3" w:rsidRDefault="004F7BB3" w:rsidP="0038438C">
            <w:pPr>
              <w:keepLines/>
              <w:widowControl w:val="0"/>
              <w:rPr>
                <w:rFonts w:cs="Tahoma"/>
                <w:sz w:val="20"/>
                <w:szCs w:val="20"/>
              </w:rPr>
            </w:pPr>
          </w:p>
        </w:tc>
      </w:tr>
    </w:tbl>
    <w:p w14:paraId="76BF9D76" w14:textId="77777777" w:rsidR="004F7BB3" w:rsidRPr="004F7BB3" w:rsidRDefault="004F7BB3" w:rsidP="004F7BB3">
      <w:pPr>
        <w:keepLines/>
        <w:widowControl w:val="0"/>
        <w:jc w:val="both"/>
        <w:rPr>
          <w:rFonts w:cs="Tahoma"/>
          <w:noProof/>
          <w:sz w:val="20"/>
          <w:szCs w:val="20"/>
        </w:rPr>
      </w:pPr>
    </w:p>
    <w:p w14:paraId="3008A2F1" w14:textId="77777777" w:rsidR="004F7BB3" w:rsidRPr="004F7BB3" w:rsidRDefault="004F7BB3" w:rsidP="004F7BB3">
      <w:pPr>
        <w:keepLines/>
        <w:widowControl w:val="0"/>
        <w:jc w:val="both"/>
        <w:rPr>
          <w:rFonts w:cs="Tahoma"/>
          <w:noProof/>
          <w:sz w:val="20"/>
          <w:szCs w:val="20"/>
        </w:rPr>
      </w:pPr>
    </w:p>
    <w:p w14:paraId="565FC0C1" w14:textId="77777777" w:rsidR="004F7BB3" w:rsidRPr="004F7BB3" w:rsidRDefault="004F7BB3" w:rsidP="004F7BB3">
      <w:pPr>
        <w:keepLines/>
        <w:widowControl w:val="0"/>
        <w:rPr>
          <w:rFonts w:cs="Tahoma"/>
          <w:noProof/>
          <w:sz w:val="20"/>
          <w:szCs w:val="20"/>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4F7BB3" w:rsidRPr="004F7BB3" w14:paraId="30D2B993" w14:textId="77777777" w:rsidTr="0038438C">
        <w:trPr>
          <w:trHeight w:val="235"/>
        </w:trPr>
        <w:tc>
          <w:tcPr>
            <w:tcW w:w="3427" w:type="dxa"/>
            <w:tcBorders>
              <w:bottom w:val="single" w:sz="4" w:space="0" w:color="auto"/>
            </w:tcBorders>
          </w:tcPr>
          <w:p w14:paraId="327297B6" w14:textId="77777777" w:rsidR="004F7BB3" w:rsidRPr="004F7BB3" w:rsidRDefault="004F7BB3" w:rsidP="0038438C">
            <w:pPr>
              <w:keepLines/>
              <w:widowControl w:val="0"/>
              <w:jc w:val="both"/>
              <w:rPr>
                <w:rFonts w:cs="Tahoma"/>
                <w:noProof/>
                <w:snapToGrid w:val="0"/>
                <w:color w:val="000000"/>
                <w:sz w:val="20"/>
                <w:szCs w:val="20"/>
              </w:rPr>
            </w:pPr>
          </w:p>
        </w:tc>
        <w:tc>
          <w:tcPr>
            <w:tcW w:w="2999" w:type="dxa"/>
          </w:tcPr>
          <w:p w14:paraId="7132F4A9" w14:textId="77777777" w:rsidR="004F7BB3" w:rsidRPr="004F7BB3" w:rsidRDefault="004F7BB3" w:rsidP="0038438C">
            <w:pPr>
              <w:keepLines/>
              <w:widowControl w:val="0"/>
              <w:jc w:val="center"/>
              <w:rPr>
                <w:rFonts w:cs="Tahoma"/>
                <w:noProof/>
                <w:snapToGrid w:val="0"/>
                <w:color w:val="000000"/>
                <w:sz w:val="20"/>
                <w:szCs w:val="20"/>
              </w:rPr>
            </w:pPr>
          </w:p>
        </w:tc>
        <w:tc>
          <w:tcPr>
            <w:tcW w:w="3142" w:type="dxa"/>
            <w:tcBorders>
              <w:bottom w:val="single" w:sz="4" w:space="0" w:color="auto"/>
            </w:tcBorders>
          </w:tcPr>
          <w:p w14:paraId="4AE0E58A" w14:textId="77777777" w:rsidR="004F7BB3" w:rsidRPr="004F7BB3" w:rsidRDefault="004F7BB3" w:rsidP="0038438C">
            <w:pPr>
              <w:keepLines/>
              <w:widowControl w:val="0"/>
              <w:tabs>
                <w:tab w:val="left" w:pos="567"/>
                <w:tab w:val="num" w:pos="851"/>
                <w:tab w:val="left" w:pos="993"/>
              </w:tabs>
              <w:jc w:val="both"/>
              <w:rPr>
                <w:rFonts w:cs="Tahoma"/>
                <w:noProof/>
                <w:snapToGrid w:val="0"/>
                <w:color w:val="000000"/>
                <w:sz w:val="20"/>
                <w:szCs w:val="20"/>
              </w:rPr>
            </w:pPr>
          </w:p>
        </w:tc>
      </w:tr>
      <w:tr w:rsidR="004F7BB3" w:rsidRPr="004F7BB3" w14:paraId="6D703BEF" w14:textId="77777777" w:rsidTr="0038438C">
        <w:trPr>
          <w:trHeight w:val="235"/>
        </w:trPr>
        <w:tc>
          <w:tcPr>
            <w:tcW w:w="3427" w:type="dxa"/>
            <w:tcBorders>
              <w:top w:val="single" w:sz="4" w:space="0" w:color="auto"/>
            </w:tcBorders>
          </w:tcPr>
          <w:p w14:paraId="1F25F919" w14:textId="77777777" w:rsidR="004F7BB3" w:rsidRPr="004F7BB3" w:rsidRDefault="004F7BB3" w:rsidP="0038438C">
            <w:pPr>
              <w:keepLines/>
              <w:widowControl w:val="0"/>
              <w:jc w:val="center"/>
              <w:rPr>
                <w:rFonts w:cs="Tahoma"/>
                <w:noProof/>
                <w:snapToGrid w:val="0"/>
                <w:color w:val="000000"/>
                <w:sz w:val="20"/>
                <w:szCs w:val="20"/>
              </w:rPr>
            </w:pPr>
            <w:r w:rsidRPr="004F7BB3">
              <w:rPr>
                <w:rFonts w:cs="Tahoma"/>
                <w:noProof/>
                <w:snapToGrid w:val="0"/>
                <w:color w:val="000000"/>
                <w:sz w:val="20"/>
                <w:szCs w:val="20"/>
              </w:rPr>
              <w:t>(kraj, datum)</w:t>
            </w:r>
          </w:p>
        </w:tc>
        <w:tc>
          <w:tcPr>
            <w:tcW w:w="2999" w:type="dxa"/>
          </w:tcPr>
          <w:p w14:paraId="0ED1EC82" w14:textId="77777777" w:rsidR="004F7BB3" w:rsidRPr="004F7BB3" w:rsidRDefault="004F7BB3" w:rsidP="0038438C">
            <w:pPr>
              <w:keepLines/>
              <w:widowControl w:val="0"/>
              <w:jc w:val="center"/>
              <w:rPr>
                <w:rFonts w:cs="Tahoma"/>
                <w:noProof/>
                <w:snapToGrid w:val="0"/>
                <w:color w:val="000000"/>
                <w:sz w:val="20"/>
                <w:szCs w:val="20"/>
              </w:rPr>
            </w:pPr>
            <w:r w:rsidRPr="004F7BB3">
              <w:rPr>
                <w:rFonts w:cs="Tahoma"/>
                <w:noProof/>
                <w:snapToGrid w:val="0"/>
                <w:color w:val="000000"/>
                <w:sz w:val="20"/>
                <w:szCs w:val="20"/>
              </w:rPr>
              <w:t>žig</w:t>
            </w:r>
          </w:p>
        </w:tc>
        <w:tc>
          <w:tcPr>
            <w:tcW w:w="3142" w:type="dxa"/>
            <w:tcBorders>
              <w:top w:val="single" w:sz="4" w:space="0" w:color="auto"/>
            </w:tcBorders>
          </w:tcPr>
          <w:p w14:paraId="266AE216" w14:textId="77777777" w:rsidR="004F7BB3" w:rsidRPr="004F7BB3" w:rsidRDefault="004F7BB3" w:rsidP="0038438C">
            <w:pPr>
              <w:keepLines/>
              <w:widowControl w:val="0"/>
              <w:jc w:val="both"/>
              <w:rPr>
                <w:rFonts w:cs="Tahoma"/>
                <w:noProof/>
                <w:snapToGrid w:val="0"/>
                <w:color w:val="000000"/>
                <w:sz w:val="20"/>
                <w:szCs w:val="20"/>
              </w:rPr>
            </w:pPr>
            <w:r w:rsidRPr="004F7BB3">
              <w:rPr>
                <w:rFonts w:cs="Tahoma"/>
                <w:noProof/>
                <w:snapToGrid w:val="0"/>
                <w:color w:val="000000"/>
                <w:sz w:val="20"/>
                <w:szCs w:val="20"/>
              </w:rPr>
              <w:t>(Ime in priimek ter podpis ponudnika)</w:t>
            </w:r>
          </w:p>
        </w:tc>
      </w:tr>
    </w:tbl>
    <w:p w14:paraId="05B826C8" w14:textId="77777777" w:rsidR="004F7BB3" w:rsidRPr="004F7BB3" w:rsidRDefault="004F7BB3" w:rsidP="004F7BB3">
      <w:pPr>
        <w:keepLines/>
        <w:widowControl w:val="0"/>
        <w:rPr>
          <w:rFonts w:cs="Tahoma"/>
          <w:noProof/>
          <w:sz w:val="20"/>
          <w:szCs w:val="20"/>
        </w:rPr>
      </w:pPr>
    </w:p>
    <w:p w14:paraId="04B469F4" w14:textId="77777777" w:rsidR="004F7BB3" w:rsidRPr="004F7BB3" w:rsidRDefault="004F7BB3" w:rsidP="004F7BB3">
      <w:pPr>
        <w:keepLines/>
        <w:widowControl w:val="0"/>
        <w:rPr>
          <w:rFonts w:cs="Tahoma"/>
          <w:b/>
          <w:i/>
          <w:noProof/>
          <w:sz w:val="20"/>
          <w:szCs w:val="20"/>
        </w:rPr>
      </w:pPr>
    </w:p>
    <w:p w14:paraId="185157F6" w14:textId="77777777" w:rsidR="004F7BB3" w:rsidRPr="004F7BB3" w:rsidRDefault="004F7BB3" w:rsidP="004F7BB3">
      <w:pPr>
        <w:keepLines/>
        <w:widowControl w:val="0"/>
        <w:rPr>
          <w:rFonts w:cs="Tahoma"/>
          <w:b/>
          <w:i/>
          <w:noProof/>
          <w:sz w:val="20"/>
          <w:szCs w:val="20"/>
        </w:rPr>
      </w:pPr>
    </w:p>
    <w:p w14:paraId="03A83331" w14:textId="77777777" w:rsidR="004F7BB3" w:rsidRPr="004F7BB3" w:rsidRDefault="004F7BB3" w:rsidP="004F7BB3">
      <w:pPr>
        <w:keepLines/>
        <w:widowControl w:val="0"/>
        <w:rPr>
          <w:rFonts w:cs="Tahoma"/>
          <w:b/>
          <w:i/>
          <w:noProof/>
          <w:sz w:val="20"/>
          <w:szCs w:val="20"/>
        </w:rPr>
      </w:pPr>
    </w:p>
    <w:p w14:paraId="66C08277" w14:textId="77777777" w:rsidR="004F7BB3" w:rsidRPr="004F7BB3" w:rsidRDefault="004F7BB3" w:rsidP="004F7BB3">
      <w:pPr>
        <w:keepLines/>
        <w:widowControl w:val="0"/>
        <w:rPr>
          <w:rFonts w:cs="Tahoma"/>
          <w:b/>
          <w:i/>
          <w:noProof/>
          <w:sz w:val="20"/>
          <w:szCs w:val="20"/>
        </w:rPr>
      </w:pPr>
    </w:p>
    <w:p w14:paraId="0259FAC2" w14:textId="77777777" w:rsidR="004F7BB3" w:rsidRPr="004F7BB3" w:rsidRDefault="004F7BB3" w:rsidP="004F7BB3">
      <w:pPr>
        <w:keepLines/>
        <w:widowControl w:val="0"/>
        <w:rPr>
          <w:rFonts w:cs="Tahoma"/>
          <w:b/>
          <w:i/>
          <w:noProof/>
          <w:sz w:val="20"/>
          <w:szCs w:val="20"/>
        </w:rPr>
      </w:pPr>
    </w:p>
    <w:p w14:paraId="50F58AB0" w14:textId="77777777" w:rsidR="004F7BB3" w:rsidRPr="004F7BB3" w:rsidRDefault="004F7BB3" w:rsidP="004F7BB3">
      <w:pPr>
        <w:keepLines/>
        <w:widowControl w:val="0"/>
        <w:rPr>
          <w:rFonts w:cs="Tahoma"/>
          <w:noProof/>
          <w:sz w:val="20"/>
          <w:szCs w:val="20"/>
        </w:rPr>
      </w:pPr>
      <w:r w:rsidRPr="004F7BB3">
        <w:rPr>
          <w:rFonts w:cs="Tahoma"/>
          <w:b/>
          <w:i/>
          <w:noProof/>
          <w:sz w:val="20"/>
          <w:szCs w:val="20"/>
        </w:rPr>
        <w:t xml:space="preserve">Navodilo: </w:t>
      </w:r>
      <w:r w:rsidRPr="004F7BB3">
        <w:rPr>
          <w:rFonts w:cs="Tahoma"/>
          <w:i/>
          <w:noProof/>
          <w:sz w:val="20"/>
          <w:szCs w:val="20"/>
        </w:rPr>
        <w:t xml:space="preserve">Ponudnik </w:t>
      </w:r>
      <w:r w:rsidRPr="004F7BB3">
        <w:rPr>
          <w:rFonts w:cs="Tahoma"/>
          <w:i/>
          <w:noProof/>
          <w:sz w:val="20"/>
          <w:szCs w:val="20"/>
          <w:u w:val="single"/>
        </w:rPr>
        <w:t>obrazec</w:t>
      </w:r>
      <w:r w:rsidRPr="004F7BB3">
        <w:rPr>
          <w:rFonts w:cs="Tahoma"/>
          <w:b/>
          <w:i/>
          <w:noProof/>
          <w:sz w:val="20"/>
          <w:szCs w:val="20"/>
        </w:rPr>
        <w:t xml:space="preserve"> </w:t>
      </w:r>
      <w:r w:rsidRPr="004F7BB3">
        <w:rPr>
          <w:rFonts w:cs="Tahoma"/>
          <w:i/>
          <w:noProof/>
          <w:sz w:val="20"/>
          <w:szCs w:val="20"/>
        </w:rPr>
        <w:t>v okviru sistema e-JN</w:t>
      </w:r>
      <w:r w:rsidRPr="004F7BB3">
        <w:rPr>
          <w:rFonts w:cs="Tahoma"/>
          <w:b/>
          <w:i/>
          <w:noProof/>
          <w:sz w:val="20"/>
          <w:szCs w:val="20"/>
        </w:rPr>
        <w:t xml:space="preserve"> </w:t>
      </w:r>
      <w:r w:rsidRPr="004F7BB3">
        <w:rPr>
          <w:rFonts w:cs="Tahoma"/>
          <w:b/>
          <w:i/>
          <w:noProof/>
          <w:sz w:val="20"/>
          <w:szCs w:val="20"/>
          <w:u w:val="single"/>
        </w:rPr>
        <w:t>naloži v Razdelek »DOKUMENTI«, del »Ostale priloge«!!!</w:t>
      </w:r>
    </w:p>
    <w:p w14:paraId="3392309B" w14:textId="77777777" w:rsidR="00DF26BA" w:rsidRDefault="00DF26BA" w:rsidP="00DF26BA">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DF26BA" w:rsidRPr="00D172C0" w14:paraId="034E8EC9" w14:textId="77777777" w:rsidTr="0038438C">
        <w:tc>
          <w:tcPr>
            <w:tcW w:w="8008" w:type="dxa"/>
            <w:tcBorders>
              <w:top w:val="single" w:sz="4" w:space="0" w:color="auto"/>
              <w:bottom w:val="single" w:sz="4" w:space="0" w:color="auto"/>
            </w:tcBorders>
          </w:tcPr>
          <w:p w14:paraId="0A5F7923" w14:textId="4AC1462A" w:rsidR="00DF26BA" w:rsidRPr="00763FFE" w:rsidRDefault="00DF26BA" w:rsidP="0038438C">
            <w:pPr>
              <w:keepNext/>
              <w:keepLines/>
              <w:rPr>
                <w:rFonts w:cs="Tahoma"/>
                <w:sz w:val="20"/>
                <w:szCs w:val="20"/>
              </w:rPr>
            </w:pPr>
            <w:r w:rsidRPr="00763FFE">
              <w:rPr>
                <w:sz w:val="20"/>
                <w:szCs w:val="20"/>
              </w:rPr>
              <w:br w:type="page"/>
            </w:r>
            <w:r w:rsidRPr="00763FFE">
              <w:rPr>
                <w:rFonts w:cs="Tahoma"/>
                <w:sz w:val="20"/>
                <w:szCs w:val="20"/>
              </w:rPr>
              <w:br w:type="page"/>
              <w:t xml:space="preserve">POSTOPEK RAVNANJA Z </w:t>
            </w:r>
            <w:r>
              <w:rPr>
                <w:rFonts w:cs="Tahoma"/>
                <w:sz w:val="20"/>
                <w:szCs w:val="20"/>
              </w:rPr>
              <w:t>ODPADKOM</w:t>
            </w:r>
          </w:p>
        </w:tc>
        <w:tc>
          <w:tcPr>
            <w:tcW w:w="1560" w:type="dxa"/>
            <w:tcBorders>
              <w:top w:val="single" w:sz="4" w:space="0" w:color="auto"/>
              <w:bottom w:val="single" w:sz="4" w:space="0" w:color="auto"/>
            </w:tcBorders>
          </w:tcPr>
          <w:p w14:paraId="0BB6EA7E" w14:textId="1E3FB24C" w:rsidR="00DF26BA" w:rsidRPr="00763FFE" w:rsidRDefault="00DF26BA" w:rsidP="0038438C">
            <w:pPr>
              <w:keepNext/>
              <w:keepLines/>
              <w:rPr>
                <w:rFonts w:cs="Tahoma"/>
                <w:b/>
                <w:i/>
                <w:sz w:val="20"/>
                <w:szCs w:val="20"/>
              </w:rPr>
            </w:pPr>
            <w:r w:rsidRPr="00763FFE">
              <w:rPr>
                <w:rFonts w:cs="Tahoma"/>
                <w:b/>
                <w:i/>
                <w:sz w:val="20"/>
                <w:szCs w:val="20"/>
              </w:rPr>
              <w:t xml:space="preserve">Priloga </w:t>
            </w:r>
            <w:r w:rsidR="004F7BB3">
              <w:rPr>
                <w:rFonts w:cs="Tahoma"/>
                <w:b/>
                <w:i/>
                <w:sz w:val="20"/>
                <w:szCs w:val="20"/>
              </w:rPr>
              <w:t>8</w:t>
            </w:r>
          </w:p>
        </w:tc>
      </w:tr>
    </w:tbl>
    <w:p w14:paraId="77C87288" w14:textId="77777777" w:rsidR="00DF26BA" w:rsidRPr="00D172C0" w:rsidRDefault="00DF26BA" w:rsidP="00DF26BA">
      <w:pPr>
        <w:keepNext/>
        <w:keepLines/>
        <w:rPr>
          <w:rFonts w:cs="Tahoma"/>
        </w:rPr>
      </w:pPr>
    </w:p>
    <w:p w14:paraId="5FDED07B" w14:textId="33BF4011" w:rsidR="00DF26BA" w:rsidRPr="00DF26BA" w:rsidRDefault="00DF26BA" w:rsidP="00DF26BA">
      <w:pPr>
        <w:keepNext/>
        <w:keepLines/>
        <w:jc w:val="both"/>
        <w:rPr>
          <w:rFonts w:cs="Tahoma"/>
          <w:sz w:val="20"/>
          <w:szCs w:val="20"/>
        </w:rPr>
      </w:pPr>
      <w:r w:rsidRPr="00DF26BA">
        <w:rPr>
          <w:rFonts w:cs="Tahoma"/>
          <w:sz w:val="20"/>
          <w:szCs w:val="20"/>
        </w:rPr>
        <w:t xml:space="preserve">Ponudnik za to prilogo priloži postopek ravnanja z odpadkom z EWC oznako </w:t>
      </w:r>
      <w:bookmarkStart w:id="15" w:name="_Hlk194323047"/>
      <w:r w:rsidRPr="00DF26BA">
        <w:rPr>
          <w:rFonts w:cs="Tahoma"/>
          <w:sz w:val="20"/>
          <w:szCs w:val="20"/>
        </w:rPr>
        <w:t>13 05 02, 13 05 07 in 19 08 02</w:t>
      </w:r>
      <w:bookmarkEnd w:id="15"/>
      <w:r w:rsidRPr="00DF26BA">
        <w:rPr>
          <w:rFonts w:cs="Tahoma"/>
          <w:sz w:val="20"/>
          <w:szCs w:val="20"/>
        </w:rPr>
        <w:t>.</w:t>
      </w:r>
    </w:p>
    <w:p w14:paraId="6944D927" w14:textId="77777777" w:rsidR="00DF26BA" w:rsidRPr="00DF26BA" w:rsidRDefault="00DF26BA" w:rsidP="00DF26BA">
      <w:pPr>
        <w:keepNext/>
        <w:keepLines/>
        <w:jc w:val="both"/>
        <w:rPr>
          <w:rFonts w:cs="Tahoma"/>
          <w:sz w:val="20"/>
          <w:szCs w:val="20"/>
        </w:rPr>
      </w:pPr>
    </w:p>
    <w:p w14:paraId="114B9180" w14:textId="43506751" w:rsidR="00DF26BA" w:rsidRPr="00DF26BA" w:rsidRDefault="00DF26BA" w:rsidP="00DF26BA">
      <w:pPr>
        <w:keepNext/>
        <w:keepLines/>
        <w:jc w:val="both"/>
        <w:rPr>
          <w:rFonts w:cs="Tahoma"/>
          <w:sz w:val="20"/>
          <w:szCs w:val="20"/>
        </w:rPr>
      </w:pPr>
      <w:r w:rsidRPr="00DF26BA">
        <w:rPr>
          <w:rFonts w:cs="Tahoma"/>
          <w:sz w:val="20"/>
          <w:szCs w:val="20"/>
        </w:rPr>
        <w:t>Ponudnik mora v ponudbi opisati/navesti predviden postopek ravnanja z odpadkom - Načrt zbiranja odpadka, če gre za zbiralca, in Načrt ravnanja z odpadkom</w:t>
      </w:r>
      <w:r w:rsidR="002304B0">
        <w:rPr>
          <w:rFonts w:cs="Tahoma"/>
          <w:sz w:val="20"/>
          <w:szCs w:val="20"/>
        </w:rPr>
        <w:t xml:space="preserve">, </w:t>
      </w:r>
      <w:r w:rsidRPr="00DF26BA">
        <w:rPr>
          <w:rFonts w:cs="Tahoma"/>
          <w:sz w:val="20"/>
          <w:szCs w:val="20"/>
        </w:rPr>
        <w:t xml:space="preserve">če ima za ta namen pridobljeno okoljevarstveno dovoljenje kot obdelovalec (predelava/odstranjevanje), ter predložiti ustrezna dokazila </w:t>
      </w:r>
      <w:r w:rsidRPr="00DF26BA">
        <w:rPr>
          <w:rFonts w:eastAsiaTheme="minorHAnsi" w:cs="Tahoma"/>
          <w:color w:val="000000"/>
          <w:sz w:val="20"/>
          <w:szCs w:val="20"/>
        </w:rPr>
        <w:t>postopka dokazovanja ravnanja z odpadkom z zahtevami zakonodaje.</w:t>
      </w:r>
    </w:p>
    <w:p w14:paraId="1B19974C" w14:textId="77777777" w:rsidR="00DF26BA" w:rsidRPr="00DF26BA" w:rsidRDefault="00DF26BA" w:rsidP="00DF26BA">
      <w:pPr>
        <w:keepNext/>
        <w:keepLines/>
        <w:jc w:val="both"/>
        <w:rPr>
          <w:rFonts w:cs="Tahoma"/>
          <w:sz w:val="20"/>
          <w:szCs w:val="20"/>
        </w:rPr>
      </w:pPr>
    </w:p>
    <w:p w14:paraId="62DAF840" w14:textId="268BC472" w:rsidR="00DF26BA" w:rsidRPr="00DF26BA" w:rsidRDefault="00DF26BA" w:rsidP="00DF26BA">
      <w:pPr>
        <w:autoSpaceDE w:val="0"/>
        <w:autoSpaceDN w:val="0"/>
        <w:adjustRightInd w:val="0"/>
        <w:jc w:val="both"/>
        <w:rPr>
          <w:rFonts w:cs="Tahoma"/>
          <w:sz w:val="20"/>
          <w:szCs w:val="20"/>
        </w:rPr>
      </w:pPr>
      <w:r w:rsidRPr="00DF26BA">
        <w:rPr>
          <w:rFonts w:cs="Tahoma"/>
          <w:sz w:val="20"/>
          <w:szCs w:val="20"/>
        </w:rPr>
        <w:t>Naročnik zahteva točno opredelitev lokacije zbiranja in uničenja odpadka.</w:t>
      </w:r>
    </w:p>
    <w:p w14:paraId="5AFC01E9" w14:textId="77777777" w:rsidR="00DF26BA" w:rsidRPr="00DF26BA" w:rsidRDefault="00DF26BA" w:rsidP="00DF26BA">
      <w:pPr>
        <w:autoSpaceDE w:val="0"/>
        <w:autoSpaceDN w:val="0"/>
        <w:adjustRightInd w:val="0"/>
        <w:jc w:val="both"/>
        <w:rPr>
          <w:rFonts w:cs="Tahoma"/>
          <w:sz w:val="20"/>
          <w:szCs w:val="20"/>
        </w:rPr>
      </w:pPr>
    </w:p>
    <w:p w14:paraId="6EF8B64D" w14:textId="228AEEBF" w:rsidR="00E44052" w:rsidRDefault="00DF26BA" w:rsidP="00DF26BA">
      <w:pPr>
        <w:autoSpaceDE w:val="0"/>
        <w:autoSpaceDN w:val="0"/>
        <w:adjustRightInd w:val="0"/>
        <w:jc w:val="both"/>
        <w:rPr>
          <w:rFonts w:eastAsiaTheme="minorHAnsi" w:cs="Tahoma"/>
          <w:bCs/>
          <w:color w:val="000000"/>
          <w:sz w:val="20"/>
          <w:szCs w:val="20"/>
        </w:rPr>
      </w:pPr>
      <w:r w:rsidRPr="00DF26BA">
        <w:rPr>
          <w:rFonts w:eastAsiaTheme="minorHAnsi" w:cs="Tahoma"/>
          <w:bCs/>
          <w:color w:val="000000"/>
          <w:sz w:val="20"/>
          <w:szCs w:val="20"/>
        </w:rPr>
        <w:t>Naročnik si pridržuje pravico, da od ponudnika zahteva naknadno predložitev dodatnih dokazil oz. pojasnil glede o izpolnjevanju navedenih zahtev (postopek ravnanja</w:t>
      </w:r>
      <w:r w:rsidR="00F6483C">
        <w:rPr>
          <w:rFonts w:eastAsiaTheme="minorHAnsi" w:cs="Tahoma"/>
          <w:bCs/>
          <w:color w:val="000000"/>
          <w:sz w:val="20"/>
          <w:szCs w:val="20"/>
        </w:rPr>
        <w:t>, odvoza, obdelave in uničenje</w:t>
      </w:r>
      <w:r w:rsidRPr="00DF26BA">
        <w:rPr>
          <w:rFonts w:eastAsiaTheme="minorHAnsi" w:cs="Tahoma"/>
          <w:bCs/>
          <w:color w:val="000000"/>
          <w:sz w:val="20"/>
          <w:szCs w:val="20"/>
        </w:rPr>
        <w:t xml:space="preserve"> z</w:t>
      </w:r>
      <w:r w:rsidR="00F6483C">
        <w:rPr>
          <w:rFonts w:eastAsiaTheme="minorHAnsi" w:cs="Tahoma"/>
          <w:bCs/>
          <w:color w:val="000000"/>
          <w:sz w:val="20"/>
          <w:szCs w:val="20"/>
        </w:rPr>
        <w:t xml:space="preserve"> odpadkom</w:t>
      </w:r>
      <w:r w:rsidRPr="00DF26BA">
        <w:rPr>
          <w:rFonts w:eastAsiaTheme="minorHAnsi" w:cs="Tahoma"/>
          <w:bCs/>
          <w:color w:val="000000"/>
          <w:sz w:val="20"/>
          <w:szCs w:val="20"/>
        </w:rPr>
        <w:t>).</w:t>
      </w:r>
    </w:p>
    <w:p w14:paraId="08D45F13" w14:textId="565005B6" w:rsidR="00F6483C" w:rsidRDefault="00F6483C" w:rsidP="00DF26BA">
      <w:pPr>
        <w:autoSpaceDE w:val="0"/>
        <w:autoSpaceDN w:val="0"/>
        <w:adjustRightInd w:val="0"/>
        <w:jc w:val="both"/>
        <w:rPr>
          <w:rFonts w:eastAsiaTheme="minorHAnsi" w:cs="Tahoma"/>
          <w:bCs/>
          <w:color w:val="000000"/>
          <w:sz w:val="20"/>
          <w:szCs w:val="20"/>
        </w:rPr>
      </w:pPr>
    </w:p>
    <w:p w14:paraId="56F7FE98" w14:textId="02EEE124" w:rsidR="00F6483C" w:rsidRDefault="00F6483C" w:rsidP="00DF26BA">
      <w:pPr>
        <w:autoSpaceDE w:val="0"/>
        <w:autoSpaceDN w:val="0"/>
        <w:adjustRightInd w:val="0"/>
        <w:jc w:val="both"/>
        <w:rPr>
          <w:rFonts w:eastAsiaTheme="minorHAnsi" w:cs="Tahoma"/>
          <w:bCs/>
          <w:color w:val="000000"/>
          <w:sz w:val="20"/>
          <w:szCs w:val="20"/>
        </w:rPr>
      </w:pPr>
    </w:p>
    <w:p w14:paraId="213FE657" w14:textId="1D8B5107" w:rsidR="00F6483C" w:rsidRDefault="00F6483C" w:rsidP="00DF26BA">
      <w:pPr>
        <w:autoSpaceDE w:val="0"/>
        <w:autoSpaceDN w:val="0"/>
        <w:adjustRightInd w:val="0"/>
        <w:jc w:val="both"/>
        <w:rPr>
          <w:rFonts w:eastAsiaTheme="minorHAnsi" w:cs="Tahoma"/>
          <w:bCs/>
          <w:color w:val="000000"/>
          <w:sz w:val="20"/>
          <w:szCs w:val="20"/>
        </w:rPr>
      </w:pPr>
    </w:p>
    <w:p w14:paraId="04B03E8E" w14:textId="785C8C39" w:rsidR="00F6483C" w:rsidRDefault="00F6483C" w:rsidP="00DF26BA">
      <w:pPr>
        <w:autoSpaceDE w:val="0"/>
        <w:autoSpaceDN w:val="0"/>
        <w:adjustRightInd w:val="0"/>
        <w:jc w:val="both"/>
        <w:rPr>
          <w:rFonts w:eastAsiaTheme="minorHAnsi" w:cs="Tahoma"/>
          <w:bCs/>
          <w:color w:val="000000"/>
          <w:sz w:val="20"/>
          <w:szCs w:val="20"/>
        </w:rPr>
      </w:pPr>
    </w:p>
    <w:p w14:paraId="117C6138" w14:textId="6BAA5438" w:rsidR="00F6483C" w:rsidRDefault="00F6483C" w:rsidP="00DF26BA">
      <w:pPr>
        <w:autoSpaceDE w:val="0"/>
        <w:autoSpaceDN w:val="0"/>
        <w:adjustRightInd w:val="0"/>
        <w:jc w:val="both"/>
        <w:rPr>
          <w:rFonts w:eastAsiaTheme="minorHAnsi" w:cs="Tahoma"/>
          <w:bCs/>
          <w:color w:val="000000"/>
          <w:sz w:val="20"/>
          <w:szCs w:val="20"/>
        </w:rPr>
      </w:pPr>
    </w:p>
    <w:p w14:paraId="006DCF00" w14:textId="0FAAE0C9" w:rsidR="00F6483C" w:rsidRDefault="00F6483C" w:rsidP="00DF26BA">
      <w:pPr>
        <w:autoSpaceDE w:val="0"/>
        <w:autoSpaceDN w:val="0"/>
        <w:adjustRightInd w:val="0"/>
        <w:jc w:val="both"/>
        <w:rPr>
          <w:rFonts w:eastAsiaTheme="minorHAnsi" w:cs="Tahoma"/>
          <w:bCs/>
          <w:color w:val="000000"/>
          <w:sz w:val="20"/>
          <w:szCs w:val="20"/>
        </w:rPr>
      </w:pPr>
    </w:p>
    <w:p w14:paraId="297E31D3" w14:textId="694A3079" w:rsidR="00F6483C" w:rsidRDefault="00F6483C" w:rsidP="00DF26BA">
      <w:pPr>
        <w:autoSpaceDE w:val="0"/>
        <w:autoSpaceDN w:val="0"/>
        <w:adjustRightInd w:val="0"/>
        <w:jc w:val="both"/>
        <w:rPr>
          <w:rFonts w:eastAsiaTheme="minorHAnsi" w:cs="Tahoma"/>
          <w:bCs/>
          <w:color w:val="000000"/>
          <w:sz w:val="20"/>
          <w:szCs w:val="20"/>
        </w:rPr>
      </w:pPr>
    </w:p>
    <w:p w14:paraId="5E3278B8" w14:textId="514E1C6F" w:rsidR="00F6483C" w:rsidRDefault="00F6483C" w:rsidP="00DF26BA">
      <w:pPr>
        <w:autoSpaceDE w:val="0"/>
        <w:autoSpaceDN w:val="0"/>
        <w:adjustRightInd w:val="0"/>
        <w:jc w:val="both"/>
        <w:rPr>
          <w:rFonts w:eastAsiaTheme="minorHAnsi" w:cs="Tahoma"/>
          <w:bCs/>
          <w:color w:val="000000"/>
          <w:sz w:val="20"/>
          <w:szCs w:val="20"/>
        </w:rPr>
      </w:pPr>
    </w:p>
    <w:p w14:paraId="3CA5B640" w14:textId="3C4D8C9E" w:rsidR="00F6483C" w:rsidRDefault="00F6483C" w:rsidP="00DF26BA">
      <w:pPr>
        <w:autoSpaceDE w:val="0"/>
        <w:autoSpaceDN w:val="0"/>
        <w:adjustRightInd w:val="0"/>
        <w:jc w:val="both"/>
        <w:rPr>
          <w:rFonts w:eastAsiaTheme="minorHAnsi" w:cs="Tahoma"/>
          <w:bCs/>
          <w:color w:val="000000"/>
          <w:sz w:val="20"/>
          <w:szCs w:val="20"/>
        </w:rPr>
      </w:pPr>
    </w:p>
    <w:p w14:paraId="06185B4D" w14:textId="6F733A8A" w:rsidR="00F6483C" w:rsidRDefault="00F6483C" w:rsidP="00DF26BA">
      <w:pPr>
        <w:autoSpaceDE w:val="0"/>
        <w:autoSpaceDN w:val="0"/>
        <w:adjustRightInd w:val="0"/>
        <w:jc w:val="both"/>
        <w:rPr>
          <w:rFonts w:eastAsiaTheme="minorHAnsi" w:cs="Tahoma"/>
          <w:bCs/>
          <w:color w:val="000000"/>
          <w:sz w:val="20"/>
          <w:szCs w:val="20"/>
        </w:rPr>
      </w:pPr>
    </w:p>
    <w:p w14:paraId="3299A85C" w14:textId="4BDC9E5F" w:rsidR="00F6483C" w:rsidRDefault="00F6483C" w:rsidP="00DF26BA">
      <w:pPr>
        <w:autoSpaceDE w:val="0"/>
        <w:autoSpaceDN w:val="0"/>
        <w:adjustRightInd w:val="0"/>
        <w:jc w:val="both"/>
        <w:rPr>
          <w:rFonts w:eastAsiaTheme="minorHAnsi" w:cs="Tahoma"/>
          <w:bCs/>
          <w:color w:val="000000"/>
          <w:sz w:val="20"/>
          <w:szCs w:val="20"/>
        </w:rPr>
      </w:pPr>
    </w:p>
    <w:p w14:paraId="69B49141" w14:textId="4F355649" w:rsidR="00F6483C" w:rsidRDefault="00F6483C" w:rsidP="00DF26BA">
      <w:pPr>
        <w:autoSpaceDE w:val="0"/>
        <w:autoSpaceDN w:val="0"/>
        <w:adjustRightInd w:val="0"/>
        <w:jc w:val="both"/>
        <w:rPr>
          <w:rFonts w:eastAsiaTheme="minorHAnsi" w:cs="Tahoma"/>
          <w:bCs/>
          <w:color w:val="000000"/>
          <w:sz w:val="20"/>
          <w:szCs w:val="20"/>
        </w:rPr>
      </w:pPr>
    </w:p>
    <w:p w14:paraId="4C3C0908" w14:textId="363361EE" w:rsidR="00F6483C" w:rsidRDefault="00F6483C" w:rsidP="00DF26BA">
      <w:pPr>
        <w:autoSpaceDE w:val="0"/>
        <w:autoSpaceDN w:val="0"/>
        <w:adjustRightInd w:val="0"/>
        <w:jc w:val="both"/>
        <w:rPr>
          <w:rFonts w:eastAsiaTheme="minorHAnsi" w:cs="Tahoma"/>
          <w:bCs/>
          <w:color w:val="000000"/>
          <w:sz w:val="20"/>
          <w:szCs w:val="20"/>
        </w:rPr>
      </w:pPr>
    </w:p>
    <w:p w14:paraId="6C40C21F" w14:textId="0B64173A" w:rsidR="00F6483C" w:rsidRDefault="00F6483C" w:rsidP="00DF26BA">
      <w:pPr>
        <w:autoSpaceDE w:val="0"/>
        <w:autoSpaceDN w:val="0"/>
        <w:adjustRightInd w:val="0"/>
        <w:jc w:val="both"/>
        <w:rPr>
          <w:rFonts w:eastAsiaTheme="minorHAnsi" w:cs="Tahoma"/>
          <w:bCs/>
          <w:color w:val="000000"/>
          <w:sz w:val="20"/>
          <w:szCs w:val="20"/>
        </w:rPr>
      </w:pPr>
    </w:p>
    <w:p w14:paraId="19DBB835" w14:textId="1D367C35" w:rsidR="00F6483C" w:rsidRDefault="00F6483C" w:rsidP="00DF26BA">
      <w:pPr>
        <w:autoSpaceDE w:val="0"/>
        <w:autoSpaceDN w:val="0"/>
        <w:adjustRightInd w:val="0"/>
        <w:jc w:val="both"/>
        <w:rPr>
          <w:rFonts w:eastAsiaTheme="minorHAnsi" w:cs="Tahoma"/>
          <w:bCs/>
          <w:color w:val="000000"/>
          <w:sz w:val="20"/>
          <w:szCs w:val="20"/>
        </w:rPr>
      </w:pPr>
    </w:p>
    <w:p w14:paraId="4E47C483" w14:textId="324AA577" w:rsidR="00F6483C" w:rsidRDefault="00F6483C" w:rsidP="00DF26BA">
      <w:pPr>
        <w:autoSpaceDE w:val="0"/>
        <w:autoSpaceDN w:val="0"/>
        <w:adjustRightInd w:val="0"/>
        <w:jc w:val="both"/>
        <w:rPr>
          <w:rFonts w:eastAsiaTheme="minorHAnsi" w:cs="Tahoma"/>
          <w:bCs/>
          <w:color w:val="000000"/>
          <w:sz w:val="20"/>
          <w:szCs w:val="20"/>
        </w:rPr>
      </w:pPr>
    </w:p>
    <w:p w14:paraId="74BA91D5" w14:textId="34797CC9" w:rsidR="00F6483C" w:rsidRDefault="00F6483C" w:rsidP="00DF26BA">
      <w:pPr>
        <w:autoSpaceDE w:val="0"/>
        <w:autoSpaceDN w:val="0"/>
        <w:adjustRightInd w:val="0"/>
        <w:jc w:val="both"/>
        <w:rPr>
          <w:rFonts w:eastAsiaTheme="minorHAnsi" w:cs="Tahoma"/>
          <w:bCs/>
          <w:color w:val="000000"/>
          <w:sz w:val="20"/>
          <w:szCs w:val="20"/>
        </w:rPr>
      </w:pPr>
    </w:p>
    <w:p w14:paraId="33B4EDC8" w14:textId="3F12E56D" w:rsidR="00F6483C" w:rsidRDefault="00F6483C" w:rsidP="00DF26BA">
      <w:pPr>
        <w:autoSpaceDE w:val="0"/>
        <w:autoSpaceDN w:val="0"/>
        <w:adjustRightInd w:val="0"/>
        <w:jc w:val="both"/>
        <w:rPr>
          <w:rFonts w:eastAsiaTheme="minorHAnsi" w:cs="Tahoma"/>
          <w:bCs/>
          <w:color w:val="000000"/>
          <w:sz w:val="20"/>
          <w:szCs w:val="20"/>
        </w:rPr>
      </w:pPr>
    </w:p>
    <w:p w14:paraId="52F86348" w14:textId="77777777" w:rsidR="00F6483C" w:rsidRDefault="00F6483C" w:rsidP="00DF26BA">
      <w:pPr>
        <w:autoSpaceDE w:val="0"/>
        <w:autoSpaceDN w:val="0"/>
        <w:adjustRightInd w:val="0"/>
        <w:jc w:val="both"/>
        <w:rPr>
          <w:rFonts w:eastAsiaTheme="minorHAnsi" w:cs="Tahoma"/>
          <w:bCs/>
          <w:color w:val="000000"/>
          <w:sz w:val="20"/>
          <w:szCs w:val="20"/>
        </w:rPr>
      </w:pPr>
    </w:p>
    <w:p w14:paraId="2A2BCDE1" w14:textId="6D85FD16" w:rsidR="00F6483C" w:rsidRDefault="00F6483C" w:rsidP="00DF26BA">
      <w:pPr>
        <w:autoSpaceDE w:val="0"/>
        <w:autoSpaceDN w:val="0"/>
        <w:adjustRightInd w:val="0"/>
        <w:jc w:val="both"/>
        <w:rPr>
          <w:rFonts w:eastAsiaTheme="minorHAnsi" w:cs="Tahoma"/>
          <w:bCs/>
          <w:color w:val="000000"/>
          <w:sz w:val="20"/>
          <w:szCs w:val="20"/>
        </w:rPr>
      </w:pPr>
    </w:p>
    <w:p w14:paraId="08CBAAE9" w14:textId="77777777" w:rsidR="00F6483C" w:rsidRPr="00996AD8" w:rsidRDefault="00F6483C" w:rsidP="00F6483C">
      <w:pPr>
        <w:keepNext/>
        <w:keepLines/>
        <w:jc w:val="both"/>
        <w:rPr>
          <w:rFonts w:cs="Tahoma"/>
          <w:sz w:val="20"/>
          <w:szCs w:val="20"/>
        </w:rPr>
      </w:pPr>
      <w:r w:rsidRPr="00996AD8">
        <w:rPr>
          <w:rFonts w:cs="Tahoma"/>
          <w:sz w:val="20"/>
          <w:szCs w:val="20"/>
        </w:rPr>
        <w:t>S podpisom te izjave jamčim za točnost in resničnost podatkov ter se zavedam, da je sklenjen okvirni sporazum v primeru lažne izjave ali neresničnih podatkov o dejstvih v izjavi ničen. Zavezujem se, da bom naročnika obvestil o vsaki spremembi posredovanih podatkov.</w:t>
      </w:r>
    </w:p>
    <w:p w14:paraId="08686BBD" w14:textId="77777777" w:rsidR="00F6483C" w:rsidRPr="00996AD8" w:rsidRDefault="00F6483C" w:rsidP="00F6483C">
      <w:pPr>
        <w:keepNext/>
        <w:keepLines/>
        <w:jc w:val="both"/>
        <w:rPr>
          <w:rFonts w:cs="Tahoma"/>
          <w:b/>
          <w:sz w:val="20"/>
          <w:szCs w:val="20"/>
        </w:rPr>
      </w:pPr>
    </w:p>
    <w:p w14:paraId="28F9E2E4" w14:textId="77777777" w:rsidR="00F6483C" w:rsidRPr="00996AD8" w:rsidRDefault="00F6483C" w:rsidP="00F6483C">
      <w:pPr>
        <w:keepNext/>
        <w:keepLines/>
        <w:jc w:val="both"/>
        <w:rPr>
          <w:rFonts w:cs="Tahoma"/>
          <w:i/>
          <w:sz w:val="20"/>
          <w:szCs w:val="20"/>
          <w:u w:val="single"/>
        </w:rPr>
      </w:pPr>
    </w:p>
    <w:p w14:paraId="15820545" w14:textId="77777777" w:rsidR="00F6483C" w:rsidRPr="00996AD8" w:rsidRDefault="00F6483C" w:rsidP="00F6483C">
      <w:pPr>
        <w:keepNext/>
        <w:keepLines/>
        <w:jc w:val="both"/>
        <w:rPr>
          <w:rFonts w:cs="Tahoma"/>
          <w:i/>
          <w:sz w:val="20"/>
          <w:szCs w:val="20"/>
          <w:u w:val="single"/>
        </w:rPr>
      </w:pPr>
      <w:r w:rsidRPr="00996AD8">
        <w:rPr>
          <w:rFonts w:cs="Tahoma"/>
          <w:i/>
          <w:sz w:val="20"/>
          <w:szCs w:val="20"/>
          <w:u w:val="single"/>
        </w:rPr>
        <w:t>Vse izjave podajamo pod kazensko in materialno odgovornostjo.</w:t>
      </w:r>
    </w:p>
    <w:p w14:paraId="3810E3A3" w14:textId="77777777" w:rsidR="00F6483C" w:rsidRPr="00996AD8" w:rsidRDefault="00F6483C" w:rsidP="00F6483C">
      <w:pPr>
        <w:keepNext/>
        <w:keepLines/>
        <w:jc w:val="both"/>
        <w:rPr>
          <w:rFonts w:cs="Tahoma"/>
          <w:b/>
          <w:sz w:val="20"/>
          <w:szCs w:val="20"/>
        </w:rPr>
      </w:pPr>
    </w:p>
    <w:p w14:paraId="7AF9A733" w14:textId="77777777" w:rsidR="00F6483C" w:rsidRPr="00996AD8" w:rsidRDefault="00F6483C" w:rsidP="00F6483C">
      <w:pPr>
        <w:keepNext/>
        <w:keepLines/>
        <w:jc w:val="both"/>
        <w:rPr>
          <w:rFonts w:cs="Tahoma"/>
          <w:b/>
          <w:sz w:val="20"/>
          <w:szCs w:val="20"/>
        </w:rPr>
      </w:pPr>
    </w:p>
    <w:p w14:paraId="56903833" w14:textId="77777777" w:rsidR="00F6483C" w:rsidRPr="00996AD8" w:rsidRDefault="00F6483C" w:rsidP="00F6483C">
      <w:pPr>
        <w:keepNext/>
        <w:keepLines/>
        <w:jc w:val="both"/>
        <w:rPr>
          <w:rFonts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F6483C" w:rsidRPr="00996AD8" w14:paraId="1B1DC9B5" w14:textId="77777777" w:rsidTr="0038438C">
        <w:trPr>
          <w:trHeight w:val="235"/>
        </w:trPr>
        <w:tc>
          <w:tcPr>
            <w:tcW w:w="3119" w:type="dxa"/>
            <w:tcBorders>
              <w:bottom w:val="single" w:sz="4" w:space="0" w:color="auto"/>
            </w:tcBorders>
          </w:tcPr>
          <w:p w14:paraId="75C8F349" w14:textId="77777777" w:rsidR="00F6483C" w:rsidRPr="00996AD8" w:rsidRDefault="00F6483C" w:rsidP="0038438C">
            <w:pPr>
              <w:keepNext/>
              <w:keepLines/>
              <w:jc w:val="both"/>
              <w:rPr>
                <w:rFonts w:cs="Tahoma"/>
                <w:snapToGrid w:val="0"/>
                <w:sz w:val="20"/>
                <w:szCs w:val="20"/>
              </w:rPr>
            </w:pPr>
          </w:p>
        </w:tc>
        <w:tc>
          <w:tcPr>
            <w:tcW w:w="2693" w:type="dxa"/>
          </w:tcPr>
          <w:p w14:paraId="392A33E7" w14:textId="77777777" w:rsidR="00F6483C" w:rsidRPr="00996AD8" w:rsidRDefault="00F6483C" w:rsidP="0038438C">
            <w:pPr>
              <w:keepNext/>
              <w:keepLines/>
              <w:jc w:val="both"/>
              <w:rPr>
                <w:rFonts w:cs="Tahoma"/>
                <w:snapToGrid w:val="0"/>
                <w:sz w:val="20"/>
                <w:szCs w:val="20"/>
              </w:rPr>
            </w:pPr>
          </w:p>
        </w:tc>
        <w:tc>
          <w:tcPr>
            <w:tcW w:w="3544" w:type="dxa"/>
            <w:tcBorders>
              <w:bottom w:val="single" w:sz="4" w:space="0" w:color="auto"/>
            </w:tcBorders>
          </w:tcPr>
          <w:p w14:paraId="2315EC7A" w14:textId="77777777" w:rsidR="00F6483C" w:rsidRPr="00996AD8" w:rsidRDefault="00F6483C" w:rsidP="0038438C">
            <w:pPr>
              <w:keepNext/>
              <w:keepLines/>
              <w:tabs>
                <w:tab w:val="left" w:pos="567"/>
                <w:tab w:val="num" w:pos="851"/>
                <w:tab w:val="left" w:pos="993"/>
              </w:tabs>
              <w:jc w:val="both"/>
              <w:rPr>
                <w:rFonts w:cs="Tahoma"/>
                <w:snapToGrid w:val="0"/>
                <w:sz w:val="20"/>
                <w:szCs w:val="20"/>
              </w:rPr>
            </w:pPr>
          </w:p>
        </w:tc>
      </w:tr>
      <w:tr w:rsidR="00F6483C" w:rsidRPr="00996AD8" w14:paraId="6833816F" w14:textId="77777777" w:rsidTr="0038438C">
        <w:trPr>
          <w:trHeight w:val="235"/>
        </w:trPr>
        <w:tc>
          <w:tcPr>
            <w:tcW w:w="3119" w:type="dxa"/>
            <w:tcBorders>
              <w:top w:val="single" w:sz="4" w:space="0" w:color="auto"/>
            </w:tcBorders>
          </w:tcPr>
          <w:p w14:paraId="60CFDFDF" w14:textId="77777777" w:rsidR="00F6483C" w:rsidRPr="00996AD8" w:rsidRDefault="00F6483C" w:rsidP="0038438C">
            <w:pPr>
              <w:keepNext/>
              <w:keepLines/>
              <w:jc w:val="both"/>
              <w:rPr>
                <w:rFonts w:cs="Tahoma"/>
                <w:snapToGrid w:val="0"/>
                <w:sz w:val="20"/>
                <w:szCs w:val="20"/>
              </w:rPr>
            </w:pPr>
            <w:r w:rsidRPr="00996AD8">
              <w:rPr>
                <w:rFonts w:cs="Tahoma"/>
                <w:snapToGrid w:val="0"/>
                <w:sz w:val="20"/>
                <w:szCs w:val="20"/>
              </w:rPr>
              <w:t>(kraj, datum)</w:t>
            </w:r>
          </w:p>
        </w:tc>
        <w:tc>
          <w:tcPr>
            <w:tcW w:w="2693" w:type="dxa"/>
          </w:tcPr>
          <w:p w14:paraId="21CC53EB" w14:textId="77777777" w:rsidR="00F6483C" w:rsidRPr="00996AD8" w:rsidRDefault="00F6483C" w:rsidP="0038438C">
            <w:pPr>
              <w:keepNext/>
              <w:keepLines/>
              <w:jc w:val="center"/>
              <w:rPr>
                <w:rFonts w:cs="Tahoma"/>
                <w:snapToGrid w:val="0"/>
                <w:sz w:val="20"/>
                <w:szCs w:val="20"/>
              </w:rPr>
            </w:pPr>
            <w:r w:rsidRPr="00996AD8">
              <w:rPr>
                <w:rFonts w:cs="Tahoma"/>
                <w:snapToGrid w:val="0"/>
                <w:sz w:val="20"/>
                <w:szCs w:val="20"/>
              </w:rPr>
              <w:t>žig</w:t>
            </w:r>
          </w:p>
        </w:tc>
        <w:tc>
          <w:tcPr>
            <w:tcW w:w="3544" w:type="dxa"/>
            <w:tcBorders>
              <w:top w:val="single" w:sz="4" w:space="0" w:color="auto"/>
            </w:tcBorders>
          </w:tcPr>
          <w:p w14:paraId="36BC130C" w14:textId="77777777" w:rsidR="00F6483C" w:rsidRPr="00996AD8" w:rsidRDefault="00F6483C" w:rsidP="0038438C">
            <w:pPr>
              <w:keepNext/>
              <w:keepLines/>
              <w:jc w:val="both"/>
              <w:rPr>
                <w:rFonts w:cs="Tahoma"/>
                <w:snapToGrid w:val="0"/>
                <w:sz w:val="20"/>
                <w:szCs w:val="20"/>
              </w:rPr>
            </w:pPr>
            <w:r w:rsidRPr="00996AD8">
              <w:rPr>
                <w:rFonts w:cs="Tahoma"/>
                <w:snapToGrid w:val="0"/>
                <w:sz w:val="20"/>
                <w:szCs w:val="20"/>
              </w:rPr>
              <w:t>(ime in priimek ter podpis odgovorne osebe gospodarskega subjekta)</w:t>
            </w:r>
          </w:p>
        </w:tc>
      </w:tr>
    </w:tbl>
    <w:p w14:paraId="1AF96382" w14:textId="77777777" w:rsidR="00F6483C" w:rsidRPr="00996AD8" w:rsidRDefault="00F6483C" w:rsidP="00F6483C">
      <w:pPr>
        <w:keepNext/>
        <w:keepLines/>
        <w:tabs>
          <w:tab w:val="left" w:pos="284"/>
        </w:tabs>
        <w:jc w:val="both"/>
        <w:rPr>
          <w:rFonts w:cs="Tahoma"/>
          <w:sz w:val="20"/>
          <w:szCs w:val="20"/>
        </w:rPr>
      </w:pPr>
    </w:p>
    <w:p w14:paraId="484B38B7" w14:textId="77777777" w:rsidR="00F6483C" w:rsidRPr="00DF26BA" w:rsidRDefault="00F6483C" w:rsidP="00DF26BA">
      <w:pPr>
        <w:autoSpaceDE w:val="0"/>
        <w:autoSpaceDN w:val="0"/>
        <w:adjustRightInd w:val="0"/>
        <w:jc w:val="both"/>
        <w:rPr>
          <w:rFonts w:eastAsiaTheme="minorHAnsi" w:cs="Tahoma"/>
          <w:bCs/>
          <w:color w:val="000000"/>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7E6EB3" w:rsidRPr="00874DC4" w14:paraId="0CCF42BA" w14:textId="77777777" w:rsidTr="007E6EB3">
        <w:tc>
          <w:tcPr>
            <w:tcW w:w="599" w:type="dxa"/>
            <w:tcBorders>
              <w:right w:val="nil"/>
            </w:tcBorders>
          </w:tcPr>
          <w:p w14:paraId="5676978A" w14:textId="77777777" w:rsidR="007E6EB3" w:rsidRPr="00874DC4" w:rsidRDefault="007E6EB3" w:rsidP="00FB2203">
            <w:pPr>
              <w:keepNext/>
              <w:keepLines/>
              <w:jc w:val="both"/>
              <w:rPr>
                <w:rFonts w:cs="Tahoma"/>
                <w:sz w:val="20"/>
                <w:szCs w:val="20"/>
              </w:rPr>
            </w:pPr>
            <w:r w:rsidRPr="00874DC4">
              <w:rPr>
                <w:rFonts w:ascii="Times New Roman" w:hAnsi="Times New Roman"/>
                <w:sz w:val="20"/>
                <w:szCs w:val="20"/>
              </w:rPr>
              <w:lastRenderedPageBreak/>
              <w:br w:type="page"/>
            </w:r>
            <w:r w:rsidRPr="00874DC4">
              <w:rPr>
                <w:rFonts w:ascii="Times New Roman" w:hAnsi="Times New Roman"/>
                <w:sz w:val="20"/>
                <w:szCs w:val="20"/>
              </w:rPr>
              <w:br w:type="page"/>
            </w:r>
          </w:p>
        </w:tc>
        <w:tc>
          <w:tcPr>
            <w:tcW w:w="7623" w:type="dxa"/>
            <w:tcBorders>
              <w:left w:val="nil"/>
            </w:tcBorders>
          </w:tcPr>
          <w:p w14:paraId="1EA074CF" w14:textId="77777777" w:rsidR="007E6EB3" w:rsidRPr="00874DC4" w:rsidRDefault="007E6EB3" w:rsidP="00FB2203">
            <w:pPr>
              <w:keepNext/>
              <w:keepLines/>
              <w:jc w:val="both"/>
              <w:rPr>
                <w:rFonts w:cs="Tahoma"/>
                <w:sz w:val="20"/>
                <w:szCs w:val="20"/>
              </w:rPr>
            </w:pPr>
            <w:r w:rsidRPr="00874DC4">
              <w:rPr>
                <w:rFonts w:cs="Tahoma"/>
                <w:sz w:val="20"/>
                <w:szCs w:val="20"/>
              </w:rPr>
              <w:t>OSNUTEK OKVIRNEGA SPORAZUMA</w:t>
            </w:r>
          </w:p>
        </w:tc>
        <w:tc>
          <w:tcPr>
            <w:tcW w:w="850" w:type="dxa"/>
            <w:tcBorders>
              <w:right w:val="nil"/>
            </w:tcBorders>
          </w:tcPr>
          <w:p w14:paraId="0CADDD5A" w14:textId="77777777" w:rsidR="007E6EB3" w:rsidRPr="00874DC4" w:rsidRDefault="007E6EB3" w:rsidP="00FB2203">
            <w:pPr>
              <w:keepNext/>
              <w:keepLines/>
              <w:jc w:val="both"/>
              <w:rPr>
                <w:rFonts w:cs="Tahoma"/>
                <w:b/>
                <w:sz w:val="20"/>
                <w:szCs w:val="20"/>
              </w:rPr>
            </w:pPr>
            <w:r w:rsidRPr="00874DC4">
              <w:rPr>
                <w:rFonts w:cs="Tahoma"/>
                <w:b/>
                <w:i/>
                <w:sz w:val="20"/>
                <w:szCs w:val="20"/>
              </w:rPr>
              <w:t xml:space="preserve">Priloga </w:t>
            </w:r>
          </w:p>
        </w:tc>
        <w:tc>
          <w:tcPr>
            <w:tcW w:w="426" w:type="dxa"/>
            <w:tcBorders>
              <w:left w:val="nil"/>
            </w:tcBorders>
          </w:tcPr>
          <w:p w14:paraId="0511895C" w14:textId="01A6A6EA" w:rsidR="007E6EB3" w:rsidRPr="00874DC4" w:rsidRDefault="00837CE2" w:rsidP="00FB2203">
            <w:pPr>
              <w:keepNext/>
              <w:keepLines/>
              <w:jc w:val="both"/>
              <w:rPr>
                <w:rFonts w:cs="Tahoma"/>
                <w:b/>
                <w:i/>
                <w:sz w:val="20"/>
                <w:szCs w:val="20"/>
              </w:rPr>
            </w:pPr>
            <w:r>
              <w:rPr>
                <w:rFonts w:cs="Tahoma"/>
                <w:b/>
                <w:i/>
                <w:sz w:val="20"/>
                <w:szCs w:val="20"/>
              </w:rPr>
              <w:t>9</w:t>
            </w:r>
          </w:p>
        </w:tc>
      </w:tr>
    </w:tbl>
    <w:p w14:paraId="063F84CF" w14:textId="77777777" w:rsidR="007E6EB3" w:rsidRPr="00874DC4" w:rsidRDefault="007E6EB3" w:rsidP="00FB2203">
      <w:pPr>
        <w:keepNext/>
        <w:keepLines/>
        <w:rPr>
          <w:rFonts w:cs="Tahoma"/>
          <w:sz w:val="16"/>
          <w:szCs w:val="22"/>
        </w:rPr>
      </w:pPr>
    </w:p>
    <w:p w14:paraId="4DD6A542" w14:textId="77777777" w:rsidR="00E44052" w:rsidRDefault="00E44052" w:rsidP="00FB2203">
      <w:pPr>
        <w:keepNext/>
        <w:keepLines/>
        <w:ind w:right="-284"/>
        <w:rPr>
          <w:b/>
          <w:color w:val="000000"/>
          <w:sz w:val="22"/>
          <w:szCs w:val="22"/>
        </w:rPr>
      </w:pPr>
    </w:p>
    <w:p w14:paraId="3E8EA753" w14:textId="55970524" w:rsidR="007E6EB3" w:rsidRPr="007E6EB3" w:rsidRDefault="007E6EB3" w:rsidP="00FB2203">
      <w:pPr>
        <w:keepNext/>
        <w:keepLines/>
        <w:tabs>
          <w:tab w:val="left" w:pos="4962"/>
        </w:tabs>
        <w:rPr>
          <w:rFonts w:cs="Tahoma"/>
          <w:sz w:val="20"/>
          <w:szCs w:val="20"/>
        </w:rPr>
      </w:pPr>
      <w:r w:rsidRPr="007E6EB3">
        <w:rPr>
          <w:rFonts w:cs="Tahoma"/>
          <w:sz w:val="20"/>
          <w:szCs w:val="20"/>
        </w:rPr>
        <w:t xml:space="preserve">Št. okvirnega sporazuma </w:t>
      </w:r>
      <w:r w:rsidR="00F96130">
        <w:rPr>
          <w:rFonts w:cs="Tahoma"/>
          <w:sz w:val="20"/>
          <w:szCs w:val="20"/>
        </w:rPr>
        <w:t>naročnika</w:t>
      </w:r>
      <w:r w:rsidRPr="007E6EB3">
        <w:rPr>
          <w:rFonts w:cs="Tahoma"/>
          <w:sz w:val="20"/>
          <w:szCs w:val="20"/>
        </w:rPr>
        <w:t>: LPT-</w:t>
      </w:r>
      <w:bookmarkStart w:id="16" w:name="_Hlk193706877"/>
      <w:r w:rsidR="00A906B8">
        <w:rPr>
          <w:rFonts w:cs="Tahoma"/>
          <w:sz w:val="20"/>
          <w:szCs w:val="20"/>
        </w:rPr>
        <w:t>49/25</w:t>
      </w:r>
      <w:bookmarkEnd w:id="16"/>
    </w:p>
    <w:p w14:paraId="01B5E689" w14:textId="77777777" w:rsidR="007E6EB3" w:rsidRPr="007E6EB3" w:rsidRDefault="007E6EB3" w:rsidP="00FB2203">
      <w:pPr>
        <w:keepNext/>
        <w:keepLines/>
        <w:tabs>
          <w:tab w:val="left" w:pos="4962"/>
        </w:tabs>
        <w:rPr>
          <w:rFonts w:cs="Tahoma"/>
          <w:sz w:val="20"/>
          <w:szCs w:val="20"/>
        </w:rPr>
      </w:pPr>
    </w:p>
    <w:p w14:paraId="3A59BEE8" w14:textId="1DAD1E61" w:rsidR="007E6EB3" w:rsidRPr="007E6EB3" w:rsidRDefault="007E6EB3" w:rsidP="00FB2203">
      <w:pPr>
        <w:keepNext/>
        <w:keepLines/>
        <w:tabs>
          <w:tab w:val="left" w:pos="4962"/>
        </w:tabs>
        <w:rPr>
          <w:rFonts w:cs="Tahoma"/>
          <w:sz w:val="20"/>
          <w:szCs w:val="20"/>
        </w:rPr>
      </w:pPr>
      <w:r w:rsidRPr="007E6EB3">
        <w:rPr>
          <w:rFonts w:cs="Tahoma"/>
          <w:sz w:val="20"/>
          <w:szCs w:val="20"/>
        </w:rPr>
        <w:t xml:space="preserve">Št. okvirnega sporazuma </w:t>
      </w:r>
      <w:r w:rsidR="00F96130">
        <w:rPr>
          <w:rFonts w:cs="Tahoma"/>
          <w:sz w:val="20"/>
          <w:szCs w:val="20"/>
        </w:rPr>
        <w:t>izvajalca</w:t>
      </w:r>
      <w:r w:rsidRPr="007E6EB3">
        <w:rPr>
          <w:rFonts w:cs="Tahoma"/>
          <w:sz w:val="20"/>
          <w:szCs w:val="20"/>
        </w:rPr>
        <w:t>: .......................................</w:t>
      </w:r>
    </w:p>
    <w:p w14:paraId="1FFD9969" w14:textId="77777777" w:rsidR="007E6EB3" w:rsidRPr="007E6EB3" w:rsidRDefault="007E6EB3" w:rsidP="00FB2203">
      <w:pPr>
        <w:keepNext/>
        <w:keepLines/>
        <w:jc w:val="center"/>
        <w:rPr>
          <w:rFonts w:cs="Tahoma"/>
          <w:b/>
          <w:sz w:val="20"/>
          <w:szCs w:val="20"/>
        </w:rPr>
      </w:pPr>
    </w:p>
    <w:p w14:paraId="5EF3146E" w14:textId="77777777" w:rsidR="007E6EB3" w:rsidRPr="007E6EB3" w:rsidRDefault="007E6EB3" w:rsidP="00FB2203">
      <w:pPr>
        <w:keepNext/>
        <w:keepLines/>
        <w:jc w:val="center"/>
        <w:rPr>
          <w:rFonts w:cs="Tahoma"/>
          <w:b/>
          <w:sz w:val="20"/>
          <w:szCs w:val="20"/>
        </w:rPr>
      </w:pPr>
    </w:p>
    <w:p w14:paraId="2E639E26" w14:textId="77777777" w:rsidR="007E6EB3" w:rsidRPr="007E6EB3" w:rsidRDefault="007E6EB3" w:rsidP="00FB2203">
      <w:pPr>
        <w:keepNext/>
        <w:keepLines/>
        <w:jc w:val="center"/>
        <w:rPr>
          <w:rFonts w:cs="Tahoma"/>
          <w:b/>
          <w:sz w:val="20"/>
          <w:szCs w:val="20"/>
        </w:rPr>
      </w:pPr>
      <w:r w:rsidRPr="007E6EB3">
        <w:rPr>
          <w:rFonts w:cs="Tahoma"/>
          <w:b/>
          <w:sz w:val="20"/>
          <w:szCs w:val="20"/>
        </w:rPr>
        <w:t xml:space="preserve">  </w:t>
      </w:r>
    </w:p>
    <w:p w14:paraId="3EB6D7A5" w14:textId="77777777" w:rsidR="00BD6C6B" w:rsidRPr="00011B83" w:rsidRDefault="00BD6C6B" w:rsidP="00FB2203">
      <w:pPr>
        <w:keepNext/>
        <w:keepLines/>
        <w:jc w:val="center"/>
        <w:rPr>
          <w:rFonts w:cs="Tahoma"/>
          <w:b/>
        </w:rPr>
      </w:pPr>
      <w:r>
        <w:rPr>
          <w:rFonts w:cs="Tahoma"/>
          <w:b/>
        </w:rPr>
        <w:t>OKVIRNI SPORAZUM</w:t>
      </w:r>
    </w:p>
    <w:p w14:paraId="077BA57E" w14:textId="15734316" w:rsidR="007E6EB3" w:rsidRPr="00233D69" w:rsidRDefault="00BD6C6B" w:rsidP="00FB2203">
      <w:pPr>
        <w:keepNext/>
        <w:keepLines/>
        <w:jc w:val="center"/>
        <w:rPr>
          <w:rFonts w:cs="Tahoma"/>
          <w:b/>
        </w:rPr>
      </w:pPr>
      <w:bookmarkStart w:id="17" w:name="_Hlk193885733"/>
      <w:r w:rsidRPr="00233D69">
        <w:rPr>
          <w:rFonts w:cs="Tahoma"/>
          <w:b/>
        </w:rPr>
        <w:t>Z</w:t>
      </w:r>
      <w:r w:rsidR="00CE0A8E" w:rsidRPr="00233D69">
        <w:rPr>
          <w:rFonts w:cs="Tahoma"/>
          <w:b/>
        </w:rPr>
        <w:t>A</w:t>
      </w:r>
      <w:r w:rsidRPr="00233D69">
        <w:rPr>
          <w:rFonts w:cs="Tahoma"/>
          <w:b/>
        </w:rPr>
        <w:t xml:space="preserve"> </w:t>
      </w:r>
      <w:r w:rsidR="00E10C70">
        <w:rPr>
          <w:rFonts w:cs="Tahoma"/>
          <w:b/>
        </w:rPr>
        <w:t xml:space="preserve">STORITVE </w:t>
      </w:r>
      <w:r w:rsidR="00E10C70" w:rsidRPr="00E10C70">
        <w:rPr>
          <w:rFonts w:cs="Tahoma"/>
          <w:b/>
        </w:rPr>
        <w:t>ČIŠČENJ</w:t>
      </w:r>
      <w:r w:rsidR="004B321C">
        <w:rPr>
          <w:rFonts w:cs="Tahoma"/>
          <w:b/>
        </w:rPr>
        <w:t>A</w:t>
      </w:r>
      <w:r w:rsidR="00E10C70" w:rsidRPr="00E10C70">
        <w:rPr>
          <w:rFonts w:cs="Tahoma"/>
          <w:b/>
        </w:rPr>
        <w:t xml:space="preserve"> OLJNIH LOVILCEV NA PARKIRIŠČIH</w:t>
      </w:r>
    </w:p>
    <w:bookmarkEnd w:id="17"/>
    <w:p w14:paraId="2D88905E" w14:textId="77777777" w:rsidR="007E6EB3" w:rsidRPr="007E6EB3" w:rsidRDefault="007E6EB3" w:rsidP="00FB2203">
      <w:pPr>
        <w:keepNext/>
        <w:keepLines/>
        <w:jc w:val="center"/>
        <w:rPr>
          <w:rFonts w:cs="Tahoma"/>
          <w:b/>
          <w:sz w:val="20"/>
          <w:szCs w:val="20"/>
        </w:rPr>
      </w:pPr>
    </w:p>
    <w:p w14:paraId="6B172576" w14:textId="77777777" w:rsidR="007E6EB3" w:rsidRPr="007E6EB3" w:rsidRDefault="007E6EB3" w:rsidP="00FB2203">
      <w:pPr>
        <w:keepNext/>
        <w:keepLines/>
        <w:rPr>
          <w:rFonts w:cs="Tahoma"/>
          <w:sz w:val="20"/>
          <w:szCs w:val="20"/>
        </w:rPr>
      </w:pPr>
    </w:p>
    <w:p w14:paraId="72050C5C" w14:textId="77777777" w:rsidR="007E6EB3" w:rsidRPr="007E6EB3" w:rsidRDefault="007E6EB3" w:rsidP="00FB2203">
      <w:pPr>
        <w:keepNext/>
        <w:keepLines/>
        <w:rPr>
          <w:rFonts w:cs="Tahoma"/>
          <w:sz w:val="20"/>
          <w:szCs w:val="20"/>
        </w:rPr>
      </w:pPr>
      <w:r w:rsidRPr="007E6EB3">
        <w:rPr>
          <w:rFonts w:cs="Tahoma"/>
          <w:sz w:val="20"/>
          <w:szCs w:val="20"/>
        </w:rPr>
        <w:t>ki ga skleneta</w:t>
      </w:r>
    </w:p>
    <w:p w14:paraId="46B82639" w14:textId="77777777" w:rsidR="007E6EB3" w:rsidRPr="007E6EB3" w:rsidRDefault="007E6EB3" w:rsidP="00FB2203">
      <w:pPr>
        <w:keepNext/>
        <w:keepLines/>
        <w:tabs>
          <w:tab w:val="left" w:pos="1702"/>
        </w:tabs>
        <w:ind w:left="1701" w:hanging="1701"/>
        <w:rPr>
          <w:rFonts w:cs="Tahoma"/>
          <w:sz w:val="20"/>
          <w:szCs w:val="20"/>
        </w:rPr>
      </w:pPr>
    </w:p>
    <w:p w14:paraId="219F3BD7" w14:textId="006E243C" w:rsidR="007E6EB3" w:rsidRPr="007607C2" w:rsidRDefault="00696D3D" w:rsidP="00FB2203">
      <w:pPr>
        <w:keepNext/>
        <w:keepLines/>
        <w:tabs>
          <w:tab w:val="left" w:pos="1843"/>
        </w:tabs>
        <w:ind w:left="1701" w:hanging="1701"/>
        <w:jc w:val="both"/>
        <w:rPr>
          <w:rFonts w:cs="Tahoma"/>
          <w:sz w:val="20"/>
          <w:szCs w:val="20"/>
        </w:rPr>
      </w:pPr>
      <w:r w:rsidRPr="007607C2">
        <w:rPr>
          <w:rFonts w:cs="Tahoma"/>
          <w:b/>
          <w:sz w:val="20"/>
          <w:szCs w:val="20"/>
        </w:rPr>
        <w:t>NAROČNIK</w:t>
      </w:r>
      <w:r w:rsidR="007E6EB3" w:rsidRPr="007607C2">
        <w:rPr>
          <w:rFonts w:cs="Tahoma"/>
          <w:b/>
          <w:sz w:val="20"/>
          <w:szCs w:val="20"/>
        </w:rPr>
        <w:t>:</w:t>
      </w:r>
      <w:r w:rsidR="007E6EB3" w:rsidRPr="007607C2">
        <w:rPr>
          <w:rFonts w:cs="Tahoma"/>
          <w:sz w:val="20"/>
          <w:szCs w:val="20"/>
        </w:rPr>
        <w:tab/>
      </w:r>
      <w:bookmarkStart w:id="18" w:name="_Hlk193885761"/>
      <w:r w:rsidR="007E6EB3" w:rsidRPr="007607C2">
        <w:rPr>
          <w:rFonts w:cs="Tahoma"/>
          <w:b/>
          <w:bCs/>
          <w:sz w:val="20"/>
          <w:szCs w:val="20"/>
        </w:rPr>
        <w:t>Javno podjetje Ljubljanska parkirišča in tržnice</w:t>
      </w:r>
      <w:bookmarkEnd w:id="18"/>
      <w:r w:rsidR="007E6EB3" w:rsidRPr="007607C2">
        <w:rPr>
          <w:rFonts w:cs="Tahoma"/>
          <w:bCs/>
          <w:sz w:val="20"/>
          <w:szCs w:val="20"/>
        </w:rPr>
        <w:t xml:space="preserve">, </w:t>
      </w:r>
      <w:r w:rsidR="007E6EB3" w:rsidRPr="007607C2">
        <w:rPr>
          <w:rFonts w:cs="Tahoma"/>
          <w:b/>
          <w:sz w:val="20"/>
          <w:szCs w:val="20"/>
        </w:rPr>
        <w:t>d.o.o.</w:t>
      </w:r>
      <w:r w:rsidR="007E6EB3" w:rsidRPr="007607C2">
        <w:rPr>
          <w:rFonts w:cs="Tahoma"/>
          <w:sz w:val="20"/>
          <w:szCs w:val="20"/>
        </w:rPr>
        <w:t>,</w:t>
      </w:r>
      <w:r w:rsidR="007E6EB3" w:rsidRPr="007607C2">
        <w:rPr>
          <w:rFonts w:cs="Tahoma"/>
          <w:b/>
          <w:sz w:val="20"/>
          <w:szCs w:val="20"/>
        </w:rPr>
        <w:t xml:space="preserve"> </w:t>
      </w:r>
      <w:r w:rsidR="007E6EB3" w:rsidRPr="007607C2">
        <w:rPr>
          <w:rFonts w:cs="Tahoma"/>
          <w:sz w:val="20"/>
          <w:szCs w:val="20"/>
        </w:rPr>
        <w:t>Kopitarjeva ulica 2, 1000 Ljubljana, ki ga z</w:t>
      </w:r>
      <w:r w:rsidR="0063204E" w:rsidRPr="007607C2">
        <w:rPr>
          <w:rFonts w:cs="Tahoma"/>
          <w:sz w:val="20"/>
          <w:szCs w:val="20"/>
        </w:rPr>
        <w:t>astopa</w:t>
      </w:r>
      <w:r w:rsidR="002F14FE" w:rsidRPr="007607C2">
        <w:rPr>
          <w:rFonts w:cs="Tahoma"/>
          <w:sz w:val="20"/>
          <w:szCs w:val="20"/>
        </w:rPr>
        <w:t xml:space="preserve"> </w:t>
      </w:r>
      <w:r w:rsidR="0063204E" w:rsidRPr="007607C2">
        <w:rPr>
          <w:rFonts w:cs="Tahoma"/>
          <w:sz w:val="20"/>
          <w:szCs w:val="20"/>
        </w:rPr>
        <w:t>direktor mag. Bojan Babič</w:t>
      </w:r>
      <w:r w:rsidR="007E6EB3" w:rsidRPr="007607C2">
        <w:rPr>
          <w:rFonts w:cs="Tahoma"/>
          <w:sz w:val="20"/>
          <w:szCs w:val="20"/>
        </w:rPr>
        <w:t>,</w:t>
      </w:r>
    </w:p>
    <w:p w14:paraId="15C7A74C" w14:textId="518BDCF3" w:rsidR="00820C00" w:rsidRPr="007607C2" w:rsidRDefault="007E6EB3" w:rsidP="00FB2203">
      <w:pPr>
        <w:keepNext/>
        <w:keepLines/>
        <w:ind w:left="1701" w:hanging="1701"/>
        <w:rPr>
          <w:rFonts w:cs="Tahoma"/>
          <w:sz w:val="20"/>
          <w:szCs w:val="20"/>
        </w:rPr>
      </w:pPr>
      <w:r w:rsidRPr="007607C2">
        <w:rPr>
          <w:rFonts w:cs="Tahoma"/>
          <w:sz w:val="20"/>
          <w:szCs w:val="20"/>
        </w:rPr>
        <w:tab/>
      </w:r>
      <w:r w:rsidR="00820C00" w:rsidRPr="007607C2">
        <w:rPr>
          <w:rFonts w:cs="Tahoma"/>
          <w:sz w:val="20"/>
          <w:szCs w:val="20"/>
        </w:rPr>
        <w:t>davčna številka:</w:t>
      </w:r>
      <w:r w:rsidR="00820C00" w:rsidRPr="007607C2">
        <w:t xml:space="preserve"> </w:t>
      </w:r>
      <w:r w:rsidR="00820C00" w:rsidRPr="007607C2">
        <w:rPr>
          <w:rFonts w:cs="Tahoma"/>
          <w:sz w:val="20"/>
          <w:szCs w:val="20"/>
        </w:rPr>
        <w:t>50652613</w:t>
      </w:r>
    </w:p>
    <w:p w14:paraId="74C7667E" w14:textId="7D829629" w:rsidR="007E6EB3" w:rsidRPr="007607C2" w:rsidRDefault="007E6EB3" w:rsidP="007607C2">
      <w:pPr>
        <w:keepNext/>
        <w:keepLines/>
        <w:ind w:left="1701"/>
        <w:rPr>
          <w:rFonts w:cs="Tahoma"/>
          <w:sz w:val="20"/>
          <w:szCs w:val="20"/>
        </w:rPr>
      </w:pPr>
      <w:r w:rsidRPr="007607C2">
        <w:rPr>
          <w:rFonts w:cs="Tahoma"/>
          <w:sz w:val="20"/>
          <w:szCs w:val="20"/>
        </w:rPr>
        <w:t>identifikacijska številka za DDV:</w:t>
      </w:r>
      <w:r w:rsidRPr="007607C2">
        <w:rPr>
          <w:rFonts w:cs="Tahoma"/>
          <w:sz w:val="20"/>
          <w:szCs w:val="20"/>
        </w:rPr>
        <w:tab/>
        <w:t>SI50652613</w:t>
      </w:r>
    </w:p>
    <w:p w14:paraId="20B3E33D" w14:textId="71D31729" w:rsidR="007E6EB3" w:rsidRPr="007607C2" w:rsidRDefault="007E6EB3" w:rsidP="00FB2203">
      <w:pPr>
        <w:keepNext/>
        <w:keepLines/>
        <w:ind w:left="1701" w:hanging="1620"/>
        <w:jc w:val="both"/>
        <w:rPr>
          <w:rFonts w:cs="Tahoma"/>
          <w:sz w:val="20"/>
          <w:szCs w:val="20"/>
        </w:rPr>
      </w:pPr>
      <w:r w:rsidRPr="007607C2">
        <w:rPr>
          <w:rFonts w:cs="Tahoma"/>
          <w:sz w:val="20"/>
          <w:szCs w:val="20"/>
        </w:rPr>
        <w:tab/>
        <w:t>matična številka:</w:t>
      </w:r>
      <w:r w:rsidRPr="007607C2">
        <w:rPr>
          <w:rFonts w:cs="Tahoma"/>
          <w:color w:val="000000"/>
          <w:sz w:val="20"/>
          <w:szCs w:val="20"/>
        </w:rPr>
        <w:t xml:space="preserve"> </w:t>
      </w:r>
      <w:r w:rsidRPr="007607C2">
        <w:rPr>
          <w:rFonts w:cs="Tahoma"/>
          <w:color w:val="000000"/>
          <w:sz w:val="20"/>
          <w:szCs w:val="20"/>
        </w:rPr>
        <w:tab/>
      </w:r>
      <w:r w:rsidRPr="007607C2">
        <w:rPr>
          <w:rFonts w:cs="Tahoma"/>
          <w:color w:val="000000"/>
          <w:sz w:val="20"/>
          <w:szCs w:val="20"/>
        </w:rPr>
        <w:tab/>
      </w:r>
      <w:r w:rsidRPr="007607C2">
        <w:rPr>
          <w:rFonts w:cs="Tahoma"/>
          <w:color w:val="000000"/>
          <w:sz w:val="20"/>
          <w:szCs w:val="20"/>
        </w:rPr>
        <w:tab/>
      </w:r>
      <w:r w:rsidRPr="007607C2">
        <w:rPr>
          <w:rFonts w:cs="Tahoma"/>
          <w:sz w:val="20"/>
          <w:szCs w:val="20"/>
        </w:rPr>
        <w:t>5607906</w:t>
      </w:r>
      <w:r w:rsidR="00024D1A" w:rsidRPr="007607C2">
        <w:rPr>
          <w:rFonts w:cs="Tahoma"/>
          <w:sz w:val="20"/>
          <w:szCs w:val="20"/>
        </w:rPr>
        <w:t>000</w:t>
      </w:r>
    </w:p>
    <w:p w14:paraId="3021718E" w14:textId="1ED41B05" w:rsidR="007E6EB3" w:rsidRPr="007607C2" w:rsidRDefault="007E6EB3" w:rsidP="00FB2203">
      <w:pPr>
        <w:keepNext/>
        <w:keepLines/>
        <w:ind w:left="1620" w:firstLine="81"/>
        <w:jc w:val="both"/>
        <w:rPr>
          <w:rFonts w:cs="Tahoma"/>
          <w:sz w:val="20"/>
          <w:szCs w:val="20"/>
        </w:rPr>
      </w:pPr>
      <w:r w:rsidRPr="007607C2">
        <w:rPr>
          <w:rFonts w:cs="Tahoma"/>
          <w:sz w:val="20"/>
          <w:szCs w:val="20"/>
        </w:rPr>
        <w:t xml:space="preserve">(v nadaljevanju: </w:t>
      </w:r>
      <w:r w:rsidR="00F96130" w:rsidRPr="007607C2">
        <w:rPr>
          <w:rFonts w:cs="Tahoma"/>
          <w:sz w:val="20"/>
          <w:szCs w:val="20"/>
        </w:rPr>
        <w:t>naročnik</w:t>
      </w:r>
      <w:r w:rsidRPr="007607C2">
        <w:rPr>
          <w:rFonts w:cs="Tahoma"/>
          <w:sz w:val="20"/>
          <w:szCs w:val="20"/>
        </w:rPr>
        <w:t>)</w:t>
      </w:r>
    </w:p>
    <w:p w14:paraId="0E0E18A0" w14:textId="77777777" w:rsidR="007E6EB3" w:rsidRPr="007607C2" w:rsidRDefault="007E6EB3" w:rsidP="00FB2203">
      <w:pPr>
        <w:keepNext/>
        <w:keepLines/>
        <w:tabs>
          <w:tab w:val="left" w:pos="1702"/>
        </w:tabs>
        <w:rPr>
          <w:rFonts w:cs="Tahoma"/>
          <w:b/>
          <w:sz w:val="20"/>
          <w:szCs w:val="20"/>
        </w:rPr>
      </w:pPr>
    </w:p>
    <w:p w14:paraId="4DD362E7" w14:textId="77777777" w:rsidR="007E6EB3" w:rsidRPr="007607C2" w:rsidRDefault="007E6EB3" w:rsidP="00FB2203">
      <w:pPr>
        <w:keepNext/>
        <w:keepLines/>
        <w:tabs>
          <w:tab w:val="left" w:pos="1702"/>
        </w:tabs>
        <w:rPr>
          <w:rFonts w:cs="Tahoma"/>
          <w:sz w:val="20"/>
          <w:szCs w:val="20"/>
        </w:rPr>
      </w:pPr>
      <w:r w:rsidRPr="007607C2">
        <w:rPr>
          <w:rFonts w:cs="Tahoma"/>
          <w:sz w:val="20"/>
          <w:szCs w:val="20"/>
        </w:rPr>
        <w:t>in</w:t>
      </w:r>
    </w:p>
    <w:p w14:paraId="41861B46" w14:textId="77777777" w:rsidR="007E6EB3" w:rsidRPr="007607C2" w:rsidRDefault="007E6EB3" w:rsidP="00FB2203">
      <w:pPr>
        <w:keepNext/>
        <w:keepLines/>
        <w:tabs>
          <w:tab w:val="left" w:pos="1702"/>
        </w:tabs>
        <w:rPr>
          <w:rFonts w:cs="Tahoma"/>
          <w:b/>
          <w:sz w:val="20"/>
          <w:szCs w:val="20"/>
        </w:rPr>
      </w:pPr>
    </w:p>
    <w:p w14:paraId="50D120B9" w14:textId="038A3F97" w:rsidR="007E6EB3" w:rsidRPr="007607C2" w:rsidRDefault="00D94D28" w:rsidP="00FB2203">
      <w:pPr>
        <w:keepNext/>
        <w:keepLines/>
        <w:tabs>
          <w:tab w:val="left" w:pos="1702"/>
        </w:tabs>
        <w:rPr>
          <w:rFonts w:cs="Tahoma"/>
          <w:sz w:val="20"/>
          <w:szCs w:val="20"/>
        </w:rPr>
      </w:pPr>
      <w:r w:rsidRPr="007607C2">
        <w:rPr>
          <w:rFonts w:cs="Tahoma"/>
          <w:b/>
          <w:sz w:val="20"/>
          <w:szCs w:val="20"/>
        </w:rPr>
        <w:t xml:space="preserve"> </w:t>
      </w:r>
      <w:r w:rsidR="00696D3D" w:rsidRPr="007607C2">
        <w:rPr>
          <w:rFonts w:cs="Tahoma"/>
          <w:b/>
          <w:sz w:val="20"/>
          <w:szCs w:val="20"/>
        </w:rPr>
        <w:t>IZV</w:t>
      </w:r>
      <w:r w:rsidR="007E6EB3" w:rsidRPr="007607C2">
        <w:rPr>
          <w:rFonts w:cs="Tahoma"/>
          <w:b/>
          <w:sz w:val="20"/>
          <w:szCs w:val="20"/>
        </w:rPr>
        <w:t>AJALEC:</w:t>
      </w:r>
      <w:r w:rsidR="007E6EB3" w:rsidRPr="007607C2">
        <w:rPr>
          <w:rFonts w:cs="Tahoma"/>
          <w:b/>
          <w:sz w:val="20"/>
          <w:szCs w:val="20"/>
        </w:rPr>
        <w:tab/>
      </w:r>
      <w:r w:rsidR="007E6EB3" w:rsidRPr="007607C2">
        <w:rPr>
          <w:rFonts w:cs="Tahoma"/>
          <w:sz w:val="20"/>
          <w:szCs w:val="20"/>
        </w:rPr>
        <w:t xml:space="preserve">............................................................................................................., </w:t>
      </w:r>
    </w:p>
    <w:p w14:paraId="01E14050" w14:textId="77777777" w:rsidR="007E6EB3" w:rsidRPr="007607C2" w:rsidRDefault="007E6EB3" w:rsidP="00FB2203">
      <w:pPr>
        <w:keepNext/>
        <w:keepLines/>
        <w:tabs>
          <w:tab w:val="left" w:pos="1702"/>
        </w:tabs>
        <w:ind w:left="1701"/>
        <w:rPr>
          <w:rFonts w:cs="Tahoma"/>
          <w:sz w:val="20"/>
          <w:szCs w:val="20"/>
        </w:rPr>
      </w:pPr>
      <w:r w:rsidRPr="007607C2">
        <w:rPr>
          <w:rFonts w:cs="Tahoma"/>
          <w:sz w:val="20"/>
          <w:szCs w:val="20"/>
        </w:rPr>
        <w:tab/>
        <w:t xml:space="preserve">ki ga zastopa:......................................................................................... </w:t>
      </w:r>
    </w:p>
    <w:p w14:paraId="396CEE24" w14:textId="77777777" w:rsidR="007E6EB3" w:rsidRPr="007607C2" w:rsidRDefault="007E6EB3" w:rsidP="00FB2203">
      <w:pPr>
        <w:keepNext/>
        <w:keepLines/>
        <w:tabs>
          <w:tab w:val="left" w:pos="1702"/>
        </w:tabs>
        <w:ind w:left="1701" w:hanging="1701"/>
        <w:rPr>
          <w:rFonts w:cs="Tahoma"/>
          <w:sz w:val="20"/>
          <w:szCs w:val="20"/>
        </w:rPr>
      </w:pPr>
      <w:r w:rsidRPr="007607C2">
        <w:rPr>
          <w:rFonts w:cs="Tahoma"/>
          <w:sz w:val="20"/>
          <w:szCs w:val="20"/>
        </w:rPr>
        <w:tab/>
        <w:t>številka transakcijskega računa: ___________________________</w:t>
      </w:r>
    </w:p>
    <w:p w14:paraId="343FDF53" w14:textId="77777777" w:rsidR="00820C00" w:rsidRPr="007607C2" w:rsidRDefault="007E6EB3" w:rsidP="00FB2203">
      <w:pPr>
        <w:keepNext/>
        <w:keepLines/>
        <w:tabs>
          <w:tab w:val="left" w:pos="1702"/>
        </w:tabs>
        <w:ind w:left="1701" w:hanging="1701"/>
        <w:rPr>
          <w:rFonts w:cs="Tahoma"/>
          <w:sz w:val="20"/>
          <w:szCs w:val="20"/>
        </w:rPr>
      </w:pPr>
      <w:r w:rsidRPr="007607C2">
        <w:rPr>
          <w:rFonts w:cs="Tahoma"/>
          <w:sz w:val="20"/>
          <w:szCs w:val="20"/>
        </w:rPr>
        <w:tab/>
      </w:r>
      <w:r w:rsidR="00820C00" w:rsidRPr="007607C2">
        <w:rPr>
          <w:rFonts w:cs="Tahoma"/>
          <w:sz w:val="20"/>
          <w:szCs w:val="20"/>
        </w:rPr>
        <w:t>davčna številka:</w:t>
      </w:r>
    </w:p>
    <w:p w14:paraId="22F8B3F3" w14:textId="38231094" w:rsidR="007E6EB3" w:rsidRPr="007607C2" w:rsidRDefault="007E6EB3" w:rsidP="00FB2203">
      <w:pPr>
        <w:keepNext/>
        <w:keepLines/>
        <w:tabs>
          <w:tab w:val="left" w:pos="1702"/>
        </w:tabs>
        <w:ind w:left="1701" w:hanging="1701"/>
        <w:rPr>
          <w:rFonts w:cs="Tahoma"/>
          <w:sz w:val="20"/>
          <w:szCs w:val="20"/>
        </w:rPr>
      </w:pPr>
      <w:r w:rsidRPr="007607C2">
        <w:rPr>
          <w:rFonts w:cs="Tahoma"/>
          <w:sz w:val="20"/>
          <w:szCs w:val="20"/>
        </w:rPr>
        <w:tab/>
        <w:t>identifikacijska številka za DDV: _________________________</w:t>
      </w:r>
    </w:p>
    <w:p w14:paraId="3A1C25BA" w14:textId="77777777" w:rsidR="007E6EB3" w:rsidRPr="007607C2" w:rsidRDefault="007E6EB3" w:rsidP="00FB2203">
      <w:pPr>
        <w:keepNext/>
        <w:keepLines/>
        <w:tabs>
          <w:tab w:val="left" w:pos="709"/>
          <w:tab w:val="left" w:pos="1702"/>
        </w:tabs>
        <w:ind w:left="1701" w:hanging="1701"/>
        <w:rPr>
          <w:rFonts w:cs="Tahoma"/>
          <w:sz w:val="20"/>
          <w:szCs w:val="20"/>
        </w:rPr>
      </w:pPr>
      <w:r w:rsidRPr="007607C2">
        <w:rPr>
          <w:rFonts w:cs="Tahoma"/>
          <w:sz w:val="20"/>
          <w:szCs w:val="20"/>
        </w:rPr>
        <w:tab/>
      </w:r>
      <w:r w:rsidRPr="007607C2">
        <w:rPr>
          <w:rFonts w:cs="Tahoma"/>
          <w:sz w:val="20"/>
          <w:szCs w:val="20"/>
        </w:rPr>
        <w:tab/>
        <w:t>matična številka: ______________________</w:t>
      </w:r>
    </w:p>
    <w:p w14:paraId="64E0301A" w14:textId="63A79146" w:rsidR="007E6EB3" w:rsidRPr="007E6EB3" w:rsidRDefault="007E6EB3" w:rsidP="00FB2203">
      <w:pPr>
        <w:keepNext/>
        <w:keepLines/>
        <w:tabs>
          <w:tab w:val="left" w:pos="1702"/>
        </w:tabs>
        <w:ind w:left="1701"/>
        <w:rPr>
          <w:rFonts w:cs="Tahoma"/>
          <w:sz w:val="20"/>
          <w:szCs w:val="20"/>
        </w:rPr>
      </w:pPr>
      <w:r w:rsidRPr="007607C2">
        <w:rPr>
          <w:rFonts w:cs="Tahoma"/>
          <w:sz w:val="20"/>
          <w:szCs w:val="20"/>
        </w:rPr>
        <w:t xml:space="preserve">(v nadaljevanju: </w:t>
      </w:r>
      <w:r w:rsidR="00F96130" w:rsidRPr="007607C2">
        <w:rPr>
          <w:rFonts w:cs="Tahoma"/>
          <w:sz w:val="20"/>
          <w:szCs w:val="20"/>
        </w:rPr>
        <w:t>izvajalec</w:t>
      </w:r>
      <w:r w:rsidRPr="007607C2">
        <w:rPr>
          <w:rFonts w:cs="Tahoma"/>
          <w:sz w:val="20"/>
          <w:szCs w:val="20"/>
        </w:rPr>
        <w:t>)</w:t>
      </w:r>
    </w:p>
    <w:p w14:paraId="7763CE01" w14:textId="77777777" w:rsidR="007E6EB3" w:rsidRPr="007E6EB3" w:rsidRDefault="007E6EB3" w:rsidP="00FB2203">
      <w:pPr>
        <w:keepNext/>
        <w:keepLines/>
        <w:tabs>
          <w:tab w:val="left" w:pos="709"/>
          <w:tab w:val="left" w:pos="1702"/>
        </w:tabs>
        <w:rPr>
          <w:rFonts w:cs="Tahoma"/>
          <w:sz w:val="20"/>
          <w:szCs w:val="20"/>
        </w:rPr>
      </w:pPr>
    </w:p>
    <w:p w14:paraId="4AE2E710" w14:textId="77777777" w:rsidR="007E6EB3" w:rsidRPr="007E6EB3" w:rsidRDefault="007E6EB3" w:rsidP="00FB2203">
      <w:pPr>
        <w:keepNext/>
        <w:keepLines/>
        <w:tabs>
          <w:tab w:val="left" w:pos="709"/>
          <w:tab w:val="left" w:pos="1702"/>
        </w:tabs>
        <w:ind w:left="1701" w:hanging="1701"/>
        <w:rPr>
          <w:rFonts w:cs="Tahoma"/>
          <w:sz w:val="20"/>
          <w:szCs w:val="20"/>
        </w:rPr>
      </w:pPr>
    </w:p>
    <w:p w14:paraId="7DC71D76" w14:textId="77777777" w:rsidR="007E6EB3" w:rsidRPr="007E6EB3" w:rsidRDefault="007E6EB3" w:rsidP="00FB2203">
      <w:pPr>
        <w:keepNext/>
        <w:keepLines/>
        <w:numPr>
          <w:ilvl w:val="0"/>
          <w:numId w:val="26"/>
        </w:numPr>
        <w:ind w:hanging="1080"/>
        <w:jc w:val="both"/>
        <w:rPr>
          <w:rFonts w:cs="Tahoma"/>
          <w:b/>
          <w:sz w:val="20"/>
          <w:szCs w:val="20"/>
        </w:rPr>
      </w:pPr>
      <w:r w:rsidRPr="007E6EB3">
        <w:rPr>
          <w:rFonts w:cs="Tahoma"/>
          <w:b/>
          <w:sz w:val="20"/>
          <w:szCs w:val="20"/>
        </w:rPr>
        <w:t>UVODNE DOLOČBE</w:t>
      </w:r>
    </w:p>
    <w:p w14:paraId="5AC2311A" w14:textId="77777777" w:rsidR="007E6EB3" w:rsidRPr="007E6EB3" w:rsidRDefault="007E6EB3" w:rsidP="00FB2203">
      <w:pPr>
        <w:keepNext/>
        <w:keepLines/>
        <w:jc w:val="both"/>
        <w:rPr>
          <w:rFonts w:cs="Tahoma"/>
          <w:sz w:val="20"/>
          <w:szCs w:val="20"/>
        </w:rPr>
      </w:pPr>
    </w:p>
    <w:p w14:paraId="44884377" w14:textId="7EBFE7DF" w:rsidR="00FB2203" w:rsidRPr="00FB2203" w:rsidRDefault="007E6EB3" w:rsidP="00FB2203">
      <w:pPr>
        <w:keepNext/>
        <w:keepLines/>
        <w:numPr>
          <w:ilvl w:val="0"/>
          <w:numId w:val="25"/>
        </w:numPr>
        <w:jc w:val="center"/>
        <w:rPr>
          <w:rFonts w:cs="Tahoma"/>
          <w:sz w:val="20"/>
          <w:szCs w:val="20"/>
        </w:rPr>
      </w:pPr>
      <w:r w:rsidRPr="007E6EB3">
        <w:rPr>
          <w:rFonts w:cs="Tahoma"/>
          <w:sz w:val="20"/>
          <w:szCs w:val="20"/>
        </w:rPr>
        <w:t>člen</w:t>
      </w:r>
    </w:p>
    <w:p w14:paraId="423D8A39" w14:textId="77777777" w:rsidR="00FB2203" w:rsidRPr="00FB2203" w:rsidRDefault="00FB2203" w:rsidP="00FB2203">
      <w:pPr>
        <w:keepNext/>
        <w:keepLines/>
        <w:spacing w:after="160" w:line="259" w:lineRule="auto"/>
        <w:rPr>
          <w:rFonts w:cs="Tahoma"/>
          <w:sz w:val="20"/>
          <w:szCs w:val="20"/>
        </w:rPr>
      </w:pPr>
      <w:r w:rsidRPr="00FB2203">
        <w:rPr>
          <w:rFonts w:cs="Tahoma"/>
          <w:sz w:val="20"/>
          <w:szCs w:val="20"/>
        </w:rPr>
        <w:t xml:space="preserve">Stranki okvirnega sporazuma uvodoma sporazumno ugotavljata: </w:t>
      </w:r>
    </w:p>
    <w:p w14:paraId="4DEC7769" w14:textId="78B23B65" w:rsidR="00FB2203" w:rsidRPr="00FB2203" w:rsidRDefault="00FB2203" w:rsidP="00FB2203">
      <w:pPr>
        <w:keepNext/>
        <w:keepLines/>
        <w:numPr>
          <w:ilvl w:val="0"/>
          <w:numId w:val="41"/>
        </w:numPr>
        <w:jc w:val="both"/>
        <w:rPr>
          <w:rFonts w:cs="Tahoma"/>
          <w:sz w:val="20"/>
          <w:szCs w:val="20"/>
        </w:rPr>
      </w:pPr>
      <w:r w:rsidRPr="00FB2203">
        <w:rPr>
          <w:rFonts w:cs="Tahoma"/>
          <w:sz w:val="20"/>
          <w:szCs w:val="20"/>
        </w:rPr>
        <w:t xml:space="preserve">da je naročnik izvedel javno naročilo št. </w:t>
      </w:r>
      <w:r w:rsidR="00844D14">
        <w:rPr>
          <w:rFonts w:cs="Tahoma"/>
          <w:sz w:val="20"/>
          <w:szCs w:val="20"/>
        </w:rPr>
        <w:t>LPT-49/25</w:t>
      </w:r>
      <w:r w:rsidRPr="00FB2203">
        <w:rPr>
          <w:rFonts w:cs="Tahoma"/>
          <w:sz w:val="20"/>
          <w:szCs w:val="20"/>
        </w:rPr>
        <w:t xml:space="preserve"> – »</w:t>
      </w:r>
      <w:r w:rsidR="00844D14" w:rsidRPr="00844D14">
        <w:rPr>
          <w:rFonts w:cs="Tahoma"/>
          <w:sz w:val="20"/>
          <w:szCs w:val="20"/>
        </w:rPr>
        <w:t>Čiščenje oljnih lovilcev na parkiriščih za obdobje 48 mesecev</w:t>
      </w:r>
      <w:r w:rsidRPr="00FB2203">
        <w:rPr>
          <w:rFonts w:cs="Tahoma"/>
          <w:sz w:val="20"/>
          <w:szCs w:val="20"/>
        </w:rPr>
        <w:t xml:space="preserve">« po postopku naročila male vrednosti, v skladu s 47. členom Zakona o javnem naročanju (Ur. l. RS, št. 91/15 s spremembami; v nadaljnjem besedilu: ZJN-3), (objava na Portalu javnih naročil z dne ____________ pod št. _________ ) z namenom sklenitve okvirnega sporazuma </w:t>
      </w:r>
      <w:r w:rsidR="00844D14" w:rsidRPr="00844D14">
        <w:rPr>
          <w:rFonts w:cs="Tahoma"/>
          <w:sz w:val="20"/>
          <w:szCs w:val="20"/>
        </w:rPr>
        <w:t>za storitve čiščenje oljnih lovilcev na parkiriščih</w:t>
      </w:r>
      <w:r w:rsidR="00844D14">
        <w:rPr>
          <w:rFonts w:cs="Tahoma"/>
          <w:sz w:val="20"/>
          <w:szCs w:val="20"/>
        </w:rPr>
        <w:t>;</w:t>
      </w:r>
    </w:p>
    <w:p w14:paraId="03ADD4A9" w14:textId="5BC6426F" w:rsidR="00FB2203" w:rsidRPr="00FB2203" w:rsidRDefault="00FB2203" w:rsidP="00FB2203">
      <w:pPr>
        <w:keepNext/>
        <w:keepLines/>
        <w:numPr>
          <w:ilvl w:val="0"/>
          <w:numId w:val="41"/>
        </w:numPr>
        <w:jc w:val="both"/>
        <w:rPr>
          <w:rFonts w:cs="Tahoma"/>
          <w:sz w:val="20"/>
          <w:szCs w:val="20"/>
        </w:rPr>
      </w:pPr>
      <w:r w:rsidRPr="00FB2203">
        <w:rPr>
          <w:rFonts w:cs="Tahoma"/>
          <w:sz w:val="20"/>
          <w:szCs w:val="20"/>
        </w:rPr>
        <w:t xml:space="preserve">da je naročnik </w:t>
      </w:r>
      <w:r w:rsidR="00844D14" w:rsidRPr="00844D14">
        <w:rPr>
          <w:rFonts w:cs="Tahoma"/>
          <w:sz w:val="20"/>
          <w:szCs w:val="20"/>
        </w:rPr>
        <w:t>Javno podjetje Ljubljanska parkirišča in tržnice</w:t>
      </w:r>
      <w:r w:rsidR="00844D14">
        <w:rPr>
          <w:rFonts w:cs="Tahoma"/>
          <w:sz w:val="20"/>
          <w:szCs w:val="20"/>
        </w:rPr>
        <w:t xml:space="preserve">, </w:t>
      </w:r>
      <w:r w:rsidRPr="00FB2203">
        <w:rPr>
          <w:rFonts w:cs="Tahoma"/>
          <w:sz w:val="20"/>
          <w:szCs w:val="20"/>
        </w:rPr>
        <w:t xml:space="preserve">d.o.o., na podlagi pooblastila, prenesel izvedbo in odločanje v postopku oddaje predmetnega javnega naročila na JAVNI HOLDING Ljubljana, d.o.o., Verovškova ulica 70, 1000 Ljubljana;  </w:t>
      </w:r>
    </w:p>
    <w:p w14:paraId="3EC3FEE2" w14:textId="77777777" w:rsidR="00FB2203" w:rsidRPr="00FB2203" w:rsidRDefault="00FB2203" w:rsidP="00FB2203">
      <w:pPr>
        <w:keepNext/>
        <w:keepLines/>
        <w:numPr>
          <w:ilvl w:val="0"/>
          <w:numId w:val="41"/>
        </w:numPr>
        <w:jc w:val="both"/>
        <w:rPr>
          <w:rFonts w:cs="Tahoma"/>
          <w:sz w:val="20"/>
          <w:szCs w:val="20"/>
        </w:rPr>
      </w:pPr>
      <w:r w:rsidRPr="00FB2203">
        <w:rPr>
          <w:rFonts w:cs="Tahoma"/>
          <w:sz w:val="20"/>
          <w:szCs w:val="20"/>
        </w:rPr>
        <w:t xml:space="preserve">da okvirni sporazum z izvajalcem, v svojem imenu in za svoj račun, podpiše odgovorna oseba naročnika; </w:t>
      </w:r>
    </w:p>
    <w:p w14:paraId="0015F361" w14:textId="54CA8499" w:rsidR="00FB2203" w:rsidRPr="00FB2203" w:rsidRDefault="00FB2203" w:rsidP="00FB2203">
      <w:pPr>
        <w:keepNext/>
        <w:keepLines/>
        <w:numPr>
          <w:ilvl w:val="0"/>
          <w:numId w:val="41"/>
        </w:numPr>
        <w:jc w:val="both"/>
        <w:rPr>
          <w:rFonts w:cs="Tahoma"/>
          <w:sz w:val="20"/>
          <w:szCs w:val="20"/>
        </w:rPr>
      </w:pPr>
      <w:r w:rsidRPr="00FB2203">
        <w:rPr>
          <w:rFonts w:cs="Tahoma"/>
          <w:sz w:val="20"/>
          <w:szCs w:val="20"/>
        </w:rPr>
        <w:t xml:space="preserve">da je naročnik izvajalca izbral na podlagi meril, pogojev in zahtev, opredeljenih v dokumentaciji v zvezi z oddajo javnega naročila št. </w:t>
      </w:r>
      <w:bookmarkStart w:id="19" w:name="_Hlk194322668"/>
      <w:r w:rsidR="00844D14">
        <w:rPr>
          <w:rFonts w:cs="Tahoma"/>
          <w:sz w:val="20"/>
          <w:szCs w:val="20"/>
        </w:rPr>
        <w:t>LPT-49/25</w:t>
      </w:r>
      <w:r w:rsidR="00844D14" w:rsidRPr="00FB2203">
        <w:rPr>
          <w:rFonts w:cs="Tahoma"/>
          <w:sz w:val="20"/>
          <w:szCs w:val="20"/>
        </w:rPr>
        <w:t xml:space="preserve"> – »</w:t>
      </w:r>
      <w:r w:rsidR="00844D14" w:rsidRPr="00844D14">
        <w:rPr>
          <w:rFonts w:cs="Tahoma"/>
          <w:sz w:val="20"/>
          <w:szCs w:val="20"/>
        </w:rPr>
        <w:t>Čiščenje oljnih lovilcev na parkiriščih za obdobje 48 mesecev</w:t>
      </w:r>
      <w:r w:rsidR="00844D14" w:rsidRPr="00FB2203">
        <w:rPr>
          <w:rFonts w:cs="Tahoma"/>
          <w:sz w:val="20"/>
          <w:szCs w:val="20"/>
        </w:rPr>
        <w:t>«</w:t>
      </w:r>
      <w:r w:rsidRPr="00FB2203">
        <w:rPr>
          <w:rFonts w:cs="Tahoma"/>
          <w:sz w:val="20"/>
          <w:szCs w:val="20"/>
        </w:rPr>
        <w:t xml:space="preserve"> </w:t>
      </w:r>
      <w:bookmarkEnd w:id="19"/>
      <w:r w:rsidRPr="00FB2203">
        <w:rPr>
          <w:rFonts w:cs="Tahoma"/>
          <w:sz w:val="20"/>
          <w:szCs w:val="20"/>
        </w:rPr>
        <w:t xml:space="preserve">(v nadaljevanju: razpisna dokumentacija);       </w:t>
      </w:r>
    </w:p>
    <w:p w14:paraId="65268A75" w14:textId="5E6B699C" w:rsidR="00FB2203" w:rsidRPr="00FB2203" w:rsidRDefault="00FB2203" w:rsidP="00FB2203">
      <w:pPr>
        <w:keepNext/>
        <w:keepLines/>
        <w:numPr>
          <w:ilvl w:val="0"/>
          <w:numId w:val="41"/>
        </w:numPr>
        <w:jc w:val="both"/>
        <w:rPr>
          <w:rFonts w:cs="Tahoma"/>
          <w:sz w:val="20"/>
          <w:szCs w:val="20"/>
        </w:rPr>
      </w:pPr>
      <w:r w:rsidRPr="00FB2203">
        <w:rPr>
          <w:rFonts w:cs="Tahoma"/>
          <w:sz w:val="20"/>
          <w:szCs w:val="20"/>
        </w:rPr>
        <w:t>da sta ponudba izvajalca št. _______, z dne _______, z vsemi prilogami (v nadaljevanju: ponudba izvajalca) in razpisna dokumentacija z vsemi prilogami</w:t>
      </w:r>
      <w:r w:rsidRPr="00FB2203">
        <w:rPr>
          <w:rFonts w:cs="Tahoma"/>
          <w:bCs/>
          <w:sz w:val="20"/>
          <w:szCs w:val="20"/>
        </w:rPr>
        <w:t>,</w:t>
      </w:r>
      <w:r w:rsidRPr="00FB2203">
        <w:rPr>
          <w:rFonts w:cs="Tahoma"/>
          <w:sz w:val="20"/>
          <w:szCs w:val="20"/>
        </w:rPr>
        <w:t xml:space="preserve"> sestavni del tega okvirnega sporazuma.  </w:t>
      </w:r>
    </w:p>
    <w:p w14:paraId="129A8984" w14:textId="77777777" w:rsidR="00FB2203" w:rsidRPr="00FB2203" w:rsidRDefault="00FB2203" w:rsidP="00FB2203">
      <w:pPr>
        <w:keepNext/>
        <w:keepLines/>
        <w:ind w:left="720"/>
        <w:jc w:val="both"/>
        <w:rPr>
          <w:rFonts w:cs="Tahoma"/>
          <w:sz w:val="20"/>
          <w:szCs w:val="20"/>
        </w:rPr>
      </w:pPr>
    </w:p>
    <w:p w14:paraId="4D9A5A5B" w14:textId="0A2155CA" w:rsidR="00FB2203" w:rsidRPr="00FB2203" w:rsidRDefault="00FB2203" w:rsidP="00FB2203">
      <w:pPr>
        <w:keepNext/>
        <w:keepLines/>
        <w:jc w:val="both"/>
        <w:rPr>
          <w:rFonts w:cs="Tahoma"/>
          <w:sz w:val="20"/>
          <w:szCs w:val="20"/>
        </w:rPr>
      </w:pPr>
      <w:r w:rsidRPr="00FB2203">
        <w:rPr>
          <w:rFonts w:cs="Tahoma"/>
          <w:sz w:val="20"/>
          <w:szCs w:val="20"/>
        </w:rPr>
        <w:lastRenderedPageBreak/>
        <w:t xml:space="preserve">Obdobje veljavnosti tega okvirnega sporazuma je </w:t>
      </w:r>
      <w:r w:rsidR="00261FAB">
        <w:rPr>
          <w:rFonts w:cs="Tahoma"/>
          <w:sz w:val="20"/>
          <w:szCs w:val="20"/>
        </w:rPr>
        <w:t>oseminštiri</w:t>
      </w:r>
      <w:r w:rsidRPr="00FB2203">
        <w:rPr>
          <w:rFonts w:cs="Tahoma"/>
          <w:sz w:val="20"/>
          <w:szCs w:val="20"/>
        </w:rPr>
        <w:t>deset</w:t>
      </w:r>
      <w:r w:rsidR="006E72D7">
        <w:rPr>
          <w:rFonts w:cs="Tahoma"/>
          <w:sz w:val="20"/>
          <w:szCs w:val="20"/>
        </w:rPr>
        <w:t xml:space="preserve"> (48</w:t>
      </w:r>
      <w:r w:rsidRPr="00FB2203">
        <w:rPr>
          <w:rFonts w:cs="Tahoma"/>
          <w:sz w:val="20"/>
          <w:szCs w:val="20"/>
        </w:rPr>
        <w:t>) mesecev od dneva sklenitve okvirnega sporazuma oziroma do izčrpanja ocenjene vrednosti okvirnega sporazuma, navedene v prvem odstavku 3. člena tega okvirnega sporazuma, kar nastopi prej.</w:t>
      </w:r>
    </w:p>
    <w:p w14:paraId="401BDF50" w14:textId="77777777" w:rsidR="00820C00" w:rsidRDefault="00820C00" w:rsidP="00FB2203">
      <w:pPr>
        <w:keepNext/>
        <w:keepLines/>
        <w:jc w:val="both"/>
        <w:rPr>
          <w:rFonts w:cs="Tahoma"/>
          <w:b/>
          <w:sz w:val="20"/>
          <w:szCs w:val="20"/>
        </w:rPr>
      </w:pPr>
    </w:p>
    <w:p w14:paraId="1454D3E9" w14:textId="116739AA" w:rsidR="00FB2203" w:rsidRPr="00FB2203" w:rsidRDefault="00FB2203" w:rsidP="00FB2203">
      <w:pPr>
        <w:keepNext/>
        <w:keepLines/>
        <w:jc w:val="both"/>
        <w:rPr>
          <w:rFonts w:cs="Tahoma"/>
          <w:b/>
          <w:sz w:val="20"/>
          <w:szCs w:val="20"/>
        </w:rPr>
      </w:pPr>
      <w:r w:rsidRPr="00FB2203">
        <w:rPr>
          <w:rFonts w:cs="Tahoma"/>
          <w:b/>
          <w:sz w:val="20"/>
          <w:szCs w:val="20"/>
        </w:rPr>
        <w:t>Predmet okvirnega sporazuma</w:t>
      </w:r>
    </w:p>
    <w:p w14:paraId="1552402E" w14:textId="77777777" w:rsidR="00FB2203" w:rsidRPr="00FB2203" w:rsidRDefault="00FB2203" w:rsidP="00FB2203">
      <w:pPr>
        <w:keepNext/>
        <w:keepLines/>
        <w:jc w:val="both"/>
        <w:rPr>
          <w:rFonts w:cs="Tahoma"/>
          <w:b/>
          <w:sz w:val="20"/>
          <w:szCs w:val="20"/>
        </w:rPr>
      </w:pPr>
    </w:p>
    <w:p w14:paraId="19A91FD3" w14:textId="35E36F4B"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5452259A" w14:textId="21776B75" w:rsidR="00261FAB" w:rsidRDefault="00261FAB" w:rsidP="00261FAB">
      <w:pPr>
        <w:keepNext/>
        <w:keepLines/>
        <w:jc w:val="both"/>
        <w:rPr>
          <w:rFonts w:cs="Tahoma"/>
          <w:bCs/>
          <w:sz w:val="20"/>
          <w:szCs w:val="20"/>
        </w:rPr>
      </w:pPr>
      <w:r w:rsidRPr="00FB2203">
        <w:rPr>
          <w:rFonts w:cs="Tahoma"/>
          <w:sz w:val="20"/>
          <w:szCs w:val="20"/>
        </w:rPr>
        <w:t xml:space="preserve">Predmet okvirnega sporazuma </w:t>
      </w:r>
      <w:r w:rsidRPr="0003029E">
        <w:rPr>
          <w:rFonts w:cs="Tahoma"/>
          <w:bCs/>
          <w:sz w:val="20"/>
          <w:szCs w:val="20"/>
        </w:rPr>
        <w:t xml:space="preserve">je </w:t>
      </w:r>
      <w:r w:rsidRPr="0003029E">
        <w:rPr>
          <w:rFonts w:cs="Tahoma"/>
          <w:sz w:val="20"/>
          <w:szCs w:val="20"/>
        </w:rPr>
        <w:t>izvedba storitev »Čiščenja oljnih lovilcev na parkiriščih«</w:t>
      </w:r>
      <w:r w:rsidR="00CD1A29">
        <w:rPr>
          <w:rFonts w:cs="Tahoma"/>
          <w:sz w:val="20"/>
          <w:szCs w:val="20"/>
        </w:rPr>
        <w:t xml:space="preserve"> in je podrobneje opredeljen v Prilogi št. 2 (ponudbeni predračun) in Prilogi št. 3 (tehnična specifikacija javnega naročila LPT-49/25) tega okvirnega sporazuma. Izvedba storitev predstavlja: </w:t>
      </w:r>
      <w:r w:rsidRPr="0003029E">
        <w:rPr>
          <w:rFonts w:cs="Tahoma"/>
          <w:sz w:val="20"/>
          <w:szCs w:val="20"/>
        </w:rPr>
        <w:t>praznjenje, pranje</w:t>
      </w:r>
      <w:r w:rsidR="00A71E8F">
        <w:rPr>
          <w:rFonts w:cs="Tahoma"/>
          <w:sz w:val="20"/>
          <w:szCs w:val="20"/>
        </w:rPr>
        <w:t xml:space="preserve">, polnjenje in funkcionalni preizkus </w:t>
      </w:r>
      <w:r w:rsidRPr="0003029E">
        <w:rPr>
          <w:rFonts w:cs="Tahoma"/>
          <w:sz w:val="20"/>
          <w:szCs w:val="20"/>
        </w:rPr>
        <w:t>oljnih lovilcev, odvoz, obdelava</w:t>
      </w:r>
      <w:r>
        <w:rPr>
          <w:rFonts w:cs="Tahoma"/>
          <w:sz w:val="20"/>
          <w:szCs w:val="20"/>
        </w:rPr>
        <w:t xml:space="preserve">, </w:t>
      </w:r>
      <w:r w:rsidRPr="0003029E">
        <w:rPr>
          <w:rFonts w:cs="Tahoma"/>
          <w:sz w:val="20"/>
          <w:szCs w:val="20"/>
        </w:rPr>
        <w:t xml:space="preserve">ter uničenje </w:t>
      </w:r>
      <w:r>
        <w:rPr>
          <w:rFonts w:cs="Tahoma"/>
          <w:sz w:val="20"/>
          <w:szCs w:val="20"/>
        </w:rPr>
        <w:t>zbranih odpadkov</w:t>
      </w:r>
      <w:r w:rsidR="0077580A">
        <w:rPr>
          <w:rFonts w:cs="Tahoma"/>
          <w:sz w:val="20"/>
          <w:szCs w:val="20"/>
        </w:rPr>
        <w:t xml:space="preserve"> (</w:t>
      </w:r>
      <w:bookmarkStart w:id="20" w:name="_Hlk194321745"/>
      <w:r w:rsidR="0077580A">
        <w:rPr>
          <w:rFonts w:cs="Tahoma"/>
          <w:sz w:val="20"/>
          <w:szCs w:val="20"/>
        </w:rPr>
        <w:t xml:space="preserve">z </w:t>
      </w:r>
      <w:r w:rsidR="00FC5AFC">
        <w:rPr>
          <w:rFonts w:cs="Tahoma"/>
          <w:sz w:val="20"/>
          <w:szCs w:val="20"/>
        </w:rPr>
        <w:t xml:space="preserve">EWC </w:t>
      </w:r>
      <w:r w:rsidR="0077580A">
        <w:rPr>
          <w:rFonts w:cs="Tahoma"/>
          <w:sz w:val="20"/>
          <w:szCs w:val="20"/>
        </w:rPr>
        <w:t xml:space="preserve">oznako </w:t>
      </w:r>
      <w:r w:rsidR="00FC5AFC" w:rsidRPr="00FC5AFC">
        <w:rPr>
          <w:rFonts w:cs="Tahoma"/>
          <w:sz w:val="20"/>
          <w:szCs w:val="20"/>
        </w:rPr>
        <w:t>13 05 02</w:t>
      </w:r>
      <w:r w:rsidR="00FC5AFC">
        <w:rPr>
          <w:rFonts w:cs="Tahoma"/>
          <w:sz w:val="20"/>
          <w:szCs w:val="20"/>
        </w:rPr>
        <w:t xml:space="preserve">, </w:t>
      </w:r>
      <w:r w:rsidR="00FC5AFC" w:rsidRPr="00FC5AFC">
        <w:rPr>
          <w:rFonts w:cs="Tahoma"/>
          <w:sz w:val="20"/>
          <w:szCs w:val="20"/>
        </w:rPr>
        <w:t>13 05 0</w:t>
      </w:r>
      <w:r w:rsidR="00FC5AFC">
        <w:rPr>
          <w:rFonts w:cs="Tahoma"/>
          <w:sz w:val="20"/>
          <w:szCs w:val="20"/>
        </w:rPr>
        <w:t xml:space="preserve">7 in </w:t>
      </w:r>
      <w:r w:rsidR="00FC5AFC" w:rsidRPr="00FC5AFC">
        <w:rPr>
          <w:rFonts w:cs="Tahoma"/>
          <w:sz w:val="20"/>
          <w:szCs w:val="20"/>
        </w:rPr>
        <w:t>19 08 02</w:t>
      </w:r>
      <w:bookmarkEnd w:id="20"/>
      <w:r w:rsidR="00FC5AFC">
        <w:rPr>
          <w:rFonts w:cs="Tahoma"/>
          <w:sz w:val="20"/>
          <w:szCs w:val="20"/>
        </w:rPr>
        <w:t>)</w:t>
      </w:r>
      <w:r>
        <w:rPr>
          <w:rFonts w:cs="Tahoma"/>
          <w:sz w:val="20"/>
          <w:szCs w:val="20"/>
        </w:rPr>
        <w:t xml:space="preserve"> </w:t>
      </w:r>
      <w:r w:rsidRPr="0003029E">
        <w:rPr>
          <w:rFonts w:cs="Tahoma"/>
          <w:sz w:val="20"/>
          <w:szCs w:val="20"/>
        </w:rPr>
        <w:t>odpadnega olja</w:t>
      </w:r>
      <w:r w:rsidR="00FC5AFC">
        <w:rPr>
          <w:rFonts w:cs="Tahoma"/>
          <w:sz w:val="20"/>
          <w:szCs w:val="20"/>
        </w:rPr>
        <w:t>, mulja</w:t>
      </w:r>
      <w:r w:rsidR="00B978C7">
        <w:rPr>
          <w:rFonts w:cs="Tahoma"/>
          <w:sz w:val="20"/>
          <w:szCs w:val="20"/>
        </w:rPr>
        <w:t xml:space="preserve">, </w:t>
      </w:r>
      <w:r w:rsidR="00FC5AFC">
        <w:rPr>
          <w:rFonts w:cs="Tahoma"/>
          <w:sz w:val="20"/>
          <w:szCs w:val="20"/>
        </w:rPr>
        <w:t>peskov</w:t>
      </w:r>
      <w:r w:rsidR="00B978C7">
        <w:rPr>
          <w:rFonts w:cs="Tahoma"/>
          <w:sz w:val="20"/>
          <w:szCs w:val="20"/>
        </w:rPr>
        <w:t xml:space="preserve"> in z oljem onesnažen</w:t>
      </w:r>
      <w:r w:rsidR="00F94E2C">
        <w:rPr>
          <w:rFonts w:cs="Tahoma"/>
          <w:sz w:val="20"/>
          <w:szCs w:val="20"/>
        </w:rPr>
        <w:t>e</w:t>
      </w:r>
      <w:r w:rsidR="00B978C7">
        <w:rPr>
          <w:rFonts w:cs="Tahoma"/>
          <w:sz w:val="20"/>
          <w:szCs w:val="20"/>
        </w:rPr>
        <w:t xml:space="preserve"> vod</w:t>
      </w:r>
      <w:r w:rsidR="00F94E2C">
        <w:rPr>
          <w:rFonts w:cs="Tahoma"/>
          <w:sz w:val="20"/>
          <w:szCs w:val="20"/>
        </w:rPr>
        <w:t>e</w:t>
      </w:r>
      <w:r w:rsidR="0013721F">
        <w:rPr>
          <w:rFonts w:cs="Tahoma"/>
          <w:sz w:val="20"/>
          <w:szCs w:val="20"/>
        </w:rPr>
        <w:t xml:space="preserve"> </w:t>
      </w:r>
      <w:r w:rsidR="0013721F">
        <w:rPr>
          <w:rFonts w:cs="Tahoma"/>
          <w:bCs/>
          <w:sz w:val="20"/>
          <w:szCs w:val="20"/>
        </w:rPr>
        <w:t>(v nadaljevanju: storitve</w:t>
      </w:r>
      <w:r w:rsidR="0013721F" w:rsidRPr="0003029E">
        <w:rPr>
          <w:rFonts w:cs="Tahoma"/>
          <w:bCs/>
          <w:sz w:val="20"/>
          <w:szCs w:val="20"/>
        </w:rPr>
        <w:t>)</w:t>
      </w:r>
      <w:r w:rsidRPr="0003029E">
        <w:rPr>
          <w:rFonts w:cs="Tahoma"/>
          <w:sz w:val="20"/>
          <w:szCs w:val="20"/>
        </w:rPr>
        <w:t>, za obdobje 48 mesecev od sklenitve okvirnega sporazuma</w:t>
      </w:r>
      <w:r w:rsidRPr="0003029E">
        <w:rPr>
          <w:rFonts w:cs="Tahoma"/>
          <w:bCs/>
          <w:sz w:val="20"/>
          <w:szCs w:val="20"/>
        </w:rPr>
        <w:t>, na parkiriščih naročnika</w:t>
      </w:r>
      <w:r w:rsidR="00CD1A29">
        <w:rPr>
          <w:rFonts w:cs="Tahoma"/>
          <w:bCs/>
          <w:sz w:val="20"/>
          <w:szCs w:val="20"/>
        </w:rPr>
        <w:t xml:space="preserve">, </w:t>
      </w:r>
      <w:r w:rsidR="00231DB1">
        <w:rPr>
          <w:rFonts w:cs="Tahoma"/>
          <w:bCs/>
          <w:sz w:val="20"/>
          <w:szCs w:val="20"/>
        </w:rPr>
        <w:t>(v nadaljevanju</w:t>
      </w:r>
      <w:r w:rsidR="0013721F">
        <w:rPr>
          <w:rFonts w:cs="Tahoma"/>
          <w:bCs/>
          <w:sz w:val="20"/>
          <w:szCs w:val="20"/>
        </w:rPr>
        <w:t>:</w:t>
      </w:r>
      <w:r w:rsidR="00231DB1">
        <w:rPr>
          <w:rFonts w:cs="Tahoma"/>
          <w:bCs/>
          <w:sz w:val="20"/>
          <w:szCs w:val="20"/>
        </w:rPr>
        <w:t xml:space="preserve"> lokacije naročnika</w:t>
      </w:r>
      <w:r w:rsidRPr="0003029E">
        <w:rPr>
          <w:rFonts w:cs="Tahoma"/>
          <w:bCs/>
          <w:sz w:val="20"/>
          <w:szCs w:val="20"/>
        </w:rPr>
        <w:t>)</w:t>
      </w:r>
      <w:r w:rsidR="00CD1A29">
        <w:rPr>
          <w:rFonts w:cs="Tahoma"/>
          <w:bCs/>
          <w:sz w:val="20"/>
          <w:szCs w:val="20"/>
        </w:rPr>
        <w:t xml:space="preserve">, ki so podrobneje </w:t>
      </w:r>
      <w:r w:rsidR="00F94E2C">
        <w:rPr>
          <w:rFonts w:cs="Tahoma"/>
          <w:bCs/>
          <w:sz w:val="20"/>
          <w:szCs w:val="20"/>
        </w:rPr>
        <w:t xml:space="preserve">navedena </w:t>
      </w:r>
      <w:r w:rsidR="00CD1A29">
        <w:rPr>
          <w:rFonts w:cs="Tahoma"/>
          <w:bCs/>
          <w:sz w:val="20"/>
          <w:szCs w:val="20"/>
        </w:rPr>
        <w:t xml:space="preserve">v </w:t>
      </w:r>
      <w:r w:rsidR="00CD1A29">
        <w:rPr>
          <w:rFonts w:cs="Tahoma"/>
          <w:sz w:val="20"/>
          <w:szCs w:val="20"/>
        </w:rPr>
        <w:t>Prilogi št. 3 tega okvirnega sporazuma.</w:t>
      </w:r>
    </w:p>
    <w:p w14:paraId="02BAF3BE" w14:textId="77777777" w:rsidR="00202B61" w:rsidRPr="0003029E" w:rsidRDefault="00202B61" w:rsidP="00261FAB">
      <w:pPr>
        <w:keepNext/>
        <w:keepLines/>
        <w:jc w:val="both"/>
        <w:rPr>
          <w:rFonts w:cs="Tahoma"/>
          <w:bCs/>
          <w:sz w:val="20"/>
          <w:szCs w:val="20"/>
        </w:rPr>
      </w:pPr>
    </w:p>
    <w:p w14:paraId="7AC66E13" w14:textId="349EE8BC" w:rsidR="00FB2203" w:rsidRPr="00FB2203" w:rsidRDefault="00CD1A29" w:rsidP="00FB2203">
      <w:pPr>
        <w:keepNext/>
        <w:keepLines/>
        <w:spacing w:after="160" w:line="259" w:lineRule="auto"/>
        <w:jc w:val="both"/>
        <w:rPr>
          <w:rFonts w:cs="Tahoma"/>
          <w:sz w:val="20"/>
          <w:szCs w:val="20"/>
        </w:rPr>
      </w:pPr>
      <w:r>
        <w:rPr>
          <w:rFonts w:cs="Tahoma"/>
          <w:sz w:val="20"/>
          <w:szCs w:val="20"/>
        </w:rPr>
        <w:t xml:space="preserve">Izvajalec se obvezuje izvajati storitve po tem okvirnem sporazumu, </w:t>
      </w:r>
      <w:r w:rsidR="00FB2203" w:rsidRPr="00FB2203">
        <w:rPr>
          <w:rFonts w:cs="Tahoma"/>
          <w:sz w:val="20"/>
          <w:szCs w:val="20"/>
        </w:rPr>
        <w:t xml:space="preserve">kot je to opredeljeno v razpisni dokumentaciji naročnika in na podlagi ponudbe izvajalca, in sicer vse po pravilih stroke, </w:t>
      </w:r>
      <w:r w:rsidR="00EA52D7">
        <w:rPr>
          <w:rFonts w:cs="Tahoma"/>
          <w:sz w:val="20"/>
          <w:szCs w:val="20"/>
        </w:rPr>
        <w:t>z dolžno skrbnostjo</w:t>
      </w:r>
      <w:r w:rsidR="00FB2203" w:rsidRPr="00FB2203">
        <w:rPr>
          <w:rFonts w:cs="Tahoma"/>
          <w:sz w:val="20"/>
          <w:szCs w:val="20"/>
        </w:rPr>
        <w:t xml:space="preserve"> ter v skladu s tem okvirnim sporazumom (v nadaljevanju tudi: storitve in/ali dela in/ali predmet okvirnega sporazuma). </w:t>
      </w:r>
    </w:p>
    <w:p w14:paraId="41EE266A" w14:textId="29DBE986" w:rsidR="00FB2203" w:rsidRPr="00FB2203" w:rsidRDefault="00FB2203" w:rsidP="00FB2203">
      <w:pPr>
        <w:keepNext/>
        <w:keepLines/>
        <w:spacing w:after="160" w:line="259" w:lineRule="auto"/>
        <w:jc w:val="both"/>
        <w:rPr>
          <w:rFonts w:cs="Tahoma"/>
          <w:bCs/>
          <w:sz w:val="20"/>
          <w:szCs w:val="20"/>
        </w:rPr>
      </w:pPr>
      <w:r w:rsidRPr="00FB2203">
        <w:rPr>
          <w:rFonts w:cs="Tahoma"/>
          <w:bCs/>
          <w:sz w:val="20"/>
          <w:szCs w:val="20"/>
        </w:rPr>
        <w:t xml:space="preserve">Skupna okvirna količina </w:t>
      </w:r>
      <w:bookmarkStart w:id="21" w:name="_Hlk194317948"/>
      <w:r w:rsidR="0098511A">
        <w:rPr>
          <w:rFonts w:cs="Tahoma"/>
          <w:bCs/>
          <w:sz w:val="20"/>
          <w:szCs w:val="20"/>
        </w:rPr>
        <w:t>odpadkov iz oljnih lovilcev na parkiriščih naročnika</w:t>
      </w:r>
      <w:r w:rsidR="003516C5">
        <w:rPr>
          <w:rFonts w:cs="Tahoma"/>
          <w:bCs/>
          <w:sz w:val="20"/>
          <w:szCs w:val="20"/>
        </w:rPr>
        <w:t xml:space="preserve"> z</w:t>
      </w:r>
      <w:r w:rsidR="0098511A">
        <w:rPr>
          <w:rFonts w:cs="Tahoma"/>
          <w:bCs/>
          <w:sz w:val="20"/>
          <w:szCs w:val="20"/>
        </w:rPr>
        <w:t xml:space="preserve"> </w:t>
      </w:r>
      <w:r w:rsidRPr="00FB2203">
        <w:rPr>
          <w:rFonts w:cs="Tahoma"/>
          <w:bCs/>
          <w:sz w:val="20"/>
          <w:szCs w:val="20"/>
        </w:rPr>
        <w:t xml:space="preserve">EWC oznako </w:t>
      </w:r>
      <w:bookmarkStart w:id="22" w:name="_Hlk194318021"/>
      <w:r w:rsidR="002F5A6D" w:rsidRPr="002F5A6D">
        <w:rPr>
          <w:rFonts w:cs="Tahoma"/>
          <w:bCs/>
          <w:sz w:val="20"/>
          <w:szCs w:val="20"/>
        </w:rPr>
        <w:t>13 05 02, 13 05 07 in 19 08 02</w:t>
      </w:r>
      <w:bookmarkEnd w:id="22"/>
      <w:r w:rsidR="002F5A6D">
        <w:rPr>
          <w:rFonts w:cs="Tahoma"/>
          <w:bCs/>
          <w:sz w:val="20"/>
          <w:szCs w:val="20"/>
        </w:rPr>
        <w:t xml:space="preserve"> </w:t>
      </w:r>
      <w:bookmarkEnd w:id="21"/>
      <w:r w:rsidRPr="00FB2203">
        <w:rPr>
          <w:rFonts w:cs="Tahoma"/>
          <w:bCs/>
          <w:sz w:val="20"/>
          <w:szCs w:val="20"/>
        </w:rPr>
        <w:t xml:space="preserve">znaša </w:t>
      </w:r>
      <w:r w:rsidR="00580681">
        <w:rPr>
          <w:rFonts w:cs="Tahoma"/>
          <w:bCs/>
          <w:sz w:val="20"/>
          <w:szCs w:val="20"/>
        </w:rPr>
        <w:t>3</w:t>
      </w:r>
      <w:r w:rsidRPr="00FB2203">
        <w:rPr>
          <w:rFonts w:cs="Tahoma"/>
          <w:bCs/>
          <w:sz w:val="20"/>
          <w:szCs w:val="20"/>
        </w:rPr>
        <w:t>00 ton</w:t>
      </w:r>
      <w:r w:rsidR="0098511A">
        <w:rPr>
          <w:rFonts w:cs="Tahoma"/>
          <w:bCs/>
          <w:sz w:val="20"/>
          <w:szCs w:val="20"/>
        </w:rPr>
        <w:t>.</w:t>
      </w:r>
    </w:p>
    <w:p w14:paraId="6844852D" w14:textId="4655A365" w:rsidR="00FB2203" w:rsidRPr="00FB2203" w:rsidRDefault="00FB2203" w:rsidP="00FB2203">
      <w:pPr>
        <w:keepNext/>
        <w:keepLines/>
        <w:spacing w:after="160" w:line="259" w:lineRule="auto"/>
        <w:jc w:val="both"/>
        <w:rPr>
          <w:rFonts w:cs="Tahoma"/>
          <w:bCs/>
          <w:sz w:val="20"/>
          <w:szCs w:val="20"/>
        </w:rPr>
      </w:pPr>
      <w:r w:rsidRPr="00FB2203">
        <w:rPr>
          <w:rFonts w:cs="Tahoma"/>
          <w:bCs/>
          <w:sz w:val="20"/>
          <w:szCs w:val="20"/>
        </w:rPr>
        <w:t xml:space="preserve">Skupna količina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Pr="00FB2203">
        <w:rPr>
          <w:rFonts w:cs="Tahoma"/>
          <w:bCs/>
          <w:sz w:val="20"/>
          <w:szCs w:val="20"/>
        </w:rPr>
        <w:t>, ki jih bo naročnik oddal</w:t>
      </w:r>
      <w:r w:rsidR="00F94E2C">
        <w:rPr>
          <w:rFonts w:cs="Tahoma"/>
          <w:bCs/>
          <w:sz w:val="20"/>
          <w:szCs w:val="20"/>
        </w:rPr>
        <w:t>,</w:t>
      </w:r>
      <w:r w:rsidRPr="00FB2203">
        <w:rPr>
          <w:rFonts w:cs="Tahoma"/>
          <w:bCs/>
          <w:sz w:val="20"/>
          <w:szCs w:val="20"/>
        </w:rPr>
        <w:t xml:space="preserve"> je okvirna, zato se naročnik ne zavezuje, da bo oddal celotno predvideno količino. Prav tako naročnik ne zagotavlja enakomerne oddaje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Pr="00FB2203">
        <w:rPr>
          <w:rFonts w:cs="Tahoma"/>
          <w:bCs/>
          <w:sz w:val="20"/>
          <w:szCs w:val="20"/>
        </w:rPr>
        <w:t xml:space="preserve"> v obdobju veljavnosti okvirnega sporazuma, saj dinamika oddaje ni vezana na veljavnost okvirnega sporazuma ali odvisna od veljavnosti okvirnega sporazuma, temveč na dejanske potrebe naročnika, ki jih bo naročnik izvajalcu sporočal v skladu</w:t>
      </w:r>
      <w:r w:rsidR="001F0336">
        <w:rPr>
          <w:rFonts w:cs="Tahoma"/>
          <w:bCs/>
          <w:sz w:val="20"/>
          <w:szCs w:val="20"/>
        </w:rPr>
        <w:t xml:space="preserve"> s 4. členom</w:t>
      </w:r>
      <w:r w:rsidRPr="00FB2203">
        <w:rPr>
          <w:rFonts w:cs="Tahoma"/>
          <w:bCs/>
          <w:sz w:val="20"/>
          <w:szCs w:val="20"/>
        </w:rPr>
        <w:t xml:space="preserve"> tega okvirnega sporazuma.</w:t>
      </w:r>
    </w:p>
    <w:p w14:paraId="3B62D959" w14:textId="0A246B40"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Izvajalec mora zagotoviti predelavo prevzetih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003516C5">
        <w:rPr>
          <w:rFonts w:cs="Tahoma"/>
          <w:bCs/>
          <w:sz w:val="20"/>
          <w:szCs w:val="20"/>
        </w:rPr>
        <w:t xml:space="preserve"> </w:t>
      </w:r>
      <w:r w:rsidRPr="00FB2203">
        <w:rPr>
          <w:rFonts w:cs="Tahoma"/>
          <w:sz w:val="20"/>
          <w:szCs w:val="20"/>
        </w:rPr>
        <w:t xml:space="preserve">po pravilih stroke in v skladu z </w:t>
      </w:r>
      <w:r w:rsidR="00D63BB2" w:rsidRPr="00D63BB2">
        <w:rPr>
          <w:rFonts w:cs="Tahoma"/>
          <w:sz w:val="20"/>
          <w:szCs w:val="20"/>
        </w:rPr>
        <w:t>Uredb</w:t>
      </w:r>
      <w:r w:rsidR="00D63BB2">
        <w:rPr>
          <w:rFonts w:cs="Tahoma"/>
          <w:sz w:val="20"/>
          <w:szCs w:val="20"/>
        </w:rPr>
        <w:t>o</w:t>
      </w:r>
      <w:r w:rsidR="00D63BB2" w:rsidRPr="00D63BB2">
        <w:rPr>
          <w:rFonts w:cs="Tahoma"/>
          <w:sz w:val="20"/>
          <w:szCs w:val="20"/>
        </w:rPr>
        <w:t xml:space="preserve"> o odpadkih (Uradni list RS, št. 77/2022 in 113/2023</w:t>
      </w:r>
      <w:r w:rsidR="00D63BB2">
        <w:rPr>
          <w:rFonts w:cs="Tahoma"/>
          <w:sz w:val="20"/>
          <w:szCs w:val="20"/>
        </w:rPr>
        <w:t xml:space="preserve"> s spremembami</w:t>
      </w:r>
      <w:r w:rsidR="00D63BB2" w:rsidRPr="00D63BB2">
        <w:rPr>
          <w:rFonts w:cs="Tahoma"/>
          <w:sz w:val="20"/>
          <w:szCs w:val="20"/>
        </w:rPr>
        <w:t>)</w:t>
      </w:r>
      <w:r w:rsidR="00D63BB2">
        <w:rPr>
          <w:rFonts w:cs="Tahoma"/>
          <w:sz w:val="20"/>
          <w:szCs w:val="20"/>
        </w:rPr>
        <w:t xml:space="preserve">, </w:t>
      </w:r>
      <w:r w:rsidRPr="00FB2203">
        <w:rPr>
          <w:rFonts w:cs="Tahoma"/>
          <w:sz w:val="20"/>
          <w:szCs w:val="20"/>
        </w:rPr>
        <w:t xml:space="preserve">ter ostalimi veljavnimi zakonskimi in podzakonskimi predpisi v Republiki Sloveniji, ki urejajo področje ravnanja z odpadki. </w:t>
      </w:r>
    </w:p>
    <w:p w14:paraId="7FB18769" w14:textId="52E20D00"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Izvajalec mora imeti, ves čas veljavnosti okvirnega sporazuma, vsa potrebna veljavna dovoljenja in potrdila za izvajanje predmeta okvirnega sporazuma, v skladu z zahtevami in pogoji razpisne dokumentacije in veljavnimi zakonskimi in podzakonskimi predpisi v Republiki Sloveniji, ki urejajo predmet okvirnega sporazuma.</w:t>
      </w:r>
    </w:p>
    <w:p w14:paraId="2A921048" w14:textId="77777777" w:rsidR="00FB2203" w:rsidRPr="00FB2203" w:rsidRDefault="00FB2203" w:rsidP="00FB2203">
      <w:pPr>
        <w:keepNext/>
        <w:keepLines/>
        <w:spacing w:after="160" w:line="259" w:lineRule="auto"/>
        <w:jc w:val="both"/>
        <w:rPr>
          <w:rFonts w:cs="Tahoma"/>
          <w:b/>
          <w:sz w:val="20"/>
          <w:szCs w:val="20"/>
        </w:rPr>
      </w:pPr>
      <w:r w:rsidRPr="00FB2203">
        <w:rPr>
          <w:rFonts w:cs="Tahoma"/>
          <w:b/>
          <w:sz w:val="20"/>
          <w:szCs w:val="20"/>
        </w:rPr>
        <w:t>Ocenjena vrednost okvirnega sporazuma</w:t>
      </w:r>
    </w:p>
    <w:p w14:paraId="40876203" w14:textId="77777777" w:rsidR="00FB2203" w:rsidRPr="00FB2203" w:rsidRDefault="00FB2203" w:rsidP="00FB2203">
      <w:pPr>
        <w:keepNext/>
        <w:keepLines/>
        <w:numPr>
          <w:ilvl w:val="0"/>
          <w:numId w:val="25"/>
        </w:numPr>
        <w:spacing w:after="160" w:line="259" w:lineRule="auto"/>
        <w:jc w:val="center"/>
        <w:rPr>
          <w:rFonts w:cs="Tahoma"/>
          <w:b/>
          <w:sz w:val="20"/>
          <w:szCs w:val="20"/>
        </w:rPr>
      </w:pPr>
      <w:r w:rsidRPr="00FB2203">
        <w:rPr>
          <w:rFonts w:cs="Tahoma"/>
          <w:sz w:val="20"/>
          <w:szCs w:val="20"/>
        </w:rPr>
        <w:t>člen</w:t>
      </w:r>
    </w:p>
    <w:p w14:paraId="24C7EE59" w14:textId="77777777" w:rsidR="00FB2203" w:rsidRPr="00FB2203" w:rsidRDefault="00FB2203" w:rsidP="00FB2203">
      <w:pPr>
        <w:keepNext/>
        <w:keepLines/>
        <w:spacing w:after="160" w:line="259" w:lineRule="auto"/>
        <w:rPr>
          <w:rFonts w:cs="Tahoma"/>
          <w:sz w:val="20"/>
          <w:szCs w:val="20"/>
        </w:rPr>
      </w:pPr>
      <w:r w:rsidRPr="00FB2203">
        <w:rPr>
          <w:rFonts w:cs="Tahoma"/>
          <w:sz w:val="20"/>
          <w:szCs w:val="20"/>
        </w:rPr>
        <w:t xml:space="preserve">Ocenjena vrednost okvirnega sporazuma na dan sklenitve tega okvirnega sporazuma znaša: </w:t>
      </w:r>
    </w:p>
    <w:p w14:paraId="250F9D55" w14:textId="77777777" w:rsidR="00FB2203" w:rsidRPr="00FB2203" w:rsidRDefault="00FB2203" w:rsidP="00FB2203">
      <w:pPr>
        <w:keepNext/>
        <w:keepLines/>
        <w:spacing w:after="160" w:line="259" w:lineRule="auto"/>
        <w:rPr>
          <w:rFonts w:cs="Tahoma"/>
          <w:sz w:val="20"/>
          <w:szCs w:val="20"/>
        </w:rPr>
      </w:pPr>
    </w:p>
    <w:tbl>
      <w:tblPr>
        <w:tblW w:w="3320" w:type="dxa"/>
        <w:tblInd w:w="2664" w:type="dxa"/>
        <w:tblBorders>
          <w:bottom w:val="single" w:sz="4" w:space="0" w:color="auto"/>
        </w:tblBorders>
        <w:tblLook w:val="04A0" w:firstRow="1" w:lastRow="0" w:firstColumn="1" w:lastColumn="0" w:noHBand="0" w:noVBand="1"/>
      </w:tblPr>
      <w:tblGrid>
        <w:gridCol w:w="3320"/>
      </w:tblGrid>
      <w:tr w:rsidR="00FB2203" w:rsidRPr="00FB2203" w14:paraId="7F2BB252" w14:textId="77777777" w:rsidTr="0069410B">
        <w:trPr>
          <w:trHeight w:val="298"/>
        </w:trPr>
        <w:tc>
          <w:tcPr>
            <w:tcW w:w="0" w:type="auto"/>
            <w:shd w:val="clear" w:color="auto" w:fill="auto"/>
          </w:tcPr>
          <w:p w14:paraId="631386EA" w14:textId="77777777" w:rsidR="00FB2203" w:rsidRPr="00FB2203" w:rsidRDefault="00FB2203" w:rsidP="00FB2203">
            <w:pPr>
              <w:keepNext/>
              <w:keepLines/>
              <w:spacing w:line="259" w:lineRule="auto"/>
              <w:jc w:val="center"/>
              <w:rPr>
                <w:rFonts w:cs="Tahoma"/>
                <w:sz w:val="20"/>
                <w:szCs w:val="20"/>
              </w:rPr>
            </w:pPr>
            <w:r w:rsidRPr="00FB2203">
              <w:rPr>
                <w:rFonts w:cs="Tahoma"/>
                <w:sz w:val="20"/>
                <w:szCs w:val="20"/>
              </w:rPr>
              <w:t xml:space="preserve">                       EUR brez DDV</w:t>
            </w:r>
          </w:p>
        </w:tc>
      </w:tr>
    </w:tbl>
    <w:p w14:paraId="4A64E288" w14:textId="77777777" w:rsidR="00FB2203" w:rsidRPr="00FB2203" w:rsidRDefault="00FB2203" w:rsidP="00FB2203">
      <w:pPr>
        <w:keepNext/>
        <w:keepLines/>
        <w:spacing w:after="160" w:line="259" w:lineRule="auto"/>
        <w:jc w:val="center"/>
        <w:rPr>
          <w:rFonts w:cs="Tahoma"/>
          <w:sz w:val="20"/>
          <w:szCs w:val="20"/>
        </w:rPr>
      </w:pPr>
    </w:p>
    <w:p w14:paraId="1B53673B" w14:textId="77777777" w:rsidR="00FB2203" w:rsidRPr="00FB2203" w:rsidRDefault="00FB2203" w:rsidP="00FB2203">
      <w:pPr>
        <w:keepNext/>
        <w:keepLines/>
        <w:spacing w:after="160" w:line="259" w:lineRule="auto"/>
        <w:jc w:val="center"/>
        <w:rPr>
          <w:rFonts w:cs="Tahoma"/>
          <w:sz w:val="20"/>
          <w:szCs w:val="20"/>
        </w:rPr>
      </w:pPr>
      <w:r w:rsidRPr="00FB2203">
        <w:rPr>
          <w:rFonts w:cs="Tahoma"/>
          <w:sz w:val="20"/>
          <w:szCs w:val="20"/>
        </w:rPr>
        <w:t>(z besedo: ………………. evrov in 00/100).</w:t>
      </w:r>
    </w:p>
    <w:p w14:paraId="0736441A" w14:textId="0F4FE344"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Ocenjena vrednost okvirnega sporazuma ne vključuje DDV. DDV bo </w:t>
      </w:r>
      <w:r w:rsidR="004B321C">
        <w:rPr>
          <w:rFonts w:cs="Tahoma"/>
          <w:sz w:val="20"/>
          <w:szCs w:val="20"/>
        </w:rPr>
        <w:t>obračunan</w:t>
      </w:r>
      <w:r w:rsidRPr="00FB2203">
        <w:rPr>
          <w:rFonts w:cs="Tahoma"/>
          <w:sz w:val="20"/>
          <w:szCs w:val="20"/>
        </w:rPr>
        <w:t xml:space="preserve"> na podlagi veljavne zakonodaje Republike Slovenije.</w:t>
      </w:r>
    </w:p>
    <w:p w14:paraId="47DF4E7F"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lastRenderedPageBreak/>
        <w:t>V ceni na enoto mere, navedeni v ponudbi izvajalca, so zajeti vsi materialni in nematerialni stroški, ki bodo potrebni za izvedbo predmeta okvirnega sporazuma, vključno s stroški dela, stroški materiala, stroški tehtanja, stroški prevoza oz. prevzema, odvoza in obdelave odpadkov, ter vsi ostali stroški, ki bodo potrebni za kvalitetno izvedbo predmeta okvirnega sporazuma, skladno z vsemi zahtevami in pogoji naročnika.</w:t>
      </w:r>
    </w:p>
    <w:p w14:paraId="2BCCDDE0" w14:textId="65A1968B" w:rsidR="00FB2203" w:rsidRPr="00FB2203" w:rsidRDefault="00FB2203" w:rsidP="00FB2203">
      <w:pPr>
        <w:keepNext/>
        <w:keepLines/>
        <w:spacing w:after="160" w:line="259" w:lineRule="auto"/>
        <w:jc w:val="both"/>
        <w:rPr>
          <w:rFonts w:cs="Tahoma"/>
          <w:b/>
          <w:sz w:val="20"/>
          <w:szCs w:val="20"/>
        </w:rPr>
      </w:pPr>
      <w:r w:rsidRPr="00FB2203">
        <w:rPr>
          <w:rFonts w:cs="Tahoma"/>
          <w:sz w:val="20"/>
          <w:szCs w:val="20"/>
        </w:rPr>
        <w:t>Cene na enoto mere, navedene v ponudbi izvajalca, so v času veljavnosti okvirnega sporazuma fiksne, razen v primeru znižanja cen.</w:t>
      </w:r>
    </w:p>
    <w:p w14:paraId="6D68B077" w14:textId="3A2D2446" w:rsidR="00FB2203" w:rsidRPr="00FB2203" w:rsidRDefault="000B0FB6" w:rsidP="00FB2203">
      <w:pPr>
        <w:keepNext/>
        <w:keepLines/>
        <w:spacing w:after="160" w:line="259" w:lineRule="auto"/>
        <w:jc w:val="both"/>
        <w:rPr>
          <w:rFonts w:cs="Tahoma"/>
          <w:b/>
          <w:sz w:val="20"/>
          <w:szCs w:val="20"/>
        </w:rPr>
      </w:pPr>
      <w:r>
        <w:rPr>
          <w:rFonts w:cs="Tahoma"/>
          <w:b/>
          <w:sz w:val="20"/>
          <w:szCs w:val="20"/>
        </w:rPr>
        <w:t>Rok izvedbe</w:t>
      </w:r>
    </w:p>
    <w:p w14:paraId="6446BA1E"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07D3BC8C" w14:textId="0DF1274A" w:rsidR="000B0FB6" w:rsidRDefault="000B0FB6" w:rsidP="00DE2028">
      <w:pPr>
        <w:keepNext/>
        <w:keepLines/>
        <w:spacing w:after="160" w:line="259" w:lineRule="auto"/>
        <w:jc w:val="both"/>
        <w:rPr>
          <w:rFonts w:cs="Tahoma"/>
          <w:sz w:val="20"/>
          <w:szCs w:val="20"/>
        </w:rPr>
      </w:pPr>
      <w:r w:rsidRPr="000B0FB6">
        <w:rPr>
          <w:rFonts w:cs="Tahoma"/>
          <w:sz w:val="20"/>
          <w:szCs w:val="20"/>
        </w:rPr>
        <w:t>Čiščenje</w:t>
      </w:r>
      <w:r w:rsidR="00A536BA">
        <w:rPr>
          <w:rFonts w:cs="Tahoma"/>
          <w:sz w:val="20"/>
          <w:szCs w:val="20"/>
        </w:rPr>
        <w:t xml:space="preserve"> </w:t>
      </w:r>
      <w:r w:rsidRPr="000B0FB6">
        <w:rPr>
          <w:rFonts w:cs="Tahoma"/>
          <w:sz w:val="20"/>
          <w:szCs w:val="20"/>
        </w:rPr>
        <w:t>lovilcev olj se bo izvajalo sukcesivno skladno z letnim načrtom del. Naročnik bo za čiščenje posameznega  lovilca olj izdal odpoklic</w:t>
      </w:r>
      <w:r w:rsidR="001F0336">
        <w:rPr>
          <w:rFonts w:cs="Tahoma"/>
          <w:sz w:val="20"/>
          <w:szCs w:val="20"/>
        </w:rPr>
        <w:t xml:space="preserve"> (pisno po elektronski pošti)</w:t>
      </w:r>
      <w:r w:rsidRPr="000B0FB6">
        <w:rPr>
          <w:rFonts w:cs="Tahoma"/>
          <w:sz w:val="20"/>
          <w:szCs w:val="20"/>
        </w:rPr>
        <w:t>, na podlagi katerega bo izvajalec</w:t>
      </w:r>
      <w:r w:rsidR="004B321C">
        <w:rPr>
          <w:rFonts w:cs="Tahoma"/>
          <w:sz w:val="20"/>
          <w:szCs w:val="20"/>
        </w:rPr>
        <w:t xml:space="preserve"> </w:t>
      </w:r>
      <w:r w:rsidRPr="000B0FB6">
        <w:rPr>
          <w:rFonts w:cs="Tahoma"/>
          <w:sz w:val="20"/>
          <w:szCs w:val="20"/>
        </w:rPr>
        <w:t xml:space="preserve">dolžan dotični oljni lovilec očistiti v roku </w:t>
      </w:r>
      <w:r w:rsidR="00740167">
        <w:rPr>
          <w:rFonts w:cs="Tahoma"/>
          <w:sz w:val="20"/>
          <w:szCs w:val="20"/>
        </w:rPr>
        <w:t>štirinajst (14) dni</w:t>
      </w:r>
      <w:r w:rsidRPr="000B0FB6">
        <w:rPr>
          <w:rFonts w:cs="Tahoma"/>
          <w:sz w:val="20"/>
          <w:szCs w:val="20"/>
        </w:rPr>
        <w:t>. V primeru večdnevnega deževnega vremena in s tem nezmožnosti izvedbe del</w:t>
      </w:r>
      <w:r w:rsidR="004B321C">
        <w:rPr>
          <w:rFonts w:cs="Tahoma"/>
          <w:sz w:val="20"/>
          <w:szCs w:val="20"/>
        </w:rPr>
        <w:t xml:space="preserve">, </w:t>
      </w:r>
      <w:r w:rsidRPr="000B0FB6">
        <w:rPr>
          <w:rFonts w:cs="Tahoma"/>
          <w:sz w:val="20"/>
          <w:szCs w:val="20"/>
        </w:rPr>
        <w:t>se rok izvedbe del posameznega naročila za te dni lahko podaljša.</w:t>
      </w:r>
    </w:p>
    <w:p w14:paraId="777D0D42" w14:textId="137292D8" w:rsidR="008124E8" w:rsidRDefault="008124E8" w:rsidP="00DE2028">
      <w:pPr>
        <w:keepNext/>
        <w:keepLines/>
        <w:spacing w:after="160" w:line="259" w:lineRule="auto"/>
        <w:jc w:val="both"/>
        <w:rPr>
          <w:rFonts w:cs="Tahoma"/>
          <w:sz w:val="20"/>
          <w:szCs w:val="20"/>
        </w:rPr>
      </w:pPr>
    </w:p>
    <w:p w14:paraId="2D78114E" w14:textId="4DC61D26" w:rsidR="008124E8" w:rsidRDefault="008124E8" w:rsidP="00DE2028">
      <w:pPr>
        <w:keepNext/>
        <w:keepLines/>
        <w:spacing w:after="160" w:line="259" w:lineRule="auto"/>
        <w:jc w:val="both"/>
        <w:rPr>
          <w:rFonts w:cs="Tahoma"/>
          <w:b/>
          <w:sz w:val="20"/>
          <w:szCs w:val="20"/>
        </w:rPr>
      </w:pPr>
      <w:r>
        <w:rPr>
          <w:rFonts w:cs="Tahoma"/>
          <w:b/>
          <w:sz w:val="20"/>
          <w:szCs w:val="20"/>
        </w:rPr>
        <w:t>N</w:t>
      </w:r>
      <w:r w:rsidRPr="00FB2203">
        <w:rPr>
          <w:rFonts w:cs="Tahoma"/>
          <w:b/>
          <w:sz w:val="20"/>
          <w:szCs w:val="20"/>
        </w:rPr>
        <w:t>ačin obračunavanja in plačilo</w:t>
      </w:r>
    </w:p>
    <w:p w14:paraId="4459128C" w14:textId="3B21DC43" w:rsidR="008124E8" w:rsidRDefault="008124E8" w:rsidP="00574FA6">
      <w:pPr>
        <w:keepNext/>
        <w:keepLines/>
        <w:numPr>
          <w:ilvl w:val="0"/>
          <w:numId w:val="25"/>
        </w:numPr>
        <w:spacing w:after="160" w:line="259" w:lineRule="auto"/>
        <w:jc w:val="center"/>
        <w:rPr>
          <w:rFonts w:cs="Tahoma"/>
          <w:b/>
          <w:sz w:val="20"/>
          <w:szCs w:val="20"/>
        </w:rPr>
      </w:pPr>
      <w:r>
        <w:rPr>
          <w:rFonts w:cs="Tahoma"/>
          <w:sz w:val="20"/>
          <w:szCs w:val="20"/>
        </w:rPr>
        <w:t>č</w:t>
      </w:r>
      <w:r w:rsidRPr="00574FA6">
        <w:rPr>
          <w:rFonts w:cs="Tahoma"/>
          <w:sz w:val="20"/>
          <w:szCs w:val="20"/>
        </w:rPr>
        <w:t>len</w:t>
      </w:r>
    </w:p>
    <w:p w14:paraId="3E710E89" w14:textId="4CD2280B" w:rsidR="00FB2203" w:rsidRPr="00FB2203" w:rsidRDefault="00FB2203" w:rsidP="00DE2028">
      <w:pPr>
        <w:keepNext/>
        <w:keepLines/>
        <w:spacing w:after="160" w:line="259" w:lineRule="auto"/>
        <w:jc w:val="both"/>
        <w:rPr>
          <w:rFonts w:cs="Tahoma"/>
          <w:sz w:val="20"/>
          <w:szCs w:val="20"/>
        </w:rPr>
      </w:pPr>
      <w:r w:rsidRPr="00FB2203">
        <w:rPr>
          <w:rFonts w:cs="Tahoma"/>
          <w:sz w:val="20"/>
          <w:szCs w:val="20"/>
        </w:rPr>
        <w:t xml:space="preserve">Obračun izvedenih storitev se bo opravljal na podlagi dejansko opravljenih storitev oziroma dejansko prevzetih količin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00F94E2C">
        <w:rPr>
          <w:rFonts w:cs="Tahoma"/>
          <w:bCs/>
          <w:sz w:val="20"/>
          <w:szCs w:val="20"/>
        </w:rPr>
        <w:t xml:space="preserve"> in sicer po cenah na enoto mere iz ponudbenega predračuna</w:t>
      </w:r>
      <w:r w:rsidRPr="00FB2203">
        <w:rPr>
          <w:rFonts w:cs="Tahoma"/>
          <w:sz w:val="20"/>
          <w:szCs w:val="20"/>
        </w:rPr>
        <w:t xml:space="preserve">. Storitve se bodo obračunavale </w:t>
      </w:r>
      <w:r w:rsidR="00E944C8">
        <w:rPr>
          <w:rFonts w:cs="Tahoma"/>
          <w:sz w:val="20"/>
          <w:szCs w:val="20"/>
        </w:rPr>
        <w:t xml:space="preserve">posamično glede na lokacijo, na podlagi izstavljenega računa </w:t>
      </w:r>
      <w:r w:rsidR="00E944C8" w:rsidRPr="00E944C8">
        <w:rPr>
          <w:rFonts w:cs="Tahoma"/>
          <w:sz w:val="20"/>
          <w:szCs w:val="20"/>
        </w:rPr>
        <w:t>v petih (5) delovnih dneh od dneva uspešn</w:t>
      </w:r>
      <w:r w:rsidR="00E944C8">
        <w:rPr>
          <w:rFonts w:cs="Tahoma"/>
          <w:sz w:val="20"/>
          <w:szCs w:val="20"/>
        </w:rPr>
        <w:t xml:space="preserve">o izvedenih storitev čiščenja oljnih lovilcev (za posamezno lokacijo), kot izhaja iz 2. člena tega okvirnega sporazuma. </w:t>
      </w:r>
    </w:p>
    <w:p w14:paraId="12478027"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5C0C1E99" w14:textId="4EB028A3"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Izvajalec bo naročniku izstavil račun za </w:t>
      </w:r>
      <w:r w:rsidR="00321BB4">
        <w:rPr>
          <w:rFonts w:cs="Tahoma"/>
          <w:sz w:val="20"/>
          <w:szCs w:val="20"/>
        </w:rPr>
        <w:t xml:space="preserve">vse </w:t>
      </w:r>
      <w:r w:rsidRPr="00FB2203">
        <w:rPr>
          <w:rFonts w:cs="Tahoma"/>
          <w:sz w:val="20"/>
          <w:szCs w:val="20"/>
        </w:rPr>
        <w:t>izvedene storitve po tem okvirnem sporazumu do petega (5.) dne v tekočem mesecu za pretekli mesec</w:t>
      </w:r>
      <w:r w:rsidR="00B31AD0">
        <w:rPr>
          <w:rFonts w:cs="Tahoma"/>
          <w:sz w:val="20"/>
          <w:szCs w:val="20"/>
        </w:rPr>
        <w:t xml:space="preserve"> z navedbo lokacije (parkirišča)</w:t>
      </w:r>
      <w:r w:rsidRPr="00FB2203">
        <w:rPr>
          <w:rFonts w:cs="Tahoma"/>
          <w:sz w:val="20"/>
          <w:szCs w:val="20"/>
        </w:rPr>
        <w:t xml:space="preserve">. Storitev se šteje za opravljeno s pretekom zadnjega dne meseca, ki je zajet v izstavljenem računu in v skladu z določili okvirnega sporazuma. Osnova za obračun je masa prevzetih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Pr="00FB2203">
        <w:rPr>
          <w:rFonts w:cs="Tahoma"/>
          <w:sz w:val="20"/>
          <w:szCs w:val="20"/>
        </w:rPr>
        <w:t xml:space="preserve">. Obračun se izvaja na podlagi prevzemnic - tehtalnih listov. Prevzemnice – tehtalni listi so v dveh (2) izvodih, od katerih: en (1) izvod prejme voznik izvajalca, en (1) izvod ostane naročniku. Prevzemnica – tehtalni list mora vsebovati sledeče podatke: datum in ura prevzema odpadkov, registrska številka vozila izvajalca in količina oziroma masa in vrsta prevzetih </w:t>
      </w:r>
      <w:r w:rsidR="00052E7E">
        <w:rPr>
          <w:rFonts w:cs="Tahoma"/>
          <w:bCs/>
          <w:sz w:val="20"/>
          <w:szCs w:val="20"/>
        </w:rPr>
        <w:t>odpadkov iz oljnih lovilcev na parkiriščih naročnika</w:t>
      </w:r>
      <w:r w:rsidRPr="00FB2203">
        <w:rPr>
          <w:rFonts w:cs="Tahoma"/>
          <w:sz w:val="20"/>
          <w:szCs w:val="20"/>
        </w:rPr>
        <w:t>.</w:t>
      </w:r>
    </w:p>
    <w:p w14:paraId="57FEC9E5" w14:textId="33E0D98B"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Priloga računa je tudi mesečni seznam prevzemnic - tehtalnih listov za pretekli mesec, ki ga potrdita obe stranki okvirnega sporazuma oziroma njuna predstavnika. Izvajalec mora izstavljenemu računu za opravljeno storitev priložiti poročilo (specifikacijo) </w:t>
      </w:r>
      <w:r w:rsidR="00651B79">
        <w:rPr>
          <w:rFonts w:cs="Tahoma"/>
          <w:sz w:val="20"/>
          <w:szCs w:val="20"/>
        </w:rPr>
        <w:t>s podrobnim</w:t>
      </w:r>
      <w:r w:rsidRPr="00FB2203">
        <w:rPr>
          <w:rFonts w:cs="Tahoma"/>
          <w:sz w:val="20"/>
          <w:szCs w:val="20"/>
        </w:rPr>
        <w:t xml:space="preserve"> opisom opravljenih </w:t>
      </w:r>
      <w:r w:rsidR="00321BB4">
        <w:rPr>
          <w:rFonts w:cs="Tahoma"/>
          <w:sz w:val="20"/>
          <w:szCs w:val="20"/>
        </w:rPr>
        <w:t xml:space="preserve">drugih </w:t>
      </w:r>
      <w:r w:rsidRPr="00FB2203">
        <w:rPr>
          <w:rFonts w:cs="Tahoma"/>
          <w:sz w:val="20"/>
          <w:szCs w:val="20"/>
        </w:rPr>
        <w:t xml:space="preserve">storitev (vrsta/opis, količina in cena na enoto ter skupna vrednost), </w:t>
      </w:r>
      <w:r w:rsidR="00321BB4">
        <w:rPr>
          <w:rFonts w:cs="Tahoma"/>
          <w:sz w:val="20"/>
          <w:szCs w:val="20"/>
        </w:rPr>
        <w:t xml:space="preserve">v kolikor le te niso razvidne z računa, </w:t>
      </w:r>
      <w:r w:rsidR="00651B79">
        <w:rPr>
          <w:rFonts w:cs="Tahoma"/>
          <w:sz w:val="20"/>
          <w:szCs w:val="20"/>
        </w:rPr>
        <w:t>na računu pa mora navesti povzetek opravljenih storitev, k</w:t>
      </w:r>
      <w:r w:rsidR="005C38CE">
        <w:rPr>
          <w:rFonts w:cs="Tahoma"/>
          <w:sz w:val="20"/>
          <w:szCs w:val="20"/>
        </w:rPr>
        <w:t xml:space="preserve">i so </w:t>
      </w:r>
      <w:r w:rsidR="00651B79">
        <w:rPr>
          <w:rFonts w:cs="Tahoma"/>
          <w:sz w:val="20"/>
          <w:szCs w:val="20"/>
        </w:rPr>
        <w:t>podrobneje nav</w:t>
      </w:r>
      <w:r w:rsidR="005C38CE">
        <w:rPr>
          <w:rFonts w:cs="Tahoma"/>
          <w:sz w:val="20"/>
          <w:szCs w:val="20"/>
        </w:rPr>
        <w:t>edene</w:t>
      </w:r>
      <w:r w:rsidR="00651B79">
        <w:rPr>
          <w:rFonts w:cs="Tahoma"/>
          <w:sz w:val="20"/>
          <w:szCs w:val="20"/>
        </w:rPr>
        <w:t xml:space="preserve"> v prilogi</w:t>
      </w:r>
      <w:r w:rsidR="005C38CE">
        <w:rPr>
          <w:rFonts w:cs="Tahoma"/>
          <w:sz w:val="20"/>
          <w:szCs w:val="20"/>
        </w:rPr>
        <w:t xml:space="preserve"> računa - </w:t>
      </w:r>
      <w:r w:rsidR="00651B79">
        <w:rPr>
          <w:rFonts w:cs="Tahoma"/>
          <w:sz w:val="20"/>
          <w:szCs w:val="20"/>
        </w:rPr>
        <w:t>poročil</w:t>
      </w:r>
      <w:r w:rsidR="005C38CE">
        <w:rPr>
          <w:rFonts w:cs="Tahoma"/>
          <w:sz w:val="20"/>
          <w:szCs w:val="20"/>
        </w:rPr>
        <w:t>u</w:t>
      </w:r>
      <w:r w:rsidR="00651B79">
        <w:rPr>
          <w:rFonts w:cs="Tahoma"/>
          <w:sz w:val="20"/>
          <w:szCs w:val="20"/>
        </w:rPr>
        <w:t xml:space="preserve"> (specifikacij</w:t>
      </w:r>
      <w:r w:rsidR="005C38CE">
        <w:rPr>
          <w:rFonts w:cs="Tahoma"/>
          <w:sz w:val="20"/>
          <w:szCs w:val="20"/>
        </w:rPr>
        <w:t>i</w:t>
      </w:r>
      <w:r w:rsidR="00651B79">
        <w:rPr>
          <w:rFonts w:cs="Tahoma"/>
          <w:sz w:val="20"/>
          <w:szCs w:val="20"/>
        </w:rPr>
        <w:t>).</w:t>
      </w:r>
      <w:r w:rsidRPr="00FB2203">
        <w:rPr>
          <w:rFonts w:cs="Tahoma"/>
          <w:sz w:val="20"/>
          <w:szCs w:val="20"/>
        </w:rPr>
        <w:t xml:space="preserve"> </w:t>
      </w:r>
    </w:p>
    <w:p w14:paraId="649428C3" w14:textId="0DB4986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V primeru, da izstavljeni račun ni pravilen, ga je naročnik</w:t>
      </w:r>
      <w:r w:rsidR="00F96130">
        <w:rPr>
          <w:rFonts w:cs="Tahoma"/>
          <w:sz w:val="20"/>
          <w:szCs w:val="20"/>
        </w:rPr>
        <w:t xml:space="preserve"> </w:t>
      </w:r>
      <w:r w:rsidRPr="00FB2203">
        <w:rPr>
          <w:rFonts w:cs="Tahoma"/>
          <w:sz w:val="20"/>
          <w:szCs w:val="20"/>
        </w:rPr>
        <w:t xml:space="preserve">dolžan zavrniti z obrazložitvijo v </w:t>
      </w:r>
      <w:r w:rsidR="006448FC">
        <w:rPr>
          <w:rFonts w:cs="Tahoma"/>
          <w:sz w:val="20"/>
          <w:szCs w:val="20"/>
        </w:rPr>
        <w:t>desetih</w:t>
      </w:r>
      <w:r w:rsidRPr="00FB2203">
        <w:rPr>
          <w:rFonts w:cs="Tahoma"/>
          <w:sz w:val="20"/>
          <w:szCs w:val="20"/>
        </w:rPr>
        <w:t xml:space="preserve"> (</w:t>
      </w:r>
      <w:r w:rsidR="006448FC">
        <w:rPr>
          <w:rFonts w:cs="Tahoma"/>
          <w:sz w:val="20"/>
          <w:szCs w:val="20"/>
        </w:rPr>
        <w:t>10</w:t>
      </w:r>
      <w:r w:rsidRPr="00FB2203">
        <w:rPr>
          <w:rFonts w:cs="Tahoma"/>
          <w:sz w:val="20"/>
          <w:szCs w:val="20"/>
        </w:rPr>
        <w:t xml:space="preserve">) </w:t>
      </w:r>
      <w:r w:rsidR="006448FC">
        <w:rPr>
          <w:rFonts w:cs="Tahoma"/>
          <w:sz w:val="20"/>
          <w:szCs w:val="20"/>
        </w:rPr>
        <w:t>delovnih</w:t>
      </w:r>
      <w:r w:rsidRPr="00FB2203">
        <w:rPr>
          <w:rFonts w:cs="Tahoma"/>
          <w:sz w:val="20"/>
          <w:szCs w:val="20"/>
        </w:rPr>
        <w:t xml:space="preserve"> dneh od prejema, izvajalec pa je dolžan izstaviti nov, popravljen račun v roku </w:t>
      </w:r>
      <w:r w:rsidR="009F0256">
        <w:rPr>
          <w:rFonts w:cs="Tahoma"/>
          <w:sz w:val="20"/>
          <w:szCs w:val="20"/>
        </w:rPr>
        <w:t>petih</w:t>
      </w:r>
      <w:r w:rsidRPr="00FB2203">
        <w:rPr>
          <w:rFonts w:cs="Tahoma"/>
          <w:sz w:val="20"/>
          <w:szCs w:val="20"/>
        </w:rPr>
        <w:t xml:space="preserve"> (</w:t>
      </w:r>
      <w:r w:rsidR="009F0256">
        <w:rPr>
          <w:rFonts w:cs="Tahoma"/>
          <w:sz w:val="20"/>
          <w:szCs w:val="20"/>
        </w:rPr>
        <w:t>5</w:t>
      </w:r>
      <w:r w:rsidRPr="00FB2203">
        <w:rPr>
          <w:rFonts w:cs="Tahoma"/>
          <w:sz w:val="20"/>
          <w:szCs w:val="20"/>
        </w:rPr>
        <w:t xml:space="preserve">) </w:t>
      </w:r>
      <w:r w:rsidR="009F0256">
        <w:rPr>
          <w:rFonts w:cs="Tahoma"/>
          <w:sz w:val="20"/>
          <w:szCs w:val="20"/>
        </w:rPr>
        <w:t>dneh</w:t>
      </w:r>
      <w:r w:rsidRPr="00FB2203">
        <w:rPr>
          <w:rFonts w:cs="Tahoma"/>
          <w:sz w:val="20"/>
          <w:szCs w:val="20"/>
        </w:rPr>
        <w:t xml:space="preserve"> od zavrnitve, v katerem bo</w:t>
      </w:r>
      <w:r w:rsidR="009F0256">
        <w:rPr>
          <w:rFonts w:cs="Tahoma"/>
          <w:sz w:val="20"/>
          <w:szCs w:val="20"/>
        </w:rPr>
        <w:t xml:space="preserve">do navedeni pravilni podatki </w:t>
      </w:r>
      <w:r w:rsidRPr="00FB2203">
        <w:rPr>
          <w:rFonts w:cs="Tahoma"/>
          <w:sz w:val="20"/>
          <w:szCs w:val="20"/>
        </w:rPr>
        <w:t>izvedenih storitev.</w:t>
      </w:r>
    </w:p>
    <w:p w14:paraId="22ECA120" w14:textId="77777777" w:rsidR="00FB2203" w:rsidRPr="00FB2203" w:rsidRDefault="00FB2203" w:rsidP="00FB2203">
      <w:pPr>
        <w:keepNext/>
        <w:keepLines/>
        <w:tabs>
          <w:tab w:val="left" w:pos="709"/>
          <w:tab w:val="left" w:pos="1702"/>
        </w:tabs>
        <w:jc w:val="both"/>
        <w:rPr>
          <w:rFonts w:cs="Tahoma"/>
          <w:sz w:val="20"/>
          <w:szCs w:val="20"/>
        </w:rPr>
      </w:pPr>
    </w:p>
    <w:p w14:paraId="6AEE0BC2" w14:textId="77777777" w:rsidR="00FB2203" w:rsidRPr="00FB2203" w:rsidRDefault="00FB2203" w:rsidP="00FB2203">
      <w:pPr>
        <w:keepNext/>
        <w:keepLines/>
        <w:numPr>
          <w:ilvl w:val="0"/>
          <w:numId w:val="32"/>
        </w:numPr>
        <w:tabs>
          <w:tab w:val="left" w:pos="709"/>
          <w:tab w:val="left" w:pos="1702"/>
        </w:tabs>
        <w:jc w:val="both"/>
        <w:rPr>
          <w:rFonts w:cs="Tahoma"/>
          <w:i/>
          <w:sz w:val="20"/>
          <w:szCs w:val="20"/>
        </w:rPr>
      </w:pPr>
      <w:r w:rsidRPr="00FB2203">
        <w:rPr>
          <w:rFonts w:cs="Tahoma"/>
          <w:i/>
          <w:sz w:val="20"/>
          <w:szCs w:val="20"/>
        </w:rPr>
        <w:t>V primeru, da je izvajalec slovensko podjetje</w:t>
      </w:r>
    </w:p>
    <w:p w14:paraId="49460816" w14:textId="77777777" w:rsidR="00FB2203" w:rsidRPr="00FB2203" w:rsidRDefault="00FB2203" w:rsidP="00FB2203">
      <w:pPr>
        <w:keepNext/>
        <w:keepLines/>
        <w:tabs>
          <w:tab w:val="left" w:pos="709"/>
          <w:tab w:val="left" w:pos="1702"/>
        </w:tabs>
        <w:jc w:val="both"/>
        <w:rPr>
          <w:rFonts w:cs="Tahoma"/>
          <w:sz w:val="20"/>
          <w:szCs w:val="20"/>
        </w:rPr>
      </w:pPr>
    </w:p>
    <w:p w14:paraId="1EB12284" w14:textId="64475FFD" w:rsidR="00FB2203" w:rsidRDefault="00FB2203" w:rsidP="00FB2203">
      <w:pPr>
        <w:keepNext/>
        <w:keepLines/>
        <w:tabs>
          <w:tab w:val="left" w:pos="709"/>
          <w:tab w:val="left" w:pos="1702"/>
        </w:tabs>
        <w:jc w:val="both"/>
        <w:rPr>
          <w:rFonts w:cs="Tahoma"/>
          <w:sz w:val="20"/>
          <w:szCs w:val="20"/>
        </w:rPr>
      </w:pPr>
      <w:r w:rsidRPr="00FB2203">
        <w:rPr>
          <w:rFonts w:cs="Tahoma"/>
          <w:sz w:val="20"/>
          <w:szCs w:val="20"/>
        </w:rPr>
        <w:t>Naročnik bo račune, izstavljene v skladu s tem členom okvirnega sporazuma, plačal na transakcijski račun izvajalca, ki je uradno evidentiran pri AJPES in bo naveden na računu, in sicer v roku tridesetih (30) dni od dneva</w:t>
      </w:r>
      <w:r w:rsidR="00BB32DF">
        <w:rPr>
          <w:rFonts w:cs="Tahoma"/>
          <w:sz w:val="20"/>
          <w:szCs w:val="20"/>
        </w:rPr>
        <w:t xml:space="preserve"> prejema </w:t>
      </w:r>
      <w:r w:rsidRPr="00FB2203">
        <w:rPr>
          <w:rFonts w:cs="Tahoma"/>
          <w:sz w:val="20"/>
          <w:szCs w:val="20"/>
        </w:rPr>
        <w:t xml:space="preserve">računa </w:t>
      </w:r>
      <w:r w:rsidR="00BB32DF">
        <w:rPr>
          <w:rFonts w:cs="Tahoma"/>
          <w:sz w:val="20"/>
          <w:szCs w:val="20"/>
        </w:rPr>
        <w:t xml:space="preserve">v vložišče </w:t>
      </w:r>
      <w:r w:rsidR="00F96130">
        <w:rPr>
          <w:rFonts w:cs="Tahoma"/>
          <w:sz w:val="20"/>
          <w:szCs w:val="20"/>
        </w:rPr>
        <w:t>naročnika</w:t>
      </w:r>
      <w:r w:rsidR="00BB32DF">
        <w:rPr>
          <w:rFonts w:cs="Tahoma"/>
          <w:sz w:val="20"/>
          <w:szCs w:val="20"/>
        </w:rPr>
        <w:t xml:space="preserve"> </w:t>
      </w:r>
      <w:r w:rsidRPr="00FB2203">
        <w:rPr>
          <w:rFonts w:cs="Tahoma"/>
          <w:sz w:val="20"/>
          <w:szCs w:val="20"/>
        </w:rPr>
        <w:t xml:space="preserve">za uspešno izvedene storitve, ter v skladu z določili tega okvirnega sporazuma. </w:t>
      </w:r>
    </w:p>
    <w:p w14:paraId="0C85D25C" w14:textId="77777777" w:rsidR="00FB2203" w:rsidRPr="00FB2203" w:rsidRDefault="00FB2203" w:rsidP="00FB2203">
      <w:pPr>
        <w:keepNext/>
        <w:keepLines/>
        <w:tabs>
          <w:tab w:val="left" w:pos="709"/>
          <w:tab w:val="left" w:pos="1702"/>
        </w:tabs>
        <w:jc w:val="both"/>
        <w:rPr>
          <w:rFonts w:cs="Tahoma"/>
          <w:sz w:val="20"/>
          <w:szCs w:val="20"/>
        </w:rPr>
      </w:pPr>
    </w:p>
    <w:p w14:paraId="04E3D3F0" w14:textId="77777777" w:rsidR="00FB2203" w:rsidRPr="00FB2203" w:rsidRDefault="00FB2203" w:rsidP="00FB2203">
      <w:pPr>
        <w:keepNext/>
        <w:keepLines/>
        <w:numPr>
          <w:ilvl w:val="0"/>
          <w:numId w:val="32"/>
        </w:numPr>
        <w:spacing w:after="160" w:line="259" w:lineRule="auto"/>
        <w:rPr>
          <w:rFonts w:cs="Tahoma"/>
          <w:i/>
          <w:sz w:val="20"/>
          <w:szCs w:val="20"/>
        </w:rPr>
      </w:pPr>
      <w:r w:rsidRPr="00FB2203">
        <w:rPr>
          <w:rFonts w:cs="Tahoma"/>
          <w:i/>
          <w:sz w:val="20"/>
          <w:szCs w:val="20"/>
        </w:rPr>
        <w:t>v primeru, da je izvajalec tuje podjetje</w:t>
      </w:r>
    </w:p>
    <w:p w14:paraId="334660BA" w14:textId="09E5AF0F"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Naročnik se obvezuje, da bo račune, izstavljene v skladu s tem členom okvirnega sporazuma, plačal na poslovni račun izvajalca IBAN:__________, odprt pri banki________________ (SWIFT____________), v roku tridesetih (30) dni od dneva </w:t>
      </w:r>
      <w:r w:rsidR="00B03BDD">
        <w:rPr>
          <w:rFonts w:cs="Tahoma"/>
          <w:sz w:val="20"/>
          <w:szCs w:val="20"/>
        </w:rPr>
        <w:t xml:space="preserve">prejema </w:t>
      </w:r>
      <w:r w:rsidRPr="00FB2203">
        <w:rPr>
          <w:rFonts w:cs="Tahoma"/>
          <w:sz w:val="20"/>
          <w:szCs w:val="20"/>
        </w:rPr>
        <w:t xml:space="preserve">računa </w:t>
      </w:r>
      <w:r w:rsidR="00B03BDD" w:rsidRPr="00B03BDD">
        <w:rPr>
          <w:rFonts w:cs="Tahoma"/>
          <w:sz w:val="20"/>
          <w:szCs w:val="20"/>
        </w:rPr>
        <w:t xml:space="preserve">v vložišče </w:t>
      </w:r>
      <w:r w:rsidR="00F96130">
        <w:rPr>
          <w:rFonts w:cs="Tahoma"/>
          <w:sz w:val="20"/>
          <w:szCs w:val="20"/>
        </w:rPr>
        <w:t>naročnika</w:t>
      </w:r>
      <w:r w:rsidR="00B03BDD" w:rsidRPr="00B03BDD">
        <w:rPr>
          <w:rFonts w:cs="Tahoma"/>
          <w:sz w:val="20"/>
          <w:szCs w:val="20"/>
        </w:rPr>
        <w:t xml:space="preserve"> </w:t>
      </w:r>
      <w:r w:rsidRPr="00FB2203">
        <w:rPr>
          <w:rFonts w:cs="Tahoma"/>
          <w:sz w:val="20"/>
          <w:szCs w:val="20"/>
        </w:rPr>
        <w:t>za uspešno izvedene storitve. Poslovni račun mora biti naveden tudi na računu. V primeru spremembe navedenega računa v tem členu, mora izvajalec takoj pisno obvestiti naročnika o spremembi.</w:t>
      </w:r>
    </w:p>
    <w:p w14:paraId="2DF97E70" w14:textId="5D00FD3F" w:rsidR="00FB2203" w:rsidRDefault="00FB2203" w:rsidP="00FB2203">
      <w:pPr>
        <w:keepNext/>
        <w:keepLines/>
        <w:tabs>
          <w:tab w:val="left" w:pos="709"/>
          <w:tab w:val="left" w:pos="1702"/>
        </w:tabs>
        <w:jc w:val="both"/>
        <w:rPr>
          <w:rFonts w:cs="Tahoma"/>
          <w:sz w:val="20"/>
          <w:szCs w:val="20"/>
        </w:rPr>
      </w:pPr>
      <w:r w:rsidRPr="00FB2203">
        <w:rPr>
          <w:rFonts w:cs="Tahoma"/>
          <w:sz w:val="20"/>
          <w:szCs w:val="20"/>
        </w:rPr>
        <w:t>V primeru zamude s plačilom je izvajalec upravičen zaračunati naročniku zakonite zamudne obresti.</w:t>
      </w:r>
    </w:p>
    <w:p w14:paraId="0A004051" w14:textId="77777777" w:rsidR="001D3202" w:rsidRDefault="001D3202" w:rsidP="00FB2203">
      <w:pPr>
        <w:keepNext/>
        <w:keepLines/>
        <w:tabs>
          <w:tab w:val="left" w:pos="709"/>
          <w:tab w:val="left" w:pos="1702"/>
        </w:tabs>
        <w:jc w:val="both"/>
        <w:rPr>
          <w:rFonts w:cs="Tahoma"/>
          <w:sz w:val="20"/>
          <w:szCs w:val="20"/>
        </w:rPr>
      </w:pPr>
    </w:p>
    <w:p w14:paraId="762179A7"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D44EF94" w14:textId="213A4C12"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Količino oziroma maso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2F5A6D">
        <w:rPr>
          <w:rFonts w:cs="Tahoma"/>
          <w:bCs/>
          <w:sz w:val="20"/>
          <w:szCs w:val="20"/>
        </w:rPr>
        <w:t>13 05 02, 13 05 07 in 19 08 02</w:t>
      </w:r>
      <w:r w:rsidRPr="00FB2203">
        <w:rPr>
          <w:rFonts w:cs="Tahoma"/>
          <w:sz w:val="20"/>
          <w:szCs w:val="20"/>
        </w:rPr>
        <w:t>, ki jo bo izvajalec prevzel pri naročniku, stehta naročnik ob prisotnosti izvajalca na lastni uradno umerjeni tehtnici na lokacij</w:t>
      </w:r>
      <w:r w:rsidR="00464C1B">
        <w:rPr>
          <w:rFonts w:cs="Tahoma"/>
          <w:sz w:val="20"/>
          <w:szCs w:val="20"/>
        </w:rPr>
        <w:t>ah naročnika</w:t>
      </w:r>
      <w:r w:rsidRPr="00FB2203">
        <w:rPr>
          <w:rFonts w:cs="Tahoma"/>
          <w:sz w:val="20"/>
          <w:szCs w:val="20"/>
        </w:rPr>
        <w:t>, pri čemer mora biti količina označena na tehtalnem listu – prevzemnici.</w:t>
      </w:r>
    </w:p>
    <w:p w14:paraId="4039FBD7" w14:textId="1E933E6D" w:rsidR="00FB2203" w:rsidRPr="00FB2203" w:rsidRDefault="00FB2203" w:rsidP="0002756A">
      <w:pPr>
        <w:keepNext/>
        <w:keepLines/>
        <w:spacing w:after="160" w:line="259" w:lineRule="auto"/>
        <w:jc w:val="both"/>
        <w:rPr>
          <w:rFonts w:cs="Tahoma"/>
          <w:sz w:val="20"/>
          <w:szCs w:val="20"/>
        </w:rPr>
      </w:pPr>
      <w:r w:rsidRPr="00FB2203">
        <w:rPr>
          <w:rFonts w:cs="Tahoma"/>
          <w:sz w:val="20"/>
          <w:szCs w:val="20"/>
        </w:rPr>
        <w:t>Izvajalec mora naročniku pred izstavitvijo vsakokratnega mesečnega računa zagotoviti tekoče mesečno potrjevanje s strani naročnika v informacijskem sistemu ravnanja z odpadki (IS-Odpadki – na spletni strani ARSO) na podlagi pripravljenega elektronskega evidenčnega lista.</w:t>
      </w:r>
    </w:p>
    <w:p w14:paraId="0B7F4777"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3F51ADA9" w14:textId="2DC57CD0"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Stranki tega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218E6B2" w14:textId="358D62DC" w:rsidR="00FB2203" w:rsidRPr="00C62DBE"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49A93986" w14:textId="3C47520B" w:rsidR="00F25AB2"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Oddaja oziroma prevzem </w:t>
      </w:r>
      <w:r w:rsidR="00052E7E">
        <w:rPr>
          <w:rFonts w:cs="Tahoma"/>
          <w:bCs/>
          <w:sz w:val="20"/>
          <w:szCs w:val="20"/>
        </w:rPr>
        <w:t xml:space="preserve">odpadkov iz oljnih lovilcev na parkiriščih naročnika </w:t>
      </w:r>
      <w:r w:rsidRPr="00FB2203">
        <w:rPr>
          <w:rFonts w:cs="Tahoma"/>
          <w:bCs/>
          <w:sz w:val="20"/>
          <w:szCs w:val="20"/>
        </w:rPr>
        <w:t xml:space="preserve">z EWC oznako </w:t>
      </w:r>
      <w:r w:rsidR="003516C5" w:rsidRPr="003516C5">
        <w:rPr>
          <w:rFonts w:cs="Tahoma"/>
          <w:bCs/>
          <w:sz w:val="20"/>
          <w:szCs w:val="20"/>
        </w:rPr>
        <w:t xml:space="preserve">13 05 02, 13 05 07 in 19 08 02 </w:t>
      </w:r>
      <w:r w:rsidR="003516C5">
        <w:rPr>
          <w:rFonts w:cs="Tahoma"/>
          <w:bCs/>
          <w:sz w:val="20"/>
          <w:szCs w:val="20"/>
        </w:rPr>
        <w:t xml:space="preserve"> </w:t>
      </w:r>
      <w:r w:rsidRPr="00FB2203">
        <w:rPr>
          <w:rFonts w:cs="Tahoma"/>
          <w:bCs/>
          <w:sz w:val="20"/>
          <w:szCs w:val="20"/>
        </w:rPr>
        <w:t>(v nadaljevanju tudi: odpadki)</w:t>
      </w:r>
      <w:r w:rsidRPr="00FB2203">
        <w:rPr>
          <w:rFonts w:cs="Tahoma"/>
          <w:sz w:val="20"/>
          <w:szCs w:val="20"/>
        </w:rPr>
        <w:t xml:space="preserve"> se izvaja </w:t>
      </w:r>
      <w:r w:rsidR="00464C1B" w:rsidRPr="00FB2203">
        <w:rPr>
          <w:rFonts w:cs="Tahoma"/>
          <w:sz w:val="20"/>
          <w:szCs w:val="20"/>
        </w:rPr>
        <w:t>na lokacij</w:t>
      </w:r>
      <w:r w:rsidR="00464C1B">
        <w:rPr>
          <w:rFonts w:cs="Tahoma"/>
          <w:sz w:val="20"/>
          <w:szCs w:val="20"/>
        </w:rPr>
        <w:t>ah naročnika</w:t>
      </w:r>
      <w:r w:rsidRPr="00FB2203">
        <w:rPr>
          <w:rFonts w:cs="Tahoma"/>
          <w:sz w:val="20"/>
          <w:szCs w:val="20"/>
        </w:rPr>
        <w:t xml:space="preserve">. </w:t>
      </w:r>
    </w:p>
    <w:p w14:paraId="6EE6A9AE" w14:textId="35571B51"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Oddaja oziroma prevzem odpadkov se šteje za pravilno izvršen, ko se oddaja oziroma prevzem odpadkov dejansko izvede in se evidentira s podpisom prevzemnice – tehtalnega lista s strani voznika izvajalca in </w:t>
      </w:r>
      <w:r w:rsidR="008124E8">
        <w:rPr>
          <w:rFonts w:cs="Tahoma"/>
          <w:sz w:val="20"/>
          <w:szCs w:val="20"/>
        </w:rPr>
        <w:t>predstavnika</w:t>
      </w:r>
      <w:r w:rsidR="008124E8" w:rsidRPr="00FB2203">
        <w:rPr>
          <w:rFonts w:cs="Tahoma"/>
          <w:sz w:val="20"/>
          <w:szCs w:val="20"/>
        </w:rPr>
        <w:t xml:space="preserve"> </w:t>
      </w:r>
      <w:r w:rsidRPr="00FB2203">
        <w:rPr>
          <w:rFonts w:cs="Tahoma"/>
          <w:sz w:val="20"/>
          <w:szCs w:val="20"/>
        </w:rPr>
        <w:t>naročnika. Izvajalec izpolnjuje elektronske evidenčne liste ter jih vnaša v elektronski sistem o ravnanju z odpadki (IS-Odpadki).  Izvajalec jih izpolnjuje   za dnevne količine.</w:t>
      </w:r>
    </w:p>
    <w:p w14:paraId="1DC03E1B" w14:textId="4AFC2036" w:rsidR="00CB264F" w:rsidRDefault="00A97D02" w:rsidP="0002756A">
      <w:pPr>
        <w:keepNext/>
        <w:keepLines/>
        <w:spacing w:after="160" w:line="259" w:lineRule="auto"/>
        <w:jc w:val="both"/>
        <w:rPr>
          <w:rFonts w:cs="Tahoma"/>
          <w:sz w:val="20"/>
          <w:szCs w:val="20"/>
        </w:rPr>
      </w:pPr>
      <w:r>
        <w:rPr>
          <w:rFonts w:cs="Tahoma"/>
          <w:sz w:val="20"/>
          <w:szCs w:val="20"/>
        </w:rPr>
        <w:t>O</w:t>
      </w:r>
      <w:r w:rsidR="006C4B14" w:rsidRPr="00FB2203">
        <w:rPr>
          <w:rFonts w:cs="Tahoma"/>
          <w:sz w:val="20"/>
          <w:szCs w:val="20"/>
        </w:rPr>
        <w:t xml:space="preserve">be stranki okvirnega sporazuma oziroma njuna predstavnika </w:t>
      </w:r>
      <w:r w:rsidR="006C4B14">
        <w:rPr>
          <w:rFonts w:cs="Tahoma"/>
          <w:sz w:val="20"/>
          <w:szCs w:val="20"/>
        </w:rPr>
        <w:t xml:space="preserve">potrdita </w:t>
      </w:r>
      <w:r w:rsidR="006C4B14" w:rsidRPr="00FB2203">
        <w:rPr>
          <w:rFonts w:cs="Tahoma"/>
          <w:sz w:val="20"/>
          <w:szCs w:val="20"/>
        </w:rPr>
        <w:t xml:space="preserve">mesečni seznam prevzemnic - tehtalnih listov za pretekli mesec </w:t>
      </w:r>
      <w:r w:rsidR="00F60946">
        <w:rPr>
          <w:rFonts w:cs="Tahoma"/>
          <w:sz w:val="20"/>
          <w:szCs w:val="20"/>
        </w:rPr>
        <w:t xml:space="preserve">na podlagi </w:t>
      </w:r>
      <w:r w:rsidR="00B7709B">
        <w:rPr>
          <w:rFonts w:cs="Tahoma"/>
          <w:sz w:val="20"/>
          <w:szCs w:val="20"/>
        </w:rPr>
        <w:t>odčitkov merilca količine zbranega odpadka na</w:t>
      </w:r>
      <w:r w:rsidR="006C4B14">
        <w:rPr>
          <w:rFonts w:cs="Tahoma"/>
          <w:sz w:val="20"/>
          <w:szCs w:val="20"/>
        </w:rPr>
        <w:t xml:space="preserve"> v</w:t>
      </w:r>
      <w:r w:rsidR="00FB2203" w:rsidRPr="00FB2203">
        <w:rPr>
          <w:rFonts w:cs="Tahoma"/>
          <w:sz w:val="20"/>
          <w:szCs w:val="20"/>
        </w:rPr>
        <w:t>ozil</w:t>
      </w:r>
      <w:r w:rsidR="004129B4">
        <w:rPr>
          <w:rFonts w:cs="Tahoma"/>
          <w:sz w:val="20"/>
          <w:szCs w:val="20"/>
        </w:rPr>
        <w:t>ih</w:t>
      </w:r>
      <w:r w:rsidR="00FB2203" w:rsidRPr="00FB2203">
        <w:rPr>
          <w:rFonts w:cs="Tahoma"/>
          <w:sz w:val="20"/>
          <w:szCs w:val="20"/>
        </w:rPr>
        <w:t xml:space="preserve"> izvajalca, ki vršijo odvoz odpadkov</w:t>
      </w:r>
      <w:r w:rsidR="004129B4">
        <w:rPr>
          <w:rFonts w:cs="Tahoma"/>
          <w:sz w:val="20"/>
          <w:szCs w:val="20"/>
        </w:rPr>
        <w:t>. P</w:t>
      </w:r>
      <w:r w:rsidR="00B7709B">
        <w:rPr>
          <w:rFonts w:cs="Tahoma"/>
          <w:sz w:val="20"/>
          <w:szCs w:val="20"/>
        </w:rPr>
        <w:t xml:space="preserve">redstavnika strank odčitata </w:t>
      </w:r>
      <w:r w:rsidR="004129B4">
        <w:rPr>
          <w:rFonts w:cs="Tahoma"/>
          <w:sz w:val="20"/>
          <w:szCs w:val="20"/>
        </w:rPr>
        <w:t xml:space="preserve">količino zbranega odpadka v vozilih izvajalca, </w:t>
      </w:r>
      <w:r w:rsidR="00FB2203" w:rsidRPr="00FB2203">
        <w:rPr>
          <w:rFonts w:cs="Tahoma"/>
          <w:sz w:val="20"/>
          <w:szCs w:val="20"/>
        </w:rPr>
        <w:t xml:space="preserve">pred prihodom in </w:t>
      </w:r>
      <w:r w:rsidR="004129B4">
        <w:rPr>
          <w:rFonts w:cs="Tahoma"/>
          <w:sz w:val="20"/>
          <w:szCs w:val="20"/>
        </w:rPr>
        <w:t xml:space="preserve">po </w:t>
      </w:r>
      <w:r w:rsidR="00FB2203" w:rsidRPr="00FB2203">
        <w:rPr>
          <w:rFonts w:cs="Tahoma"/>
          <w:sz w:val="20"/>
          <w:szCs w:val="20"/>
        </w:rPr>
        <w:t>odhod</w:t>
      </w:r>
      <w:r w:rsidR="004129B4">
        <w:rPr>
          <w:rFonts w:cs="Tahoma"/>
          <w:sz w:val="20"/>
          <w:szCs w:val="20"/>
        </w:rPr>
        <w:t>u</w:t>
      </w:r>
      <w:r w:rsidR="00FB2203" w:rsidRPr="00FB2203">
        <w:rPr>
          <w:rFonts w:cs="Tahoma"/>
          <w:sz w:val="20"/>
          <w:szCs w:val="20"/>
        </w:rPr>
        <w:t xml:space="preserve"> </w:t>
      </w:r>
      <w:r w:rsidR="00B7709B">
        <w:rPr>
          <w:rFonts w:cs="Tahoma"/>
          <w:sz w:val="20"/>
          <w:szCs w:val="20"/>
        </w:rPr>
        <w:t>s posamezne</w:t>
      </w:r>
      <w:r w:rsidR="00FB2203" w:rsidRPr="00FB2203">
        <w:rPr>
          <w:rFonts w:cs="Tahoma"/>
          <w:sz w:val="20"/>
          <w:szCs w:val="20"/>
        </w:rPr>
        <w:t xml:space="preserve"> lokacije oddaje oziroma prevzema odpadkov naročnika</w:t>
      </w:r>
      <w:r w:rsidR="00B7709B">
        <w:rPr>
          <w:rFonts w:cs="Tahoma"/>
          <w:sz w:val="20"/>
          <w:szCs w:val="20"/>
        </w:rPr>
        <w:t xml:space="preserve">, s čimer se sporazumno </w:t>
      </w:r>
      <w:r w:rsidR="004C7ACC">
        <w:rPr>
          <w:rFonts w:cs="Tahoma"/>
          <w:sz w:val="20"/>
          <w:szCs w:val="20"/>
        </w:rPr>
        <w:t xml:space="preserve">pisno ugotovi in </w:t>
      </w:r>
      <w:r w:rsidR="00B7709B">
        <w:rPr>
          <w:rFonts w:cs="Tahoma"/>
          <w:sz w:val="20"/>
          <w:szCs w:val="20"/>
        </w:rPr>
        <w:t xml:space="preserve">potrdi </w:t>
      </w:r>
      <w:r w:rsidR="00FB2203" w:rsidRPr="00FB2203">
        <w:rPr>
          <w:rFonts w:cs="Tahoma"/>
          <w:sz w:val="20"/>
          <w:szCs w:val="20"/>
        </w:rPr>
        <w:t>ugotavljan</w:t>
      </w:r>
      <w:r w:rsidR="00B7709B">
        <w:rPr>
          <w:rFonts w:cs="Tahoma"/>
          <w:sz w:val="20"/>
          <w:szCs w:val="20"/>
        </w:rPr>
        <w:t>o</w:t>
      </w:r>
      <w:r w:rsidR="00FB2203" w:rsidRPr="00FB2203">
        <w:rPr>
          <w:rFonts w:cs="Tahoma"/>
          <w:sz w:val="20"/>
          <w:szCs w:val="20"/>
        </w:rPr>
        <w:t xml:space="preserve"> mas</w:t>
      </w:r>
      <w:r w:rsidR="00B7709B">
        <w:rPr>
          <w:rFonts w:cs="Tahoma"/>
          <w:sz w:val="20"/>
          <w:szCs w:val="20"/>
        </w:rPr>
        <w:t>o</w:t>
      </w:r>
      <w:r w:rsidR="00FB2203" w:rsidRPr="00FB2203">
        <w:rPr>
          <w:rFonts w:cs="Tahoma"/>
          <w:sz w:val="20"/>
          <w:szCs w:val="20"/>
        </w:rPr>
        <w:t xml:space="preserve"> oziroma količine </w:t>
      </w:r>
      <w:r w:rsidR="00B7709B">
        <w:rPr>
          <w:rFonts w:cs="Tahoma"/>
          <w:sz w:val="20"/>
          <w:szCs w:val="20"/>
        </w:rPr>
        <w:t xml:space="preserve">zbranih in prevzetih </w:t>
      </w:r>
      <w:r w:rsidR="00FB2203" w:rsidRPr="00FB2203">
        <w:rPr>
          <w:rFonts w:cs="Tahoma"/>
          <w:sz w:val="20"/>
          <w:szCs w:val="20"/>
        </w:rPr>
        <w:t>odpadkov (prazno vozilo, polno vozilo), ki je osnova za obračun in vodenje evidenc. Naročnik mora vozniku izvajalca predati potrdilo – prevzemnico oz. tehtalni list</w:t>
      </w:r>
      <w:r w:rsidR="00B7709B">
        <w:rPr>
          <w:rFonts w:cs="Tahoma"/>
          <w:sz w:val="20"/>
          <w:szCs w:val="20"/>
        </w:rPr>
        <w:t>.</w:t>
      </w:r>
      <w:r w:rsidR="00FB2203" w:rsidRPr="00FB2203">
        <w:rPr>
          <w:rFonts w:cs="Tahoma"/>
          <w:sz w:val="20"/>
          <w:szCs w:val="20"/>
        </w:rPr>
        <w:t xml:space="preserve"> </w:t>
      </w:r>
    </w:p>
    <w:p w14:paraId="5CA814D4"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Obveznosti strank okvirnega sporazuma</w:t>
      </w:r>
    </w:p>
    <w:p w14:paraId="37340014"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60F3CACB" w14:textId="77777777" w:rsidR="00FB2203" w:rsidRPr="00FB2203" w:rsidRDefault="00FB2203" w:rsidP="00FB2203">
      <w:pPr>
        <w:keepNext/>
        <w:keepLines/>
        <w:jc w:val="both"/>
        <w:rPr>
          <w:rFonts w:cs="Tahoma"/>
          <w:sz w:val="20"/>
          <w:szCs w:val="20"/>
        </w:rPr>
      </w:pPr>
      <w:r w:rsidRPr="00FB2203">
        <w:rPr>
          <w:rFonts w:cs="Tahoma"/>
          <w:sz w:val="20"/>
          <w:szCs w:val="20"/>
        </w:rPr>
        <w:t>Izvajalec se obvezuje, da bo:</w:t>
      </w:r>
    </w:p>
    <w:p w14:paraId="382EF0F5" w14:textId="3B964BCD" w:rsidR="00FB2203" w:rsidRPr="00FB2203" w:rsidRDefault="00FB2203" w:rsidP="00FB2203">
      <w:pPr>
        <w:keepNext/>
        <w:keepLines/>
        <w:numPr>
          <w:ilvl w:val="0"/>
          <w:numId w:val="37"/>
        </w:numPr>
        <w:jc w:val="both"/>
        <w:rPr>
          <w:rFonts w:cs="Tahoma"/>
          <w:sz w:val="20"/>
          <w:szCs w:val="20"/>
        </w:rPr>
      </w:pPr>
      <w:r w:rsidRPr="00FB2203">
        <w:rPr>
          <w:rFonts w:cs="Tahoma"/>
          <w:sz w:val="20"/>
          <w:szCs w:val="20"/>
        </w:rPr>
        <w:t>upošteval obstoječe stanje na</w:t>
      </w:r>
      <w:r w:rsidR="00464C1B" w:rsidRPr="00FB2203">
        <w:rPr>
          <w:rFonts w:cs="Tahoma"/>
          <w:sz w:val="20"/>
          <w:szCs w:val="20"/>
        </w:rPr>
        <w:t xml:space="preserve"> lokacij</w:t>
      </w:r>
      <w:r w:rsidR="00464C1B">
        <w:rPr>
          <w:rFonts w:cs="Tahoma"/>
          <w:sz w:val="20"/>
          <w:szCs w:val="20"/>
        </w:rPr>
        <w:t>ah naročnika</w:t>
      </w:r>
      <w:r w:rsidRPr="00FB2203">
        <w:rPr>
          <w:rFonts w:cs="Tahoma"/>
          <w:sz w:val="20"/>
          <w:szCs w:val="20"/>
        </w:rPr>
        <w:t xml:space="preserve">, tako da bo izvedba predmeta okvirnega sporazuma omogočala neprekinjen delovni proces </w:t>
      </w:r>
      <w:r w:rsidR="00464C1B" w:rsidRPr="00FB2203">
        <w:rPr>
          <w:rFonts w:cs="Tahoma"/>
          <w:sz w:val="20"/>
          <w:szCs w:val="20"/>
        </w:rPr>
        <w:t>na lokacij</w:t>
      </w:r>
      <w:r w:rsidR="00464C1B">
        <w:rPr>
          <w:rFonts w:cs="Tahoma"/>
          <w:sz w:val="20"/>
          <w:szCs w:val="20"/>
        </w:rPr>
        <w:t>ah naročnika</w:t>
      </w:r>
      <w:r w:rsidRPr="00FB2203">
        <w:rPr>
          <w:rFonts w:cs="Tahoma"/>
          <w:sz w:val="20"/>
          <w:szCs w:val="20"/>
        </w:rPr>
        <w:t>,</w:t>
      </w:r>
    </w:p>
    <w:p w14:paraId="7BDEBA65" w14:textId="150D6F88" w:rsidR="00FB2203" w:rsidRPr="00FB2203" w:rsidRDefault="00FB2203" w:rsidP="00FB2203">
      <w:pPr>
        <w:keepNext/>
        <w:keepLines/>
        <w:numPr>
          <w:ilvl w:val="0"/>
          <w:numId w:val="37"/>
        </w:numPr>
        <w:jc w:val="both"/>
        <w:rPr>
          <w:rFonts w:cs="Tahoma"/>
          <w:sz w:val="20"/>
          <w:szCs w:val="20"/>
        </w:rPr>
      </w:pPr>
      <w:r w:rsidRPr="00FB2203">
        <w:rPr>
          <w:rFonts w:cs="Tahoma"/>
          <w:sz w:val="20"/>
          <w:szCs w:val="20"/>
        </w:rPr>
        <w:t>prevzete storitve izvršil strokovno pravilno, vestno in kvalitetno, v skladu z vsemi veljavnimi tehničnimi predpisi, standardi in normativi, razpisnimi pogoji, ob tesnem sodelovanju z naročnikom (</w:t>
      </w:r>
      <w:r w:rsidR="008403D2">
        <w:rPr>
          <w:rFonts w:cs="Tahoma"/>
          <w:sz w:val="20"/>
          <w:szCs w:val="20"/>
        </w:rPr>
        <w:t>z dolžno skrbnostjo</w:t>
      </w:r>
      <w:r w:rsidRPr="00FB2203">
        <w:rPr>
          <w:rFonts w:cs="Tahoma"/>
          <w:sz w:val="20"/>
          <w:szCs w:val="20"/>
        </w:rPr>
        <w:t>),</w:t>
      </w:r>
    </w:p>
    <w:p w14:paraId="2AA1BB44" w14:textId="256316F4" w:rsidR="00FB2203" w:rsidRPr="00FB2203" w:rsidRDefault="00FB2203" w:rsidP="00FB2203">
      <w:pPr>
        <w:keepNext/>
        <w:keepLines/>
        <w:numPr>
          <w:ilvl w:val="0"/>
          <w:numId w:val="37"/>
        </w:numPr>
        <w:jc w:val="both"/>
        <w:rPr>
          <w:rFonts w:cs="Tahoma"/>
          <w:sz w:val="20"/>
          <w:szCs w:val="20"/>
        </w:rPr>
      </w:pPr>
      <w:r w:rsidRPr="00FB2203">
        <w:rPr>
          <w:rFonts w:cs="Tahoma"/>
          <w:sz w:val="20"/>
          <w:szCs w:val="20"/>
        </w:rPr>
        <w:lastRenderedPageBreak/>
        <w:t xml:space="preserve">prevzel odgovornost za izpolnjevanje varstvenih ukrepov </w:t>
      </w:r>
      <w:r w:rsidR="00464C1B" w:rsidRPr="00FB2203">
        <w:rPr>
          <w:rFonts w:cs="Tahoma"/>
          <w:sz w:val="20"/>
          <w:szCs w:val="20"/>
        </w:rPr>
        <w:t>na lokacij</w:t>
      </w:r>
      <w:r w:rsidR="00464C1B">
        <w:rPr>
          <w:rFonts w:cs="Tahoma"/>
          <w:sz w:val="20"/>
          <w:szCs w:val="20"/>
        </w:rPr>
        <w:t>ah naročnika</w:t>
      </w:r>
      <w:r w:rsidRPr="00FB2203">
        <w:rPr>
          <w:rFonts w:cs="Tahoma"/>
          <w:sz w:val="20"/>
          <w:szCs w:val="20"/>
        </w:rPr>
        <w:t>,</w:t>
      </w:r>
    </w:p>
    <w:p w14:paraId="1999DBE0" w14:textId="413B81AA" w:rsidR="00FB2203" w:rsidRPr="00FB2203" w:rsidRDefault="00FB2203" w:rsidP="00FB2203">
      <w:pPr>
        <w:keepNext/>
        <w:keepLines/>
        <w:numPr>
          <w:ilvl w:val="0"/>
          <w:numId w:val="37"/>
        </w:numPr>
        <w:jc w:val="both"/>
        <w:rPr>
          <w:rFonts w:cs="Tahoma"/>
          <w:sz w:val="20"/>
          <w:szCs w:val="20"/>
        </w:rPr>
      </w:pPr>
      <w:r w:rsidRPr="00FB2203">
        <w:rPr>
          <w:rFonts w:cs="Tahoma"/>
          <w:sz w:val="20"/>
          <w:szCs w:val="20"/>
        </w:rPr>
        <w:t xml:space="preserve">storitve izvajal na način, da se ne ogroža varnost in zdravje ostalih </w:t>
      </w:r>
      <w:r w:rsidR="00464C1B" w:rsidRPr="00FB2203">
        <w:rPr>
          <w:rFonts w:cs="Tahoma"/>
          <w:sz w:val="20"/>
          <w:szCs w:val="20"/>
        </w:rPr>
        <w:t>na lokacij</w:t>
      </w:r>
      <w:r w:rsidR="00464C1B">
        <w:rPr>
          <w:rFonts w:cs="Tahoma"/>
          <w:sz w:val="20"/>
          <w:szCs w:val="20"/>
        </w:rPr>
        <w:t>ah naročnika</w:t>
      </w:r>
      <w:r w:rsidR="00464C1B" w:rsidRPr="00FB2203">
        <w:rPr>
          <w:rFonts w:cs="Tahoma"/>
          <w:sz w:val="20"/>
          <w:szCs w:val="20"/>
        </w:rPr>
        <w:t xml:space="preserve"> </w:t>
      </w:r>
      <w:r w:rsidRPr="00FB2203">
        <w:rPr>
          <w:rFonts w:cs="Tahoma"/>
          <w:sz w:val="20"/>
          <w:szCs w:val="20"/>
        </w:rPr>
        <w:t>(preprečiti nepooblaščenim osebam dostop v delovno območje strojev, prašenje zmanjšati na najmanjšo možno stopnjo),</w:t>
      </w:r>
    </w:p>
    <w:p w14:paraId="3E94CE62" w14:textId="5E6ACD30" w:rsidR="00FB2203" w:rsidRPr="00FB2203" w:rsidRDefault="00FB2203" w:rsidP="00FB2203">
      <w:pPr>
        <w:keepNext/>
        <w:keepLines/>
        <w:numPr>
          <w:ilvl w:val="0"/>
          <w:numId w:val="37"/>
        </w:numPr>
        <w:jc w:val="both"/>
        <w:rPr>
          <w:rFonts w:cs="Tahoma"/>
          <w:sz w:val="20"/>
          <w:szCs w:val="20"/>
        </w:rPr>
      </w:pPr>
      <w:r w:rsidRPr="00FB2203">
        <w:rPr>
          <w:rFonts w:cs="Tahoma"/>
          <w:sz w:val="20"/>
          <w:szCs w:val="20"/>
        </w:rPr>
        <w:t>v času veljavnosti okvirnega sporazuma zagotavljal stalno, redno in nemoteno prevzemanje odpadkov ter njihovo predelavo, skladno z določili veljavnih predpisov s področja predmeta okvirnega sporazuma ter okoljevarstvenim dovoljenjem za predelavo odpadkov,</w:t>
      </w:r>
    </w:p>
    <w:p w14:paraId="6DBE4D4E" w14:textId="77777777" w:rsidR="00FB2203" w:rsidRPr="00FB2203" w:rsidRDefault="00FB2203" w:rsidP="00FB2203">
      <w:pPr>
        <w:keepNext/>
        <w:keepLines/>
        <w:numPr>
          <w:ilvl w:val="0"/>
          <w:numId w:val="37"/>
        </w:numPr>
        <w:jc w:val="both"/>
        <w:rPr>
          <w:rFonts w:cs="Tahoma"/>
          <w:sz w:val="20"/>
          <w:szCs w:val="20"/>
        </w:rPr>
      </w:pPr>
      <w:r w:rsidRPr="00FB2203">
        <w:rPr>
          <w:rFonts w:cs="Tahoma"/>
          <w:sz w:val="20"/>
          <w:szCs w:val="20"/>
        </w:rPr>
        <w:t>redno in ažurno potrjeval elektronske evidenčne liste v informacijskem sistemu ravnanja z odpadki (IS-Odpadki – na spletni strani ARSO),</w:t>
      </w:r>
    </w:p>
    <w:p w14:paraId="76A6F123" w14:textId="77777777" w:rsidR="00127CB6" w:rsidRDefault="00FB2203" w:rsidP="00FB2203">
      <w:pPr>
        <w:keepNext/>
        <w:keepLines/>
        <w:numPr>
          <w:ilvl w:val="0"/>
          <w:numId w:val="37"/>
        </w:numPr>
        <w:jc w:val="both"/>
        <w:rPr>
          <w:rFonts w:cs="Tahoma"/>
          <w:sz w:val="20"/>
          <w:szCs w:val="20"/>
        </w:rPr>
      </w:pPr>
      <w:r w:rsidRPr="00FB2203">
        <w:rPr>
          <w:rFonts w:cs="Tahoma"/>
          <w:sz w:val="20"/>
          <w:szCs w:val="20"/>
        </w:rPr>
        <w:t xml:space="preserve">obveščal naročnika o vseh spremembah, ki bi lahko vplivale na izvršitev obveznosti </w:t>
      </w:r>
      <w:r w:rsidR="00A01939">
        <w:rPr>
          <w:rFonts w:cs="Tahoma"/>
          <w:sz w:val="20"/>
          <w:szCs w:val="20"/>
        </w:rPr>
        <w:t>v skladu z okvirnim sporazumom</w:t>
      </w:r>
      <w:r w:rsidRPr="00FB2203">
        <w:rPr>
          <w:rFonts w:cs="Tahoma"/>
          <w:sz w:val="20"/>
          <w:szCs w:val="20"/>
        </w:rPr>
        <w:t>,</w:t>
      </w:r>
    </w:p>
    <w:p w14:paraId="3882D00F" w14:textId="7D7DBAFB" w:rsidR="00FB2203" w:rsidRDefault="00FB2203" w:rsidP="00FB2203">
      <w:pPr>
        <w:keepNext/>
        <w:keepLines/>
        <w:numPr>
          <w:ilvl w:val="0"/>
          <w:numId w:val="37"/>
        </w:numPr>
        <w:jc w:val="both"/>
        <w:rPr>
          <w:rFonts w:cs="Tahoma"/>
          <w:sz w:val="20"/>
          <w:szCs w:val="20"/>
        </w:rPr>
      </w:pPr>
      <w:r w:rsidRPr="00127CB6">
        <w:rPr>
          <w:rFonts w:cs="Tahoma"/>
          <w:sz w:val="20"/>
          <w:szCs w:val="20"/>
        </w:rPr>
        <w:t>poravnal vso morebitno nastalo škodo, ki bi jo med izvajanjem storitev povzročil na napravah naročnika ali drugim osebam.</w:t>
      </w:r>
    </w:p>
    <w:p w14:paraId="5B7B2558" w14:textId="77777777" w:rsidR="00127CB6" w:rsidRPr="00127CB6" w:rsidRDefault="00127CB6" w:rsidP="00127CB6">
      <w:pPr>
        <w:keepNext/>
        <w:keepLines/>
        <w:ind w:left="720"/>
        <w:jc w:val="both"/>
        <w:rPr>
          <w:rFonts w:cs="Tahoma"/>
          <w:sz w:val="20"/>
          <w:szCs w:val="20"/>
        </w:rPr>
      </w:pPr>
    </w:p>
    <w:p w14:paraId="0D748FBE" w14:textId="20B40A7D" w:rsidR="00FB2203" w:rsidRDefault="00FB2203" w:rsidP="00FB2203">
      <w:pPr>
        <w:keepNext/>
        <w:keepLines/>
        <w:jc w:val="both"/>
        <w:rPr>
          <w:rFonts w:cs="Tahoma"/>
          <w:sz w:val="20"/>
          <w:szCs w:val="20"/>
        </w:rPr>
      </w:pPr>
      <w:r w:rsidRPr="00FB2203">
        <w:rPr>
          <w:rFonts w:cs="Tahoma"/>
          <w:sz w:val="20"/>
          <w:szCs w:val="20"/>
        </w:rPr>
        <w:t xml:space="preserve">Stroški vseh obveznosti izvajalca, ki so navedene v tem členu okvirnega sporazuma, so zajeti v ceni po tem okvirnem sporazumu. Izvajalec nima pravice zahtevati dodatnega plačila za navedene obveznosti. </w:t>
      </w:r>
    </w:p>
    <w:p w14:paraId="36031A7A" w14:textId="77777777" w:rsidR="001A2B10" w:rsidRPr="00FB2203" w:rsidRDefault="001A2B10" w:rsidP="00FB2203">
      <w:pPr>
        <w:keepNext/>
        <w:keepLines/>
        <w:jc w:val="both"/>
        <w:rPr>
          <w:rFonts w:ascii="Times New Roman" w:hAnsi="Times New Roman"/>
          <w:sz w:val="20"/>
          <w:szCs w:val="20"/>
        </w:rPr>
      </w:pPr>
    </w:p>
    <w:p w14:paraId="63D40D42" w14:textId="7B44A8B1" w:rsidR="00FB2203" w:rsidRPr="00FB2203" w:rsidRDefault="00FB2203" w:rsidP="00DE2028">
      <w:pPr>
        <w:keepNext/>
        <w:keepLines/>
        <w:jc w:val="both"/>
        <w:rPr>
          <w:rFonts w:cs="Tahoma"/>
          <w:sz w:val="20"/>
          <w:szCs w:val="20"/>
        </w:rPr>
      </w:pPr>
      <w:r w:rsidRPr="00FB2203">
        <w:rPr>
          <w:rFonts w:cs="Tahoma"/>
          <w:sz w:val="20"/>
          <w:szCs w:val="20"/>
        </w:rPr>
        <w:t>Izvajalec v celoti odgovarja za delo podizvajalcev ter za delo subjektov, katerih zmogljivosti namerava uporabiti izvajalec, kot da bi delo opravil sam.</w:t>
      </w:r>
    </w:p>
    <w:p w14:paraId="590D84E7"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6B06948" w14:textId="77777777" w:rsidR="00FB2203" w:rsidRPr="00FB2203" w:rsidRDefault="00FB2203" w:rsidP="00FB2203">
      <w:pPr>
        <w:keepNext/>
        <w:keepLines/>
        <w:spacing w:after="160" w:line="259" w:lineRule="auto"/>
        <w:rPr>
          <w:rFonts w:cs="Tahoma"/>
          <w:sz w:val="20"/>
          <w:szCs w:val="20"/>
        </w:rPr>
      </w:pPr>
      <w:r w:rsidRPr="00FB2203">
        <w:rPr>
          <w:rFonts w:cs="Tahoma"/>
          <w:sz w:val="20"/>
          <w:szCs w:val="20"/>
        </w:rPr>
        <w:t>Naročnik se obvezuje, da bo:</w:t>
      </w:r>
    </w:p>
    <w:p w14:paraId="3E91BBE1" w14:textId="607F06E0"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 xml:space="preserve">sodeloval z izvajalcem z namenom, da se obveznosti </w:t>
      </w:r>
      <w:r w:rsidR="00A01939">
        <w:rPr>
          <w:rFonts w:cs="Tahoma"/>
          <w:sz w:val="20"/>
          <w:szCs w:val="20"/>
        </w:rPr>
        <w:t>v skladu z okvirnim sporazumom</w:t>
      </w:r>
      <w:r w:rsidR="00A01939" w:rsidRPr="00FB2203">
        <w:rPr>
          <w:rFonts w:cs="Tahoma"/>
          <w:sz w:val="20"/>
          <w:szCs w:val="20"/>
        </w:rPr>
        <w:t xml:space="preserve"> </w:t>
      </w:r>
      <w:r w:rsidRPr="00FB2203">
        <w:rPr>
          <w:rFonts w:cs="Tahoma"/>
          <w:sz w:val="20"/>
          <w:szCs w:val="20"/>
        </w:rPr>
        <w:t>izvršijo pravočasno,</w:t>
      </w:r>
    </w:p>
    <w:p w14:paraId="77E16F91" w14:textId="68BD8DF2"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 xml:space="preserve">tekoče obveščal izvajalca o vseh spremembah, ki bi lahko vplivale na izvršitev obveznosti </w:t>
      </w:r>
      <w:r w:rsidR="00A01939">
        <w:rPr>
          <w:rFonts w:cs="Tahoma"/>
          <w:sz w:val="20"/>
          <w:szCs w:val="20"/>
        </w:rPr>
        <w:t>v skladu z okvirnim sporazumom</w:t>
      </w:r>
      <w:r w:rsidRPr="00FB2203">
        <w:rPr>
          <w:rFonts w:cs="Tahoma"/>
          <w:sz w:val="20"/>
          <w:szCs w:val="20"/>
        </w:rPr>
        <w:t>,</w:t>
      </w:r>
    </w:p>
    <w:p w14:paraId="7BCBDFF8" w14:textId="598688B0"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izvajal tehtanje odpadkov na uradno umerjeni tehtnici naročnika pred odvozom z</w:t>
      </w:r>
      <w:r w:rsidR="00464C1B" w:rsidRPr="00FB2203">
        <w:rPr>
          <w:rFonts w:cs="Tahoma"/>
          <w:sz w:val="20"/>
          <w:szCs w:val="20"/>
        </w:rPr>
        <w:t xml:space="preserve"> lokacij</w:t>
      </w:r>
      <w:r w:rsidR="00464C1B">
        <w:rPr>
          <w:rFonts w:cs="Tahoma"/>
          <w:sz w:val="20"/>
          <w:szCs w:val="20"/>
        </w:rPr>
        <w:t xml:space="preserve"> naročnika</w:t>
      </w:r>
      <w:r w:rsidRPr="00FB2203">
        <w:rPr>
          <w:rFonts w:cs="Tahoma"/>
          <w:sz w:val="20"/>
          <w:szCs w:val="20"/>
        </w:rPr>
        <w:t xml:space="preserve">, </w:t>
      </w:r>
    </w:p>
    <w:p w14:paraId="575C2055" w14:textId="77777777"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izvajalcu pisno sporočil vse spremembe, ki se nanašajo na izvajanje s tem okvirnim sporazumom opredeljenih storitev,</w:t>
      </w:r>
    </w:p>
    <w:p w14:paraId="045144CF" w14:textId="77777777"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plačeval naročene in opravljene storitve v dogovorjenih rokih iz tega okvirnega sporazuma.</w:t>
      </w:r>
    </w:p>
    <w:p w14:paraId="3CC96A34" w14:textId="77777777" w:rsidR="00FB2203" w:rsidRPr="00FB2203" w:rsidRDefault="00FB2203" w:rsidP="00FB2203">
      <w:pPr>
        <w:keepNext/>
        <w:keepLines/>
        <w:numPr>
          <w:ilvl w:val="0"/>
          <w:numId w:val="38"/>
        </w:numPr>
        <w:jc w:val="both"/>
        <w:rPr>
          <w:rFonts w:cs="Tahoma"/>
          <w:sz w:val="20"/>
          <w:szCs w:val="20"/>
        </w:rPr>
      </w:pPr>
      <w:r w:rsidRPr="00FB2203">
        <w:rPr>
          <w:rFonts w:cs="Tahoma"/>
          <w:sz w:val="20"/>
          <w:szCs w:val="20"/>
        </w:rPr>
        <w:t>dostavljal izvajalcu vse podatke, ki so potrebni za strokovno izvedbo storitev, dogovorjenih s tem okvirnim sporazumom.</w:t>
      </w:r>
    </w:p>
    <w:p w14:paraId="0435F351" w14:textId="77777777" w:rsidR="00FB2203" w:rsidRPr="00FB2203" w:rsidRDefault="00FB2203" w:rsidP="0002756A">
      <w:pPr>
        <w:keepNext/>
        <w:keepLines/>
        <w:jc w:val="both"/>
        <w:rPr>
          <w:rFonts w:cs="Tahoma"/>
          <w:sz w:val="20"/>
          <w:szCs w:val="20"/>
        </w:rPr>
      </w:pPr>
    </w:p>
    <w:p w14:paraId="24C42C4A"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Višja sila</w:t>
      </w:r>
    </w:p>
    <w:p w14:paraId="14E3DFC3"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050BFD42"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Izvajalec ni odgovoren za delno ali celotno neizpolnjevanje obveznosti, če je to posledica višje sile.</w:t>
      </w:r>
    </w:p>
    <w:p w14:paraId="37FF700B"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 Če je izvedba obveznosti iz okvirnega sporazuma delno ali v celoti motena oziroma preprečena zaradi višje sile, je izvajalec o tem dolžan nemudoma obvestiti naročnika in pri tem tudi navesti vzroke zamude ter okvirni/pričakovani dejanski rok izvedbe storitev. Prav tako ga je dolžan sproti obveščati o prenehanju takih okoliščin. Roki iz tega okvirnega sporazuma se podaljšajo za čas trajanja višje sile. . Na zahtevo naročnika je izvajalec dolžan dokazati obstoj višje sile.</w:t>
      </w:r>
    </w:p>
    <w:p w14:paraId="07D8C177" w14:textId="1DF87C96" w:rsidR="00FB2203" w:rsidRDefault="00FB2203" w:rsidP="00FB2203">
      <w:pPr>
        <w:keepNext/>
        <w:keepLines/>
        <w:spacing w:after="160" w:line="259" w:lineRule="auto"/>
        <w:jc w:val="both"/>
        <w:rPr>
          <w:rFonts w:cs="Tahoma"/>
          <w:sz w:val="20"/>
          <w:szCs w:val="20"/>
        </w:rPr>
      </w:pPr>
      <w:r w:rsidRPr="00FB2203">
        <w:rPr>
          <w:rFonts w:cs="Tahoma"/>
          <w:sz w:val="20"/>
          <w:szCs w:val="20"/>
        </w:rPr>
        <w:t xml:space="preserve">Pomanjkanje delovne sile ali materiala pri izvajalcu ali pri njegovih podizvajalcih se ne šteje za višjo silo, razen, če ni posledica le-te. Le v primerih, navedenih v tem členu, naročnik ne bo izvajal sankcij proti izvajalcu po 14. </w:t>
      </w:r>
      <w:r w:rsidR="008750F1">
        <w:rPr>
          <w:rFonts w:cs="Tahoma"/>
          <w:sz w:val="20"/>
          <w:szCs w:val="20"/>
        </w:rPr>
        <w:t xml:space="preserve">in 20. </w:t>
      </w:r>
      <w:r w:rsidRPr="00FB2203">
        <w:rPr>
          <w:rFonts w:cs="Tahoma"/>
          <w:sz w:val="20"/>
          <w:szCs w:val="20"/>
        </w:rPr>
        <w:t>členu tega okvirnega sporazuma.</w:t>
      </w:r>
    </w:p>
    <w:p w14:paraId="60D05BAF" w14:textId="345A3692" w:rsidR="003A7F68" w:rsidRDefault="003A7F68" w:rsidP="00FB2203">
      <w:pPr>
        <w:keepNext/>
        <w:keepLines/>
        <w:spacing w:after="160" w:line="259" w:lineRule="auto"/>
        <w:jc w:val="both"/>
        <w:rPr>
          <w:rFonts w:cs="Tahoma"/>
          <w:sz w:val="20"/>
          <w:szCs w:val="20"/>
        </w:rPr>
      </w:pPr>
    </w:p>
    <w:p w14:paraId="03EC4B65" w14:textId="1B1518B1" w:rsidR="003A7F68" w:rsidRDefault="003A7F68" w:rsidP="00FB2203">
      <w:pPr>
        <w:keepNext/>
        <w:keepLines/>
        <w:spacing w:after="160" w:line="259" w:lineRule="auto"/>
        <w:jc w:val="both"/>
        <w:rPr>
          <w:rFonts w:cs="Tahoma"/>
          <w:sz w:val="20"/>
          <w:szCs w:val="20"/>
        </w:rPr>
      </w:pPr>
    </w:p>
    <w:p w14:paraId="1360FE38" w14:textId="77777777" w:rsidR="003A7F68" w:rsidRPr="00FB2203" w:rsidRDefault="003A7F68" w:rsidP="00FB2203">
      <w:pPr>
        <w:keepNext/>
        <w:keepLines/>
        <w:spacing w:after="160" w:line="259" w:lineRule="auto"/>
        <w:jc w:val="both"/>
        <w:rPr>
          <w:rFonts w:cs="Tahoma"/>
          <w:sz w:val="20"/>
          <w:szCs w:val="20"/>
        </w:rPr>
      </w:pPr>
    </w:p>
    <w:p w14:paraId="21829B98"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lastRenderedPageBreak/>
        <w:t>Finančno zavarovanje</w:t>
      </w:r>
    </w:p>
    <w:p w14:paraId="2A97D3E3"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1DA871C0" w14:textId="54851C3D" w:rsidR="00FB2203" w:rsidRPr="00FB2203" w:rsidRDefault="00FB2203" w:rsidP="00FB2203">
      <w:pPr>
        <w:keepNext/>
        <w:keepLines/>
        <w:tabs>
          <w:tab w:val="left" w:pos="709"/>
          <w:tab w:val="left" w:pos="1702"/>
        </w:tabs>
        <w:jc w:val="both"/>
        <w:rPr>
          <w:rFonts w:cs="Tahoma"/>
          <w:i/>
          <w:sz w:val="20"/>
          <w:szCs w:val="20"/>
        </w:rPr>
      </w:pPr>
      <w:r w:rsidRPr="00FB2203">
        <w:rPr>
          <w:rFonts w:cs="Tahoma"/>
          <w:sz w:val="20"/>
          <w:szCs w:val="20"/>
        </w:rPr>
        <w:t xml:space="preserve">Izvajalec se obvezuje, da bo, ob sklenitvi okvirnega sporazuma oziroma najkasneje v roku petnajstih (15) dni od sklenitve okvirnega sporazuma, predložil naročniku izvirnik finančnega zavarovanja dobre izvedbe obveznosti iz okvirnega sporazuma v obliki podpisane in žigosane </w:t>
      </w:r>
      <w:r w:rsidR="00297880">
        <w:rPr>
          <w:rFonts w:cs="Tahoma"/>
          <w:sz w:val="20"/>
          <w:szCs w:val="20"/>
        </w:rPr>
        <w:t>menice (</w:t>
      </w:r>
      <w:r w:rsidRPr="00FB2203">
        <w:rPr>
          <w:rFonts w:cs="Tahoma"/>
          <w:sz w:val="20"/>
          <w:szCs w:val="20"/>
        </w:rPr>
        <w:t>bianko menice</w:t>
      </w:r>
      <w:r w:rsidR="00297880">
        <w:rPr>
          <w:rFonts w:cs="Tahoma"/>
          <w:sz w:val="20"/>
          <w:szCs w:val="20"/>
        </w:rPr>
        <w:t>)</w:t>
      </w:r>
      <w:r w:rsidRPr="00FB2203">
        <w:rPr>
          <w:rFonts w:cs="Tahoma"/>
          <w:sz w:val="20"/>
          <w:szCs w:val="20"/>
        </w:rPr>
        <w:t xml:space="preserve"> z izpolnjeno, podpisano in žigosano menično izjavo (v nadaljevanju: finančno zavarovanje) v višini 10 % (deset odstotkov) </w:t>
      </w:r>
      <w:r w:rsidR="001A2B10">
        <w:rPr>
          <w:rFonts w:cs="Tahoma"/>
          <w:sz w:val="20"/>
          <w:szCs w:val="20"/>
        </w:rPr>
        <w:t xml:space="preserve">skupne </w:t>
      </w:r>
      <w:r w:rsidRPr="00FB2203">
        <w:rPr>
          <w:rFonts w:cs="Tahoma"/>
          <w:sz w:val="20"/>
          <w:szCs w:val="20"/>
        </w:rPr>
        <w:t>ponudbene cene brez DDV in z dobo veljavnosti še najmanj trideset (30) dni po preteku veljavnosti okvirnega sporazuma.</w:t>
      </w:r>
    </w:p>
    <w:p w14:paraId="622094C3" w14:textId="77777777" w:rsidR="00FB2203" w:rsidRPr="00FB2203" w:rsidRDefault="00FB2203" w:rsidP="00FB2203">
      <w:pPr>
        <w:keepNext/>
        <w:keepLines/>
        <w:tabs>
          <w:tab w:val="left" w:pos="709"/>
          <w:tab w:val="left" w:pos="1702"/>
        </w:tabs>
        <w:jc w:val="both"/>
        <w:rPr>
          <w:rFonts w:cs="Tahoma"/>
          <w:sz w:val="20"/>
          <w:szCs w:val="20"/>
        </w:rPr>
      </w:pPr>
    </w:p>
    <w:p w14:paraId="71EDEEFE" w14:textId="0F72AE04" w:rsidR="001A0A49" w:rsidRDefault="00FB2203" w:rsidP="00FB2203">
      <w:pPr>
        <w:keepNext/>
        <w:keepLines/>
        <w:spacing w:after="160" w:line="259" w:lineRule="auto"/>
        <w:jc w:val="both"/>
        <w:rPr>
          <w:rFonts w:cs="Tahoma"/>
          <w:sz w:val="20"/>
          <w:szCs w:val="20"/>
        </w:rPr>
      </w:pPr>
      <w:r w:rsidRPr="00FB2203">
        <w:rPr>
          <w:rFonts w:cs="Tahoma"/>
          <w:sz w:val="20"/>
          <w:szCs w:val="20"/>
        </w:rPr>
        <w:t>Predložitev finančnega zavarovanja je pogoj za veljavnost okvirnega sporazuma. Če izvajalec v roku iz prvega odstavka tega člena naročniku ne predloži finančnega zavarovanja, ki je pogoj za veljavnost okvirnega sporazuma, v višini in z veljavnostjo iz prvega odstavka tega člena, se šteje, da ta okvirni sporazum ni bil nikoli sklenjen. V tem primeru bo naročnik Državni revizijski komisiji predlagal, da uvede postopek o prekršku iz 112. člena ZJN-3.</w:t>
      </w:r>
    </w:p>
    <w:p w14:paraId="034FF213"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2D066FA3" w14:textId="77777777" w:rsidR="00FB2203" w:rsidRPr="00FB2203" w:rsidRDefault="00FB2203" w:rsidP="00DF6983">
      <w:pPr>
        <w:keepNext/>
        <w:keepLines/>
        <w:spacing w:after="160"/>
        <w:jc w:val="both"/>
        <w:rPr>
          <w:rFonts w:cs="Tahoma"/>
          <w:sz w:val="20"/>
          <w:szCs w:val="20"/>
        </w:rPr>
      </w:pPr>
      <w:r w:rsidRPr="00FB2203">
        <w:rPr>
          <w:rFonts w:cs="Tahoma"/>
          <w:sz w:val="20"/>
          <w:szCs w:val="20"/>
        </w:rPr>
        <w:t xml:space="preserve">V kolikor izvajalec ne izpolnjuje svojih obveznosti iz okvirnega sporazuma, lahko naročnik unovči finančno zavarovanje in od okvirnega sporazuma odstopi brez kakršnekoli obveznosti do izvajalca. </w:t>
      </w:r>
    </w:p>
    <w:p w14:paraId="6AF5848D" w14:textId="77777777" w:rsidR="00FB2203" w:rsidRPr="00FB2203" w:rsidRDefault="00FB2203" w:rsidP="00DF6983">
      <w:pPr>
        <w:keepNext/>
        <w:keepLines/>
        <w:spacing w:after="160"/>
        <w:jc w:val="both"/>
        <w:rPr>
          <w:rFonts w:cs="Tahoma"/>
          <w:sz w:val="20"/>
          <w:szCs w:val="20"/>
        </w:rPr>
      </w:pPr>
      <w:r w:rsidRPr="00FB2203">
        <w:rPr>
          <w:rFonts w:cs="Tahoma"/>
          <w:sz w:val="20"/>
          <w:szCs w:val="20"/>
        </w:rPr>
        <w:t>Naročnik bo pred unovčenjem finančnega zavarovanja, izvajalca pisno pozval k izpolnitvi obveznosti iz okvirnega sporazuma in mu določil rok za izpolnitev obveznosti.</w:t>
      </w:r>
    </w:p>
    <w:p w14:paraId="2CF35385" w14:textId="41332572" w:rsidR="00FB2203" w:rsidRPr="00FB2203" w:rsidRDefault="00FB2203" w:rsidP="00DF6983">
      <w:pPr>
        <w:keepNext/>
        <w:keepLines/>
        <w:spacing w:after="160"/>
        <w:jc w:val="both"/>
        <w:rPr>
          <w:rFonts w:cs="Tahoma"/>
          <w:sz w:val="20"/>
          <w:szCs w:val="20"/>
        </w:rPr>
      </w:pPr>
      <w:r w:rsidRPr="00FB2203">
        <w:rPr>
          <w:rFonts w:cs="Tahoma"/>
          <w:sz w:val="20"/>
          <w:szCs w:val="20"/>
        </w:rPr>
        <w:t>Unovčenje finančnega zavarovanja ne odvezuje izvajalca od njegove obveznosti, povrniti naročniku škodo v višini zneska razlike med višino dejanske škode, ki jo je naročnik zaradi neizpolnjevanja obveznosti izvajalca iz okvirnega sporazuma utrpel in zneskom iz unovčenega finančnega zavarovanja.</w:t>
      </w:r>
    </w:p>
    <w:p w14:paraId="7AC6FFDA" w14:textId="4B967844" w:rsidR="00FB2203" w:rsidRPr="00FB2203" w:rsidRDefault="00A01939" w:rsidP="00FB2203">
      <w:pPr>
        <w:keepNext/>
        <w:keepLines/>
        <w:spacing w:after="160" w:line="259" w:lineRule="auto"/>
        <w:rPr>
          <w:rFonts w:cs="Tahoma"/>
          <w:b/>
          <w:sz w:val="20"/>
          <w:szCs w:val="20"/>
        </w:rPr>
      </w:pPr>
      <w:r>
        <w:rPr>
          <w:rFonts w:cs="Tahoma"/>
          <w:b/>
          <w:sz w:val="20"/>
          <w:szCs w:val="20"/>
        </w:rPr>
        <w:t>Pogodbena kazen</w:t>
      </w:r>
    </w:p>
    <w:p w14:paraId="3F524542"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0C5A268" w14:textId="2C2CA900" w:rsidR="00FE3B11" w:rsidRPr="00FE3B11" w:rsidRDefault="00FB2203" w:rsidP="00FE3B11">
      <w:pPr>
        <w:keepNext/>
        <w:keepLines/>
        <w:tabs>
          <w:tab w:val="left" w:pos="709"/>
          <w:tab w:val="left" w:pos="1702"/>
        </w:tabs>
        <w:jc w:val="both"/>
        <w:rPr>
          <w:rFonts w:cs="Tahoma"/>
          <w:sz w:val="20"/>
          <w:szCs w:val="20"/>
        </w:rPr>
      </w:pPr>
      <w:r w:rsidRPr="00FB2203">
        <w:rPr>
          <w:rFonts w:cs="Tahoma"/>
          <w:sz w:val="20"/>
          <w:szCs w:val="20"/>
        </w:rPr>
        <w:t>V primeru, da izvajalec ne izpolni svojih obveznosti v rok</w:t>
      </w:r>
      <w:r w:rsidR="006D76DB">
        <w:rPr>
          <w:rFonts w:cs="Tahoma"/>
          <w:sz w:val="20"/>
          <w:szCs w:val="20"/>
        </w:rPr>
        <w:t>u iz 4. člena tega o</w:t>
      </w:r>
      <w:r w:rsidRPr="00FB2203">
        <w:rPr>
          <w:rFonts w:cs="Tahoma"/>
          <w:sz w:val="20"/>
          <w:szCs w:val="20"/>
        </w:rPr>
        <w:t>kvirnega sporazuma, in neizpolnitev obveznosti ni posledica višje sile, kot je zapisano v</w:t>
      </w:r>
      <w:r w:rsidR="001A2B10">
        <w:rPr>
          <w:rFonts w:cs="Tahoma"/>
          <w:sz w:val="20"/>
          <w:szCs w:val="20"/>
        </w:rPr>
        <w:t xml:space="preserve"> </w:t>
      </w:r>
      <w:r w:rsidR="003A7F68">
        <w:rPr>
          <w:rFonts w:cs="Tahoma"/>
          <w:sz w:val="20"/>
          <w:szCs w:val="20"/>
        </w:rPr>
        <w:t>12. členu tega</w:t>
      </w:r>
      <w:r w:rsidR="001A2B10">
        <w:rPr>
          <w:rFonts w:cs="Tahoma"/>
          <w:sz w:val="20"/>
          <w:szCs w:val="20"/>
        </w:rPr>
        <w:t xml:space="preserve"> okvirnega sporazuma</w:t>
      </w:r>
      <w:r w:rsidRPr="00FB2203">
        <w:rPr>
          <w:rFonts w:cs="Tahoma"/>
          <w:sz w:val="20"/>
          <w:szCs w:val="20"/>
        </w:rPr>
        <w:t xml:space="preserve">, je naročnik upravičen obračunati </w:t>
      </w:r>
      <w:r w:rsidR="00A01939">
        <w:rPr>
          <w:rFonts w:cs="Tahoma"/>
          <w:sz w:val="20"/>
          <w:szCs w:val="20"/>
        </w:rPr>
        <w:t>pogodben</w:t>
      </w:r>
      <w:r w:rsidR="00F10C9C">
        <w:rPr>
          <w:rFonts w:cs="Tahoma"/>
          <w:sz w:val="20"/>
          <w:szCs w:val="20"/>
        </w:rPr>
        <w:t>o</w:t>
      </w:r>
      <w:r w:rsidR="00A01939">
        <w:rPr>
          <w:rFonts w:cs="Tahoma"/>
          <w:sz w:val="20"/>
          <w:szCs w:val="20"/>
        </w:rPr>
        <w:t xml:space="preserve"> </w:t>
      </w:r>
      <w:r w:rsidRPr="00FB2203">
        <w:rPr>
          <w:rFonts w:cs="Tahoma"/>
          <w:sz w:val="20"/>
          <w:szCs w:val="20"/>
        </w:rPr>
        <w:t xml:space="preserve">kazen, in sicer v višini </w:t>
      </w:r>
      <w:r w:rsidR="004C494F" w:rsidRPr="00FB2203">
        <w:rPr>
          <w:rFonts w:cs="Tahoma"/>
          <w:sz w:val="20"/>
          <w:szCs w:val="20"/>
        </w:rPr>
        <w:t xml:space="preserve">trideset </w:t>
      </w:r>
      <w:r w:rsidR="00B145ED">
        <w:rPr>
          <w:rFonts w:cs="Tahoma"/>
          <w:sz w:val="20"/>
          <w:szCs w:val="20"/>
        </w:rPr>
        <w:t xml:space="preserve">(30,00) </w:t>
      </w:r>
      <w:r w:rsidR="004C494F" w:rsidRPr="00FB2203">
        <w:rPr>
          <w:rFonts w:cs="Tahoma"/>
          <w:sz w:val="20"/>
          <w:szCs w:val="20"/>
        </w:rPr>
        <w:t>evrov</w:t>
      </w:r>
      <w:r w:rsidR="00B145ED">
        <w:rPr>
          <w:rFonts w:cs="Tahoma"/>
          <w:sz w:val="20"/>
          <w:szCs w:val="20"/>
        </w:rPr>
        <w:t xml:space="preserve"> brez DDV</w:t>
      </w:r>
      <w:r w:rsidR="004C494F" w:rsidRPr="00FB2203">
        <w:rPr>
          <w:rFonts w:cs="Tahoma"/>
          <w:sz w:val="20"/>
          <w:szCs w:val="20"/>
        </w:rPr>
        <w:t xml:space="preserve"> </w:t>
      </w:r>
      <w:r w:rsidR="001A2B10">
        <w:rPr>
          <w:rFonts w:cs="Tahoma"/>
          <w:sz w:val="20"/>
          <w:szCs w:val="20"/>
        </w:rPr>
        <w:t>za</w:t>
      </w:r>
      <w:r w:rsidR="004C494F">
        <w:rPr>
          <w:rFonts w:cs="Tahoma"/>
          <w:sz w:val="20"/>
          <w:szCs w:val="20"/>
        </w:rPr>
        <w:t xml:space="preserve"> vsak</w:t>
      </w:r>
      <w:r w:rsidR="001A2B10">
        <w:rPr>
          <w:rFonts w:cs="Tahoma"/>
          <w:sz w:val="20"/>
          <w:szCs w:val="20"/>
        </w:rPr>
        <w:t xml:space="preserve"> koledarski dan zamude</w:t>
      </w:r>
      <w:r w:rsidR="004C494F">
        <w:rPr>
          <w:rFonts w:cs="Tahoma"/>
          <w:sz w:val="20"/>
          <w:szCs w:val="20"/>
        </w:rPr>
        <w:t xml:space="preserve">, </w:t>
      </w:r>
      <w:r w:rsidR="00FE3B11" w:rsidRPr="00FE3B11">
        <w:rPr>
          <w:rFonts w:cs="Tahoma"/>
          <w:sz w:val="20"/>
          <w:szCs w:val="20"/>
        </w:rPr>
        <w:t xml:space="preserve">pri čemer sme </w:t>
      </w:r>
      <w:r w:rsidR="00FE3B11">
        <w:rPr>
          <w:rFonts w:cs="Tahoma"/>
          <w:sz w:val="20"/>
          <w:szCs w:val="20"/>
        </w:rPr>
        <w:t xml:space="preserve">pogodbena </w:t>
      </w:r>
      <w:r w:rsidR="00FE3B11" w:rsidRPr="00FE3B11">
        <w:rPr>
          <w:rFonts w:cs="Tahoma"/>
          <w:sz w:val="20"/>
          <w:szCs w:val="20"/>
        </w:rPr>
        <w:t xml:space="preserve">kazen znašati največ </w:t>
      </w:r>
      <w:r w:rsidR="00FE3B11">
        <w:rPr>
          <w:rFonts w:cs="Tahoma"/>
          <w:sz w:val="20"/>
          <w:szCs w:val="20"/>
        </w:rPr>
        <w:t xml:space="preserve">pet </w:t>
      </w:r>
      <w:r w:rsidR="00FE3B11" w:rsidRPr="00FE3B11">
        <w:rPr>
          <w:rFonts w:cs="Tahoma"/>
          <w:sz w:val="20"/>
          <w:szCs w:val="20"/>
        </w:rPr>
        <w:t>odstotkov (</w:t>
      </w:r>
      <w:r w:rsidR="00FE3B11">
        <w:rPr>
          <w:rFonts w:cs="Tahoma"/>
          <w:sz w:val="20"/>
          <w:szCs w:val="20"/>
        </w:rPr>
        <w:t>5</w:t>
      </w:r>
      <w:r w:rsidR="00FE3B11" w:rsidRPr="00FE3B11">
        <w:rPr>
          <w:rFonts w:cs="Tahoma"/>
          <w:sz w:val="20"/>
          <w:szCs w:val="20"/>
        </w:rPr>
        <w:t xml:space="preserve"> %) skupne pogodbene vrednosti brez DDV.</w:t>
      </w:r>
    </w:p>
    <w:p w14:paraId="68F45F33" w14:textId="77777777" w:rsidR="00FE3B11" w:rsidRPr="00FE3B11" w:rsidRDefault="00FE3B11" w:rsidP="00FE3B11">
      <w:pPr>
        <w:keepNext/>
        <w:keepLines/>
        <w:tabs>
          <w:tab w:val="left" w:pos="709"/>
          <w:tab w:val="left" w:pos="1702"/>
        </w:tabs>
        <w:jc w:val="both"/>
        <w:rPr>
          <w:rFonts w:cs="Tahoma"/>
          <w:sz w:val="20"/>
          <w:szCs w:val="20"/>
        </w:rPr>
      </w:pPr>
    </w:p>
    <w:p w14:paraId="2202A4BF" w14:textId="116BD951" w:rsidR="00FB2203" w:rsidRPr="00FB2203" w:rsidRDefault="00FE3B11" w:rsidP="00FB2203">
      <w:pPr>
        <w:keepNext/>
        <w:keepLines/>
        <w:spacing w:after="160" w:line="259" w:lineRule="auto"/>
        <w:jc w:val="both"/>
        <w:rPr>
          <w:rFonts w:cs="Tahoma"/>
          <w:sz w:val="20"/>
          <w:szCs w:val="20"/>
        </w:rPr>
      </w:pPr>
      <w:r w:rsidRPr="00FE3B11">
        <w:rPr>
          <w:rFonts w:cs="Tahoma"/>
          <w:sz w:val="20"/>
          <w:szCs w:val="20"/>
        </w:rPr>
        <w:t xml:space="preserve">V kolikor znesek pogodbene kazni zaradi zamude pri </w:t>
      </w:r>
      <w:r w:rsidR="00BF18EF">
        <w:rPr>
          <w:rFonts w:cs="Tahoma"/>
          <w:sz w:val="20"/>
          <w:szCs w:val="20"/>
        </w:rPr>
        <w:t>izvedbi storitev</w:t>
      </w:r>
      <w:r w:rsidRPr="00FE3B11">
        <w:rPr>
          <w:rFonts w:cs="Tahoma"/>
          <w:sz w:val="20"/>
          <w:szCs w:val="20"/>
        </w:rPr>
        <w:t xml:space="preserve"> doseže </w:t>
      </w:r>
      <w:r>
        <w:rPr>
          <w:rFonts w:cs="Tahoma"/>
          <w:sz w:val="20"/>
          <w:szCs w:val="20"/>
        </w:rPr>
        <w:t xml:space="preserve">pet </w:t>
      </w:r>
      <w:r w:rsidRPr="00FE3B11">
        <w:rPr>
          <w:rFonts w:cs="Tahoma"/>
          <w:sz w:val="20"/>
          <w:szCs w:val="20"/>
        </w:rPr>
        <w:t>odstotkov (</w:t>
      </w:r>
      <w:r>
        <w:rPr>
          <w:rFonts w:cs="Tahoma"/>
          <w:sz w:val="20"/>
          <w:szCs w:val="20"/>
        </w:rPr>
        <w:t>5</w:t>
      </w:r>
      <w:r w:rsidRPr="00FE3B11">
        <w:rPr>
          <w:rFonts w:cs="Tahoma"/>
          <w:sz w:val="20"/>
          <w:szCs w:val="20"/>
        </w:rPr>
        <w:t xml:space="preserve"> %) skupne pogodbene vrednosti brez DDV, </w:t>
      </w:r>
      <w:r w:rsidR="00FB2203" w:rsidRPr="00FB2203">
        <w:rPr>
          <w:rFonts w:cs="Tahoma"/>
          <w:sz w:val="20"/>
          <w:szCs w:val="20"/>
        </w:rPr>
        <w:t>navedene v prvem odstavku 3. člena tega okvirnega sporazuma ali v primeru, če izvajalec obveznosti ne izpolni ali jih nepravočasno izpolni več kot dvakrat (2x), lahko naročnik brez odpovednega roka odstopi od okvirnega sporazuma in unovči</w:t>
      </w:r>
      <w:r w:rsidR="00F10C9C">
        <w:rPr>
          <w:rFonts w:cs="Tahoma"/>
          <w:sz w:val="20"/>
          <w:szCs w:val="20"/>
        </w:rPr>
        <w:t xml:space="preserve"> celotno</w:t>
      </w:r>
      <w:r w:rsidR="00FB2203" w:rsidRPr="00FB2203">
        <w:rPr>
          <w:rFonts w:cs="Tahoma"/>
          <w:sz w:val="20"/>
          <w:szCs w:val="20"/>
        </w:rPr>
        <w:t xml:space="preserve"> finančno zavarovanje za dobro izvedbo obveznosti iz okvirnega sporazuma, brez kakršnekoli obveznosti do izvajalca.</w:t>
      </w:r>
    </w:p>
    <w:p w14:paraId="5A770728"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235A6638" w14:textId="77CA68C0"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Za uveljavljanje </w:t>
      </w:r>
      <w:r w:rsidR="00F10C9C">
        <w:rPr>
          <w:rFonts w:cs="Tahoma"/>
          <w:sz w:val="20"/>
          <w:szCs w:val="20"/>
        </w:rPr>
        <w:t>pogodbene</w:t>
      </w:r>
      <w:r w:rsidR="00F10C9C" w:rsidRPr="00FB2203">
        <w:rPr>
          <w:rFonts w:cs="Tahoma"/>
          <w:sz w:val="20"/>
          <w:szCs w:val="20"/>
        </w:rPr>
        <w:t xml:space="preserve"> </w:t>
      </w:r>
      <w:r w:rsidRPr="00FB2203">
        <w:rPr>
          <w:rFonts w:cs="Tahoma"/>
          <w:sz w:val="20"/>
          <w:szCs w:val="20"/>
        </w:rPr>
        <w:t>kazni iz okvirnega sporazuma bo naročnik izvajalcu izstavil račun s plačilnim rokom osem (8) dni od dneva izstavitve računa. V primeru zamude pri plačilu računa, je izvajalec dolžan naročniku plačati zakonske zamudne obresti.</w:t>
      </w:r>
    </w:p>
    <w:p w14:paraId="5E104045" w14:textId="5ACCF89A"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Naročnik ne more zahtevati</w:t>
      </w:r>
      <w:r w:rsidR="00A01939">
        <w:rPr>
          <w:rFonts w:cs="Tahoma"/>
          <w:sz w:val="20"/>
          <w:szCs w:val="20"/>
        </w:rPr>
        <w:t xml:space="preserve"> pogodbene</w:t>
      </w:r>
      <w:r w:rsidRPr="00FB2203">
        <w:rPr>
          <w:rFonts w:cs="Tahoma"/>
          <w:sz w:val="20"/>
          <w:szCs w:val="20"/>
        </w:rPr>
        <w:t xml:space="preserve"> kazni zaradi zamude, če je sprejel izpolnitev obveznosti, pa ni nemudoma sporočil izvajalcu, da si pridružuje pravico do</w:t>
      </w:r>
      <w:r w:rsidR="00A01939">
        <w:rPr>
          <w:rFonts w:cs="Tahoma"/>
          <w:sz w:val="20"/>
          <w:szCs w:val="20"/>
        </w:rPr>
        <w:t xml:space="preserve"> pogodbene</w:t>
      </w:r>
      <w:r w:rsidRPr="00FB2203">
        <w:rPr>
          <w:rFonts w:cs="Tahoma"/>
          <w:sz w:val="20"/>
          <w:szCs w:val="20"/>
        </w:rPr>
        <w:t xml:space="preserve"> kazni. V primeru, da bo naročnik sprejel izpolnitev obveznosti in zahteval </w:t>
      </w:r>
      <w:r w:rsidR="00A01939">
        <w:rPr>
          <w:rFonts w:cs="Tahoma"/>
          <w:sz w:val="20"/>
          <w:szCs w:val="20"/>
        </w:rPr>
        <w:t xml:space="preserve">pogodbeno </w:t>
      </w:r>
      <w:r w:rsidRPr="00FB2203">
        <w:rPr>
          <w:rFonts w:cs="Tahoma"/>
          <w:sz w:val="20"/>
          <w:szCs w:val="20"/>
        </w:rPr>
        <w:t>kazen</w:t>
      </w:r>
      <w:r w:rsidR="00F10C9C">
        <w:rPr>
          <w:rFonts w:cs="Tahoma"/>
          <w:sz w:val="20"/>
          <w:szCs w:val="20"/>
        </w:rPr>
        <w:t xml:space="preserve"> zaradi zamude</w:t>
      </w:r>
      <w:r w:rsidRPr="00FB2203">
        <w:rPr>
          <w:rFonts w:cs="Tahoma"/>
          <w:sz w:val="20"/>
          <w:szCs w:val="20"/>
        </w:rPr>
        <w:t>, bo o tem skladno s petim odstavkom 251. člena Obligacijskega zakonika (Ur. l. RS, št.: 83/01 s spremembami) nemudoma obvestil izvajalca.</w:t>
      </w:r>
    </w:p>
    <w:p w14:paraId="307E6D4F" w14:textId="63DCF653"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lastRenderedPageBreak/>
        <w:t xml:space="preserve">Naročnik in izvajalec soglašata, da pravica zaračunati </w:t>
      </w:r>
      <w:r w:rsidR="00A01939">
        <w:rPr>
          <w:rFonts w:cs="Tahoma"/>
          <w:sz w:val="20"/>
          <w:szCs w:val="20"/>
        </w:rPr>
        <w:t xml:space="preserve">pogodbeno </w:t>
      </w:r>
      <w:r w:rsidRPr="00FB2203">
        <w:rPr>
          <w:rFonts w:cs="Tahoma"/>
          <w:sz w:val="20"/>
          <w:szCs w:val="20"/>
        </w:rPr>
        <w:t xml:space="preserve">kazen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w:t>
      </w:r>
      <w:r w:rsidR="00A01939">
        <w:rPr>
          <w:rFonts w:cs="Tahoma"/>
          <w:sz w:val="20"/>
          <w:szCs w:val="20"/>
        </w:rPr>
        <w:t xml:space="preserve">pogodbene </w:t>
      </w:r>
      <w:r w:rsidRPr="00FB2203">
        <w:rPr>
          <w:rFonts w:cs="Tahoma"/>
          <w:sz w:val="20"/>
          <w:szCs w:val="20"/>
        </w:rPr>
        <w:t>kazni.</w:t>
      </w:r>
    </w:p>
    <w:p w14:paraId="24E5CF6C" w14:textId="119937DD" w:rsidR="00DE2028" w:rsidRDefault="00FB2203" w:rsidP="00910FAA">
      <w:pPr>
        <w:keepNext/>
        <w:keepLines/>
        <w:tabs>
          <w:tab w:val="left" w:pos="709"/>
          <w:tab w:val="left" w:pos="1702"/>
        </w:tabs>
        <w:jc w:val="both"/>
        <w:rPr>
          <w:rFonts w:cs="Tahoma"/>
          <w:sz w:val="20"/>
          <w:szCs w:val="20"/>
        </w:rPr>
      </w:pPr>
      <w:r w:rsidRPr="00FB2203">
        <w:rPr>
          <w:rFonts w:cs="Tahoma"/>
          <w:sz w:val="20"/>
          <w:szCs w:val="20"/>
        </w:rPr>
        <w:t>Če zaradi zamude izvedbe storitev nastaja naročniku dodatna škoda, je naročnik upravičen do povrnitve nastale škode s strani izvajalca.</w:t>
      </w:r>
    </w:p>
    <w:p w14:paraId="6826EF07" w14:textId="77777777" w:rsidR="00910FAA" w:rsidRPr="00910FAA" w:rsidRDefault="00910FAA" w:rsidP="00910FAA">
      <w:pPr>
        <w:keepNext/>
        <w:keepLines/>
        <w:tabs>
          <w:tab w:val="left" w:pos="709"/>
          <w:tab w:val="left" w:pos="1702"/>
        </w:tabs>
        <w:jc w:val="both"/>
        <w:rPr>
          <w:rFonts w:cs="Tahoma"/>
          <w:sz w:val="20"/>
          <w:szCs w:val="20"/>
        </w:rPr>
      </w:pPr>
    </w:p>
    <w:p w14:paraId="61C3A679"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Nadzor</w:t>
      </w:r>
    </w:p>
    <w:p w14:paraId="29D65244"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1E1EBA2B"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Naročnik bo opravljal nadzor nad izvajanjem storitev izvajalca iz tega okvirnega sporazuma. V kolikor naročnik ugotovi, da izvajalec ne izpolnjuje svojih obveznosti v skladu z določili tega okvirnega sporazuma in zahtevami iz razpisne dokumentacije, bo naročnik ravnal v skladu z 20. členom okvirnega sporazuma.</w:t>
      </w:r>
    </w:p>
    <w:p w14:paraId="1BD8D7B1"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dobre izvedbe obveznosti iz okvirnega sporazuma.</w:t>
      </w:r>
    </w:p>
    <w:p w14:paraId="2C76B2F1"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Podizvajalci</w:t>
      </w:r>
    </w:p>
    <w:p w14:paraId="60BB9F4A"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18DACEA0"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/se upošteva v primeru, da izvajalec nastopa s podizvajalcem/</w:t>
      </w:r>
    </w:p>
    <w:p w14:paraId="1D358374" w14:textId="77777777" w:rsidR="00FB2203" w:rsidRPr="00FB2203" w:rsidRDefault="00FB2203" w:rsidP="00FB2203">
      <w:pPr>
        <w:keepNext/>
        <w:keepLines/>
        <w:spacing w:after="160" w:line="259" w:lineRule="auto"/>
        <w:rPr>
          <w:rFonts w:cs="Tahoma"/>
          <w:sz w:val="20"/>
          <w:szCs w:val="20"/>
        </w:rPr>
      </w:pPr>
      <w:r w:rsidRPr="00FB2203">
        <w:rPr>
          <w:rFonts w:cs="Tahoma"/>
          <w:sz w:val="20"/>
          <w:szCs w:val="20"/>
        </w:rPr>
        <w:t>Izvajalec v okviru tega okvirnega sporazuma nastopa skupaj z naslednjimi podizvajalci:</w:t>
      </w:r>
    </w:p>
    <w:p w14:paraId="2900BCE1" w14:textId="77777777" w:rsidR="00FB2203" w:rsidRPr="00FB2203" w:rsidRDefault="00FB2203" w:rsidP="00FB2203">
      <w:pPr>
        <w:keepNext/>
        <w:keepLines/>
        <w:spacing w:after="160" w:line="259" w:lineRule="auto"/>
        <w:rPr>
          <w:rFonts w:cs="Tahoma"/>
          <w:sz w:val="20"/>
          <w:szCs w:val="20"/>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FB2203" w:rsidRPr="00FB2203" w14:paraId="23F606B0" w14:textId="77777777" w:rsidTr="0069410B">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C5ABF02"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05E7D33"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23D12532" w14:textId="77777777" w:rsidTr="0069410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06B5CC3"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21D281FA"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0E8AC0FE" w14:textId="77777777" w:rsidTr="0069410B">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98CACAF"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4C96DEC"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30FDFC5F" w14:textId="77777777" w:rsidTr="0069410B">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7C1A83F8"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045CE09" w14:textId="77777777" w:rsidR="00FB2203" w:rsidRPr="00FB2203" w:rsidRDefault="00FB2203" w:rsidP="00FB2203">
            <w:pPr>
              <w:keepNext/>
              <w:keepLines/>
              <w:tabs>
                <w:tab w:val="left" w:pos="709"/>
                <w:tab w:val="left" w:pos="1702"/>
              </w:tabs>
              <w:jc w:val="both"/>
              <w:rPr>
                <w:rFonts w:cs="Tahoma"/>
                <w:sz w:val="20"/>
                <w:szCs w:val="20"/>
              </w:rPr>
            </w:pPr>
          </w:p>
        </w:tc>
      </w:tr>
      <w:tr w:rsidR="000335C3" w:rsidRPr="00FB2203" w14:paraId="0DE3E03F" w14:textId="77777777" w:rsidTr="0069410B">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3331FCCD" w14:textId="3C07E86B" w:rsidR="000335C3" w:rsidRPr="00FB2203" w:rsidRDefault="000335C3" w:rsidP="00FB2203">
            <w:pPr>
              <w:keepNext/>
              <w:keepLines/>
              <w:tabs>
                <w:tab w:val="left" w:pos="709"/>
                <w:tab w:val="left" w:pos="1702"/>
              </w:tabs>
              <w:jc w:val="both"/>
              <w:rPr>
                <w:rFonts w:cs="Tahoma"/>
                <w:sz w:val="20"/>
                <w:szCs w:val="20"/>
              </w:rPr>
            </w:pPr>
            <w:r>
              <w:rPr>
                <w:rFonts w:cs="Tahoma"/>
                <w:sz w:val="20"/>
                <w:szCs w:val="20"/>
              </w:rPr>
              <w:t xml:space="preserve">ID št. za DDV podizvajalca </w:t>
            </w:r>
          </w:p>
        </w:tc>
        <w:tc>
          <w:tcPr>
            <w:tcW w:w="4659" w:type="dxa"/>
            <w:tcBorders>
              <w:top w:val="single" w:sz="4" w:space="0" w:color="auto"/>
              <w:left w:val="single" w:sz="4" w:space="0" w:color="auto"/>
              <w:bottom w:val="single" w:sz="4" w:space="0" w:color="auto"/>
              <w:right w:val="single" w:sz="4" w:space="0" w:color="auto"/>
            </w:tcBorders>
            <w:vAlign w:val="center"/>
          </w:tcPr>
          <w:p w14:paraId="1FBC17A5" w14:textId="77777777" w:rsidR="000335C3" w:rsidRPr="00FB2203" w:rsidRDefault="000335C3" w:rsidP="00FB2203">
            <w:pPr>
              <w:keepNext/>
              <w:keepLines/>
              <w:tabs>
                <w:tab w:val="left" w:pos="709"/>
                <w:tab w:val="left" w:pos="1702"/>
              </w:tabs>
              <w:jc w:val="both"/>
              <w:rPr>
                <w:rFonts w:cs="Tahoma"/>
                <w:sz w:val="20"/>
                <w:szCs w:val="20"/>
              </w:rPr>
            </w:pPr>
          </w:p>
        </w:tc>
      </w:tr>
      <w:tr w:rsidR="00FB2203" w:rsidRPr="00FB2203" w14:paraId="63A806AD" w14:textId="77777777" w:rsidTr="0069410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AC79ED5"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7250E71"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0859E582" w14:textId="77777777" w:rsidTr="0069410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014FDFA"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0604594"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DA / NE</w:t>
            </w:r>
          </w:p>
        </w:tc>
      </w:tr>
      <w:tr w:rsidR="00FB2203" w:rsidRPr="00FB2203" w14:paraId="27C3AF93" w14:textId="77777777" w:rsidTr="0069410B">
        <w:trPr>
          <w:trHeight w:val="301"/>
          <w:jc w:val="center"/>
        </w:trPr>
        <w:tc>
          <w:tcPr>
            <w:tcW w:w="4519" w:type="dxa"/>
            <w:vMerge w:val="restart"/>
            <w:tcBorders>
              <w:top w:val="single" w:sz="4" w:space="0" w:color="auto"/>
              <w:left w:val="single" w:sz="4" w:space="0" w:color="auto"/>
              <w:right w:val="single" w:sz="4" w:space="0" w:color="auto"/>
            </w:tcBorders>
            <w:vAlign w:val="center"/>
          </w:tcPr>
          <w:p w14:paraId="7BC65C2E"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03CB4286"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41B99418" w14:textId="77777777" w:rsidTr="0069410B">
        <w:trPr>
          <w:trHeight w:val="305"/>
          <w:jc w:val="center"/>
        </w:trPr>
        <w:tc>
          <w:tcPr>
            <w:tcW w:w="4519" w:type="dxa"/>
            <w:vMerge/>
            <w:tcBorders>
              <w:left w:val="single" w:sz="4" w:space="0" w:color="auto"/>
              <w:bottom w:val="single" w:sz="4" w:space="0" w:color="auto"/>
              <w:right w:val="single" w:sz="4" w:space="0" w:color="auto"/>
            </w:tcBorders>
            <w:vAlign w:val="center"/>
          </w:tcPr>
          <w:p w14:paraId="19336A47" w14:textId="77777777" w:rsidR="00FB2203" w:rsidRPr="00FB2203" w:rsidRDefault="00FB2203" w:rsidP="00FB2203">
            <w:pPr>
              <w:keepNext/>
              <w:keepLines/>
              <w:tabs>
                <w:tab w:val="left" w:pos="709"/>
                <w:tab w:val="left" w:pos="1702"/>
              </w:tabs>
              <w:jc w:val="both"/>
              <w:rPr>
                <w:rFonts w:cs="Tahoma"/>
                <w:sz w:val="20"/>
                <w:szCs w:val="20"/>
              </w:rPr>
            </w:pPr>
          </w:p>
        </w:tc>
        <w:tc>
          <w:tcPr>
            <w:tcW w:w="4659" w:type="dxa"/>
            <w:tcBorders>
              <w:top w:val="single" w:sz="4" w:space="0" w:color="auto"/>
              <w:left w:val="single" w:sz="4" w:space="0" w:color="auto"/>
              <w:bottom w:val="single" w:sz="4" w:space="0" w:color="auto"/>
              <w:right w:val="single" w:sz="4" w:space="0" w:color="auto"/>
            </w:tcBorders>
            <w:vAlign w:val="center"/>
          </w:tcPr>
          <w:p w14:paraId="6480F165"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1E5F57D9" w14:textId="77777777" w:rsidTr="0069410B">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77345D9"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6C4B433C"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630C3632" w14:textId="77777777" w:rsidTr="0069410B">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4AB9EDD5"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59E5E197"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4EAD1E05" w14:textId="77777777" w:rsidTr="0069410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687FBEC"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09D86BD2" w14:textId="77777777" w:rsidR="00FB2203" w:rsidRPr="00FB2203" w:rsidRDefault="00FB2203" w:rsidP="00FB2203">
            <w:pPr>
              <w:keepNext/>
              <w:keepLines/>
              <w:tabs>
                <w:tab w:val="left" w:pos="709"/>
                <w:tab w:val="left" w:pos="1702"/>
              </w:tabs>
              <w:jc w:val="both"/>
              <w:rPr>
                <w:rFonts w:cs="Tahoma"/>
                <w:sz w:val="20"/>
                <w:szCs w:val="20"/>
              </w:rPr>
            </w:pPr>
          </w:p>
        </w:tc>
      </w:tr>
      <w:tr w:rsidR="00FB2203" w:rsidRPr="00FB2203" w14:paraId="6F201589" w14:textId="77777777" w:rsidTr="0069410B">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626591A3"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6D9102AA" w14:textId="77777777" w:rsidR="00FB2203" w:rsidRPr="00FB2203" w:rsidRDefault="00FB2203" w:rsidP="00FB2203">
            <w:pPr>
              <w:keepNext/>
              <w:keepLines/>
              <w:tabs>
                <w:tab w:val="left" w:pos="709"/>
                <w:tab w:val="left" w:pos="1702"/>
              </w:tabs>
              <w:jc w:val="both"/>
              <w:rPr>
                <w:rFonts w:cs="Tahoma"/>
                <w:sz w:val="20"/>
                <w:szCs w:val="20"/>
              </w:rPr>
            </w:pPr>
          </w:p>
        </w:tc>
      </w:tr>
    </w:tbl>
    <w:p w14:paraId="3CE72A9F" w14:textId="77777777" w:rsidR="00FB2203" w:rsidRPr="00FB2203" w:rsidRDefault="00FB2203" w:rsidP="00FB2203">
      <w:pPr>
        <w:keepNext/>
        <w:keepLines/>
        <w:spacing w:after="160" w:line="259" w:lineRule="auto"/>
        <w:rPr>
          <w:rFonts w:cs="Tahoma"/>
          <w:sz w:val="20"/>
          <w:szCs w:val="20"/>
        </w:rPr>
      </w:pPr>
    </w:p>
    <w:p w14:paraId="0B5AE75D"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Izvajalec v razmerju do naročnika v celoti odgovarja za dobro izvedbo obveznosti iz okvirnega sporazuma, ne glede na število podizvajalcev. </w:t>
      </w:r>
    </w:p>
    <w:p w14:paraId="396A86D8" w14:textId="77777777" w:rsidR="00FB2203" w:rsidRPr="00FB2203" w:rsidRDefault="00FB2203" w:rsidP="00FB2203">
      <w:pPr>
        <w:keepNext/>
        <w:keepLines/>
        <w:tabs>
          <w:tab w:val="left" w:pos="709"/>
          <w:tab w:val="left" w:pos="1702"/>
        </w:tabs>
        <w:jc w:val="both"/>
        <w:rPr>
          <w:rFonts w:cs="Tahoma"/>
          <w:sz w:val="20"/>
          <w:szCs w:val="20"/>
        </w:rPr>
      </w:pPr>
    </w:p>
    <w:p w14:paraId="46C3DED1"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lastRenderedPageBreak/>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priloge, ki se nanašajo na podizvajalca in so zahtevani v razpisni dokumentaciji ter pisno zahtevo novega podizvajalca za neposredno plačilo, če novi podizvajalec to zahteva.</w:t>
      </w:r>
    </w:p>
    <w:p w14:paraId="6347C34D" w14:textId="77777777" w:rsidR="00FB2203" w:rsidRPr="00FB2203" w:rsidRDefault="00FB2203" w:rsidP="00FB2203">
      <w:pPr>
        <w:keepNext/>
        <w:keepLines/>
        <w:tabs>
          <w:tab w:val="left" w:pos="709"/>
          <w:tab w:val="left" w:pos="1702"/>
        </w:tabs>
        <w:jc w:val="both"/>
        <w:rPr>
          <w:rFonts w:cs="Tahoma"/>
          <w:sz w:val="20"/>
          <w:szCs w:val="20"/>
        </w:rPr>
      </w:pPr>
    </w:p>
    <w:p w14:paraId="531C56D6" w14:textId="73FA184B" w:rsidR="00FB2203" w:rsidRDefault="00FB2203" w:rsidP="00FB2203">
      <w:pPr>
        <w:keepNext/>
        <w:keepLines/>
        <w:tabs>
          <w:tab w:val="left" w:pos="709"/>
          <w:tab w:val="left" w:pos="1702"/>
        </w:tabs>
        <w:jc w:val="both"/>
        <w:rPr>
          <w:rFonts w:cs="Tahoma"/>
          <w:sz w:val="20"/>
          <w:szCs w:val="20"/>
        </w:rPr>
      </w:pPr>
      <w:r w:rsidRPr="00FB2203">
        <w:rPr>
          <w:rFonts w:cs="Tahoma"/>
          <w:sz w:val="20"/>
          <w:szCs w:val="20"/>
        </w:rPr>
        <w:t>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bo o morebitni zavrnitvi novega podizvajalca obvestiti izvajalca najpozneje v desetih (10) dneh od prejema predloga.</w:t>
      </w:r>
    </w:p>
    <w:p w14:paraId="5C82E88F" w14:textId="77777777" w:rsidR="00BE6DF9" w:rsidRPr="00FB2203" w:rsidRDefault="00BE6DF9" w:rsidP="00FB2203">
      <w:pPr>
        <w:keepNext/>
        <w:keepLines/>
        <w:tabs>
          <w:tab w:val="left" w:pos="709"/>
          <w:tab w:val="left" w:pos="1702"/>
        </w:tabs>
        <w:jc w:val="both"/>
        <w:rPr>
          <w:rFonts w:cs="Tahoma"/>
          <w:sz w:val="20"/>
          <w:szCs w:val="20"/>
        </w:rPr>
      </w:pPr>
    </w:p>
    <w:p w14:paraId="013C1EDF" w14:textId="1F5316D6" w:rsidR="00FB2203" w:rsidRDefault="00FB2203" w:rsidP="00FB2203">
      <w:pPr>
        <w:keepNext/>
        <w:keepLines/>
        <w:tabs>
          <w:tab w:val="left" w:pos="709"/>
          <w:tab w:val="left" w:pos="1702"/>
        </w:tabs>
        <w:jc w:val="both"/>
        <w:rPr>
          <w:rFonts w:cs="Tahoma"/>
          <w:sz w:val="20"/>
          <w:szCs w:val="20"/>
        </w:rPr>
      </w:pPr>
    </w:p>
    <w:p w14:paraId="7A78FD4B" w14:textId="77777777" w:rsidR="00FB2203" w:rsidRPr="00FB2203" w:rsidRDefault="00FB2203" w:rsidP="00FB2203">
      <w:pPr>
        <w:keepNext/>
        <w:keepLines/>
        <w:tabs>
          <w:tab w:val="left" w:pos="709"/>
          <w:tab w:val="left" w:pos="1702"/>
        </w:tabs>
        <w:jc w:val="both"/>
        <w:rPr>
          <w:rFonts w:cs="Tahoma"/>
          <w:i/>
          <w:sz w:val="20"/>
          <w:szCs w:val="20"/>
        </w:rPr>
      </w:pPr>
      <w:r w:rsidRPr="00FB2203">
        <w:rPr>
          <w:rFonts w:cs="Tahoma"/>
          <w:b/>
          <w:i/>
          <w:sz w:val="20"/>
          <w:szCs w:val="20"/>
        </w:rPr>
        <w:t>se upošteva v primeru, da izvajalec nastopa s podizvajalcem, ki zahteva neposredno plačilo:</w:t>
      </w:r>
    </w:p>
    <w:p w14:paraId="0E9A0D80"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4704B20E" w14:textId="77777777" w:rsidR="00FB2203" w:rsidRPr="00FB2203" w:rsidRDefault="00FB2203" w:rsidP="00FB2203">
      <w:pPr>
        <w:keepNext/>
        <w:keepLines/>
        <w:tabs>
          <w:tab w:val="left" w:pos="709"/>
          <w:tab w:val="left" w:pos="1702"/>
        </w:tabs>
        <w:jc w:val="both"/>
        <w:rPr>
          <w:rFonts w:cs="Tahoma"/>
          <w:sz w:val="20"/>
          <w:szCs w:val="20"/>
        </w:rPr>
      </w:pPr>
    </w:p>
    <w:p w14:paraId="2E1A337D"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Izvajalec mora za podizvajalca, ki zahteva neposredno plačilo, ob vsakem računu priložiti:</w:t>
      </w:r>
    </w:p>
    <w:p w14:paraId="3E3610EF" w14:textId="77777777" w:rsidR="00FB2203" w:rsidRPr="00FB2203" w:rsidRDefault="00FB2203" w:rsidP="00FB2203">
      <w:pPr>
        <w:keepNext/>
        <w:keepLines/>
        <w:numPr>
          <w:ilvl w:val="0"/>
          <w:numId w:val="18"/>
        </w:numPr>
        <w:tabs>
          <w:tab w:val="left" w:pos="709"/>
          <w:tab w:val="left" w:pos="1702"/>
        </w:tabs>
        <w:jc w:val="both"/>
        <w:rPr>
          <w:rFonts w:cs="Tahoma"/>
          <w:sz w:val="20"/>
          <w:szCs w:val="20"/>
        </w:rPr>
      </w:pPr>
      <w:r w:rsidRPr="00FB2203">
        <w:rPr>
          <w:rFonts w:cs="Tahoma"/>
          <w:sz w:val="20"/>
          <w:szCs w:val="20"/>
        </w:rPr>
        <w:t>račun podizvajalca za opravljene obveznosti iz okvirnega sporazuma, potrjen s strani izvajalca, na podlagi katerega naročnik izvede nakazilo za opravljene obveznosti iz okvirnega sporazuma</w:t>
      </w:r>
      <w:r w:rsidRPr="00FB2203" w:rsidDel="00654A1C">
        <w:rPr>
          <w:rFonts w:cs="Tahoma"/>
          <w:sz w:val="20"/>
          <w:szCs w:val="20"/>
        </w:rPr>
        <w:t xml:space="preserve"> </w:t>
      </w:r>
      <w:r w:rsidRPr="00FB2203">
        <w:rPr>
          <w:rFonts w:cs="Tahoma"/>
          <w:sz w:val="20"/>
          <w:szCs w:val="20"/>
        </w:rPr>
        <w:t xml:space="preserve">neposredno na račun podizvajalca ali </w:t>
      </w:r>
    </w:p>
    <w:p w14:paraId="3B348873" w14:textId="77777777" w:rsidR="00FB2203" w:rsidRPr="00FB2203" w:rsidRDefault="00FB2203" w:rsidP="00FB2203">
      <w:pPr>
        <w:keepNext/>
        <w:keepLines/>
        <w:numPr>
          <w:ilvl w:val="0"/>
          <w:numId w:val="18"/>
        </w:numPr>
        <w:tabs>
          <w:tab w:val="left" w:pos="709"/>
          <w:tab w:val="left" w:pos="1702"/>
        </w:tabs>
        <w:jc w:val="both"/>
        <w:rPr>
          <w:rFonts w:cs="Tahoma"/>
          <w:sz w:val="20"/>
          <w:szCs w:val="20"/>
        </w:rPr>
      </w:pPr>
      <w:r w:rsidRPr="00FB2203">
        <w:rPr>
          <w:rFonts w:cs="Tahoma"/>
          <w:sz w:val="20"/>
          <w:szCs w:val="20"/>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696385A2" w14:textId="77777777" w:rsidR="00FB2203" w:rsidRPr="00FB2203" w:rsidRDefault="00FB2203" w:rsidP="00FB2203">
      <w:pPr>
        <w:keepNext/>
        <w:keepLines/>
        <w:tabs>
          <w:tab w:val="left" w:pos="709"/>
          <w:tab w:val="left" w:pos="1702"/>
        </w:tabs>
        <w:jc w:val="both"/>
        <w:rPr>
          <w:rFonts w:cs="Tahoma"/>
          <w:sz w:val="20"/>
          <w:szCs w:val="20"/>
        </w:rPr>
      </w:pPr>
    </w:p>
    <w:p w14:paraId="2A0A7A3C"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6F00163A" w14:textId="77777777" w:rsidR="00FB2203" w:rsidRPr="00FB2203" w:rsidRDefault="00FB2203" w:rsidP="00FB2203">
      <w:pPr>
        <w:keepNext/>
        <w:keepLines/>
        <w:tabs>
          <w:tab w:val="left" w:pos="709"/>
          <w:tab w:val="left" w:pos="1702"/>
        </w:tabs>
        <w:jc w:val="both"/>
        <w:rPr>
          <w:rFonts w:cs="Tahoma"/>
          <w:sz w:val="20"/>
          <w:szCs w:val="20"/>
        </w:rPr>
      </w:pPr>
    </w:p>
    <w:p w14:paraId="7161A561"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Naročnik bo potrjene račune podizvajalcev poravnal neposredno podizvajalcem na način in v roku, kot je dogovorjeno za plačilo izvajalcu. </w:t>
      </w:r>
    </w:p>
    <w:p w14:paraId="40DC1F37" w14:textId="77777777" w:rsidR="00FB2203" w:rsidRPr="00FB2203" w:rsidRDefault="00FB2203" w:rsidP="00FB2203">
      <w:pPr>
        <w:keepNext/>
        <w:keepLines/>
        <w:tabs>
          <w:tab w:val="left" w:pos="709"/>
          <w:tab w:val="left" w:pos="1702"/>
        </w:tabs>
        <w:jc w:val="both"/>
        <w:rPr>
          <w:rFonts w:cs="Tahoma"/>
          <w:sz w:val="20"/>
          <w:szCs w:val="20"/>
        </w:rPr>
      </w:pPr>
    </w:p>
    <w:p w14:paraId="57A646F6" w14:textId="77777777" w:rsidR="00FB2203" w:rsidRPr="00FB2203" w:rsidRDefault="00FB2203" w:rsidP="00FB2203">
      <w:pPr>
        <w:keepNext/>
        <w:keepLines/>
        <w:tabs>
          <w:tab w:val="left" w:pos="709"/>
          <w:tab w:val="left" w:pos="1702"/>
        </w:tabs>
        <w:jc w:val="both"/>
        <w:rPr>
          <w:rFonts w:cs="Tahoma"/>
          <w:b/>
          <w:i/>
          <w:sz w:val="20"/>
          <w:szCs w:val="20"/>
        </w:rPr>
      </w:pPr>
      <w:r w:rsidRPr="00FB2203">
        <w:rPr>
          <w:rFonts w:cs="Tahoma"/>
          <w:b/>
          <w:i/>
          <w:sz w:val="20"/>
          <w:szCs w:val="20"/>
        </w:rPr>
        <w:t>se upošteva v primeru, da podizvajalec neposrednega plačila ne bo zahteval:</w:t>
      </w:r>
    </w:p>
    <w:p w14:paraId="20FD3E3C"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Izvajalec mora na zahtevo naročnika najpozneje v šestdesetih (60) dneh od plačila končnega računa poslati svojo pisno izjavo in pisno izjavo podizvajalca, da je podizvajalec prejel plačilo za izvedene storitve, ki so neposredno povezane s predmetom okvirnega sporazuma, kadar izvajalec nastopa s podizvajalcem, ki ni zahteval neposrednega plačila. </w:t>
      </w:r>
    </w:p>
    <w:p w14:paraId="2E4948BB" w14:textId="77777777" w:rsidR="00FB2203" w:rsidRPr="00FB2203" w:rsidRDefault="00FB2203" w:rsidP="00FB2203">
      <w:pPr>
        <w:keepNext/>
        <w:keepLines/>
        <w:tabs>
          <w:tab w:val="left" w:pos="709"/>
          <w:tab w:val="left" w:pos="1702"/>
        </w:tabs>
        <w:jc w:val="both"/>
        <w:rPr>
          <w:rFonts w:cs="Tahoma"/>
          <w:sz w:val="20"/>
          <w:szCs w:val="20"/>
        </w:rPr>
      </w:pPr>
    </w:p>
    <w:p w14:paraId="4C780BF8" w14:textId="77777777" w:rsidR="00FB2203" w:rsidRPr="00FB2203" w:rsidRDefault="00FB2203" w:rsidP="00FB2203">
      <w:pPr>
        <w:keepNext/>
        <w:keepLines/>
        <w:tabs>
          <w:tab w:val="left" w:pos="709"/>
          <w:tab w:val="left" w:pos="1702"/>
        </w:tabs>
        <w:jc w:val="both"/>
        <w:rPr>
          <w:rFonts w:cs="Tahoma"/>
          <w:b/>
          <w:i/>
          <w:sz w:val="20"/>
          <w:szCs w:val="20"/>
        </w:rPr>
      </w:pPr>
      <w:r w:rsidRPr="00FB2203">
        <w:rPr>
          <w:rFonts w:cs="Tahoma"/>
          <w:b/>
          <w:i/>
          <w:sz w:val="20"/>
          <w:szCs w:val="20"/>
        </w:rPr>
        <w:t>se upošteva v primeru, da izvajalec ne nastopa s podizvajalcem:</w:t>
      </w:r>
    </w:p>
    <w:p w14:paraId="3470015C"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Izvajalec ob predložitvi ponudbe in ob sklenitvi tega okvirnega sporazuma nima prijavljenih podizvajalcev za izvedbo okvirnega sporazuma. </w:t>
      </w:r>
    </w:p>
    <w:p w14:paraId="47F0FF36" w14:textId="77777777" w:rsidR="00FB2203" w:rsidRPr="00FB2203" w:rsidRDefault="00FB2203" w:rsidP="00FB2203">
      <w:pPr>
        <w:keepNext/>
        <w:keepLines/>
        <w:tabs>
          <w:tab w:val="left" w:pos="709"/>
          <w:tab w:val="left" w:pos="1702"/>
        </w:tabs>
        <w:jc w:val="both"/>
        <w:rPr>
          <w:rFonts w:cs="Tahoma"/>
          <w:b/>
          <w:sz w:val="20"/>
          <w:szCs w:val="20"/>
        </w:rPr>
      </w:pPr>
    </w:p>
    <w:p w14:paraId="037B9DD4"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in sicer: kontaktne podatke in zakonite zastopnike novih podizvajalcev, priloge, ki se nanašajo na podizvajalca in so zahtevani v razpisni dokumentaciji ter pisno zahtevo novega podizvajalca za neposredno plačilo, če novi podizvajalec to zahteva. </w:t>
      </w:r>
    </w:p>
    <w:p w14:paraId="38626E03" w14:textId="77777777" w:rsidR="00FB2203" w:rsidRPr="00FB2203" w:rsidRDefault="00FB2203" w:rsidP="00FB2203">
      <w:pPr>
        <w:keepNext/>
        <w:keepLines/>
        <w:tabs>
          <w:tab w:val="left" w:pos="709"/>
          <w:tab w:val="left" w:pos="1702"/>
        </w:tabs>
        <w:jc w:val="both"/>
        <w:rPr>
          <w:rFonts w:cs="Tahoma"/>
          <w:sz w:val="20"/>
          <w:szCs w:val="20"/>
        </w:rPr>
      </w:pPr>
    </w:p>
    <w:p w14:paraId="33233212"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lastRenderedPageBreak/>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in če novi podizvajalec ne izpolnjuje pogojev, ki jih je postavil naročnik v razpisni dokumentaciji. Naročnik bo o morebitni zavrnitvi novega podizvajalca obvestil izvajalca najpozneje v desetih (10) dneh od prejema predloga.</w:t>
      </w:r>
    </w:p>
    <w:p w14:paraId="6844B33B" w14:textId="77777777" w:rsidR="00FB2203" w:rsidRPr="00FB2203" w:rsidRDefault="00FB2203" w:rsidP="00FB2203">
      <w:pPr>
        <w:keepNext/>
        <w:keepLines/>
        <w:tabs>
          <w:tab w:val="left" w:pos="709"/>
          <w:tab w:val="left" w:pos="1702"/>
        </w:tabs>
        <w:jc w:val="both"/>
        <w:rPr>
          <w:rFonts w:cs="Tahoma"/>
          <w:sz w:val="20"/>
          <w:szCs w:val="20"/>
        </w:rPr>
      </w:pPr>
    </w:p>
    <w:p w14:paraId="2E9CBE58" w14:textId="2520A4C5" w:rsidR="00FB2203" w:rsidRDefault="00FB2203" w:rsidP="00FB2203">
      <w:pPr>
        <w:keepNext/>
        <w:keepLines/>
        <w:tabs>
          <w:tab w:val="left" w:pos="709"/>
          <w:tab w:val="left" w:pos="1702"/>
        </w:tabs>
        <w:jc w:val="both"/>
        <w:rPr>
          <w:rFonts w:cs="Tahoma"/>
          <w:sz w:val="20"/>
          <w:szCs w:val="20"/>
        </w:rPr>
      </w:pPr>
      <w:r w:rsidRPr="00FB2203">
        <w:rPr>
          <w:rFonts w:cs="Tahoma"/>
          <w:sz w:val="20"/>
          <w:szCs w:val="20"/>
        </w:rPr>
        <w:t>Izvajalec v razmerju do naročnika v celoti odgovarja za dobro izvedbo obveznosti iz okvirnega sporazuma, ne glede na število podizvajalcev.</w:t>
      </w:r>
    </w:p>
    <w:p w14:paraId="4E3EFCA0" w14:textId="18E5C8A3" w:rsidR="00FB2203" w:rsidRPr="00FB2203" w:rsidRDefault="00FB2203" w:rsidP="00FB2203">
      <w:pPr>
        <w:keepNext/>
        <w:keepLines/>
        <w:rPr>
          <w:rFonts w:cs="Tahoma"/>
          <w:sz w:val="20"/>
          <w:szCs w:val="20"/>
        </w:rPr>
      </w:pPr>
    </w:p>
    <w:p w14:paraId="67F1FB46" w14:textId="38ACC00D" w:rsidR="00DE2028" w:rsidRPr="00FB2203" w:rsidRDefault="00FB2203" w:rsidP="00FB2203">
      <w:pPr>
        <w:keepNext/>
        <w:keepLines/>
        <w:spacing w:after="160" w:line="259" w:lineRule="auto"/>
        <w:rPr>
          <w:rFonts w:cs="Tahoma"/>
          <w:b/>
          <w:sz w:val="20"/>
          <w:szCs w:val="20"/>
        </w:rPr>
      </w:pPr>
      <w:r w:rsidRPr="00FB2203">
        <w:rPr>
          <w:rFonts w:cs="Tahoma"/>
          <w:b/>
          <w:sz w:val="20"/>
          <w:szCs w:val="20"/>
        </w:rPr>
        <w:t>Predstavniki strank okvirnega sporazuma</w:t>
      </w:r>
    </w:p>
    <w:p w14:paraId="09B5213C" w14:textId="66A31191"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04C8B399" w14:textId="77777777" w:rsidR="00FB2203" w:rsidRPr="00FB2203" w:rsidRDefault="00FB2203" w:rsidP="00FB2203">
      <w:pPr>
        <w:keepNext/>
        <w:keepLines/>
        <w:spacing w:after="120" w:line="259" w:lineRule="auto"/>
        <w:rPr>
          <w:rFonts w:cs="Tahoma"/>
          <w:sz w:val="20"/>
          <w:szCs w:val="20"/>
        </w:rPr>
      </w:pPr>
      <w:r w:rsidRPr="00FB2203">
        <w:rPr>
          <w:rFonts w:cs="Tahoma"/>
          <w:sz w:val="20"/>
          <w:szCs w:val="20"/>
        </w:rPr>
        <w:t>Predstavniki naročnika, ki urejajo izvajanje tega okvirnega sporazuma, so:</w:t>
      </w:r>
    </w:p>
    <w:p w14:paraId="229E9BEC" w14:textId="77777777" w:rsidR="00FB2203" w:rsidRPr="00FB2203" w:rsidRDefault="00FB2203" w:rsidP="00FB2203">
      <w:pPr>
        <w:keepNext/>
        <w:keepLines/>
        <w:numPr>
          <w:ilvl w:val="0"/>
          <w:numId w:val="33"/>
        </w:numPr>
        <w:spacing w:after="40" w:line="259" w:lineRule="auto"/>
        <w:rPr>
          <w:rFonts w:cs="Tahoma"/>
          <w:sz w:val="20"/>
          <w:szCs w:val="20"/>
        </w:rPr>
      </w:pPr>
      <w:r w:rsidRPr="00FB2203">
        <w:rPr>
          <w:rFonts w:cs="Tahoma"/>
          <w:sz w:val="20"/>
          <w:szCs w:val="20"/>
        </w:rPr>
        <w:t>Skrbnik okvirnega sporazuma:</w:t>
      </w:r>
    </w:p>
    <w:p w14:paraId="39D06E13" w14:textId="77777777" w:rsidR="00FB2203" w:rsidRPr="00FB2203" w:rsidRDefault="00FB2203" w:rsidP="00FB2203">
      <w:pPr>
        <w:keepNext/>
        <w:keepLines/>
        <w:spacing w:after="40" w:line="259" w:lineRule="auto"/>
        <w:rPr>
          <w:rFonts w:cs="Tahoma"/>
          <w:sz w:val="20"/>
          <w:szCs w:val="20"/>
        </w:rPr>
      </w:pPr>
      <w:r w:rsidRPr="00FB2203">
        <w:rPr>
          <w:rFonts w:cs="Tahoma"/>
          <w:sz w:val="20"/>
          <w:szCs w:val="20"/>
        </w:rPr>
        <w:t>g./ga. ___________________; tel.: _____________; e - mail: ____________.</w:t>
      </w:r>
    </w:p>
    <w:p w14:paraId="18A47B0C" w14:textId="77777777" w:rsidR="00FB2203" w:rsidRPr="00FB2203" w:rsidRDefault="00FB2203" w:rsidP="00FB2203">
      <w:pPr>
        <w:keepNext/>
        <w:keepLines/>
        <w:numPr>
          <w:ilvl w:val="0"/>
          <w:numId w:val="33"/>
        </w:numPr>
        <w:spacing w:after="40" w:line="259" w:lineRule="auto"/>
        <w:rPr>
          <w:rFonts w:cs="Tahoma"/>
          <w:sz w:val="20"/>
          <w:szCs w:val="20"/>
        </w:rPr>
      </w:pPr>
      <w:r w:rsidRPr="00FB2203">
        <w:rPr>
          <w:rFonts w:cs="Tahoma"/>
          <w:sz w:val="20"/>
          <w:szCs w:val="20"/>
        </w:rPr>
        <w:t xml:space="preserve">Kontaktna oseba: </w:t>
      </w:r>
    </w:p>
    <w:p w14:paraId="7911422A" w14:textId="56508AC3" w:rsidR="00FB2203" w:rsidRDefault="00FB2203" w:rsidP="00FB2203">
      <w:pPr>
        <w:keepNext/>
        <w:keepLines/>
        <w:spacing w:after="40" w:line="259" w:lineRule="auto"/>
        <w:rPr>
          <w:rFonts w:cs="Tahoma"/>
          <w:sz w:val="20"/>
          <w:szCs w:val="20"/>
        </w:rPr>
      </w:pPr>
      <w:r w:rsidRPr="00FB2203">
        <w:rPr>
          <w:rFonts w:cs="Tahoma"/>
          <w:sz w:val="20"/>
          <w:szCs w:val="20"/>
        </w:rPr>
        <w:t>g./ga. ___________________; tel.: _____________; e - mail: ____________.</w:t>
      </w:r>
    </w:p>
    <w:p w14:paraId="3AF7037B" w14:textId="19A653A6" w:rsidR="001A0A49" w:rsidRDefault="001A0A49" w:rsidP="00FB2203">
      <w:pPr>
        <w:keepNext/>
        <w:keepLines/>
        <w:spacing w:after="40" w:line="259" w:lineRule="auto"/>
        <w:rPr>
          <w:rFonts w:cs="Tahoma"/>
          <w:sz w:val="20"/>
          <w:szCs w:val="20"/>
        </w:rPr>
      </w:pPr>
    </w:p>
    <w:p w14:paraId="1CE3C8CB" w14:textId="699AE424" w:rsidR="00642794" w:rsidRDefault="00642794" w:rsidP="00FB2203">
      <w:pPr>
        <w:keepNext/>
        <w:keepLines/>
        <w:spacing w:after="40" w:line="259" w:lineRule="auto"/>
        <w:rPr>
          <w:rFonts w:cs="Tahoma"/>
          <w:sz w:val="20"/>
          <w:szCs w:val="20"/>
        </w:rPr>
      </w:pPr>
    </w:p>
    <w:p w14:paraId="762F3575" w14:textId="77777777" w:rsidR="00642794" w:rsidRDefault="00642794" w:rsidP="00FB2203">
      <w:pPr>
        <w:keepNext/>
        <w:keepLines/>
        <w:spacing w:after="40" w:line="259" w:lineRule="auto"/>
        <w:rPr>
          <w:rFonts w:cs="Tahoma"/>
          <w:sz w:val="20"/>
          <w:szCs w:val="20"/>
        </w:rPr>
      </w:pPr>
    </w:p>
    <w:p w14:paraId="568708B0" w14:textId="3F22F3FD" w:rsidR="00FB2203" w:rsidRPr="00FB2203" w:rsidRDefault="00FB2203" w:rsidP="00FB2203">
      <w:pPr>
        <w:keepNext/>
        <w:keepLines/>
        <w:spacing w:after="40" w:line="259" w:lineRule="auto"/>
        <w:rPr>
          <w:rFonts w:cs="Tahoma"/>
          <w:sz w:val="20"/>
          <w:szCs w:val="20"/>
        </w:rPr>
      </w:pPr>
      <w:r w:rsidRPr="00FB2203">
        <w:rPr>
          <w:rFonts w:cs="Tahoma"/>
          <w:sz w:val="20"/>
          <w:szCs w:val="20"/>
        </w:rPr>
        <w:t>Predstavniki izvajalca, ki urejajo izvajanje tega okvirnega sporazuma, so:</w:t>
      </w:r>
    </w:p>
    <w:p w14:paraId="15652A19" w14:textId="77777777" w:rsidR="00FB2203" w:rsidRPr="00FB2203" w:rsidRDefault="00FB2203" w:rsidP="00FB2203">
      <w:pPr>
        <w:keepNext/>
        <w:keepLines/>
        <w:numPr>
          <w:ilvl w:val="0"/>
          <w:numId w:val="33"/>
        </w:numPr>
        <w:spacing w:after="40" w:line="259" w:lineRule="auto"/>
        <w:rPr>
          <w:rFonts w:cs="Tahoma"/>
          <w:sz w:val="20"/>
          <w:szCs w:val="20"/>
        </w:rPr>
      </w:pPr>
      <w:r w:rsidRPr="00FB2203">
        <w:rPr>
          <w:rFonts w:cs="Tahoma"/>
          <w:sz w:val="20"/>
          <w:szCs w:val="20"/>
        </w:rPr>
        <w:t>Skrbnik okvirnega sporazuma:</w:t>
      </w:r>
    </w:p>
    <w:p w14:paraId="650CB29C" w14:textId="77777777" w:rsidR="00FB2203" w:rsidRPr="00FB2203" w:rsidRDefault="00FB2203" w:rsidP="00FB2203">
      <w:pPr>
        <w:keepNext/>
        <w:keepLines/>
        <w:spacing w:after="40" w:line="259" w:lineRule="auto"/>
        <w:rPr>
          <w:rFonts w:cs="Tahoma"/>
          <w:sz w:val="20"/>
          <w:szCs w:val="20"/>
        </w:rPr>
      </w:pPr>
      <w:r w:rsidRPr="00FB2203">
        <w:rPr>
          <w:rFonts w:cs="Tahoma"/>
          <w:sz w:val="20"/>
          <w:szCs w:val="20"/>
        </w:rPr>
        <w:t>g./ga. ___________________; tel.: _____________; e - mail: ____________.</w:t>
      </w:r>
    </w:p>
    <w:p w14:paraId="5CA622FE" w14:textId="77777777" w:rsidR="00FB2203" w:rsidRPr="00FB2203" w:rsidRDefault="00FB2203" w:rsidP="00FB2203">
      <w:pPr>
        <w:keepNext/>
        <w:keepLines/>
        <w:numPr>
          <w:ilvl w:val="0"/>
          <w:numId w:val="33"/>
        </w:numPr>
        <w:spacing w:after="40" w:line="259" w:lineRule="auto"/>
        <w:rPr>
          <w:rFonts w:cs="Tahoma"/>
          <w:sz w:val="20"/>
          <w:szCs w:val="20"/>
        </w:rPr>
      </w:pPr>
      <w:r w:rsidRPr="00FB2203">
        <w:rPr>
          <w:rFonts w:cs="Tahoma"/>
          <w:sz w:val="20"/>
          <w:szCs w:val="20"/>
        </w:rPr>
        <w:t xml:space="preserve">Kontaktna oseba: </w:t>
      </w:r>
    </w:p>
    <w:p w14:paraId="516360D9" w14:textId="61DF84E8" w:rsidR="00FB2203" w:rsidRDefault="00FB2203" w:rsidP="00BE6DF9">
      <w:pPr>
        <w:keepNext/>
        <w:keepLines/>
        <w:spacing w:after="40" w:line="259" w:lineRule="auto"/>
        <w:rPr>
          <w:rFonts w:cs="Tahoma"/>
          <w:sz w:val="20"/>
          <w:szCs w:val="20"/>
        </w:rPr>
      </w:pPr>
      <w:r w:rsidRPr="00FB2203">
        <w:rPr>
          <w:rFonts w:cs="Tahoma"/>
          <w:sz w:val="20"/>
          <w:szCs w:val="20"/>
        </w:rPr>
        <w:t>g./ga. ___________________; tel.: _____________; e - mail: ____________.</w:t>
      </w:r>
    </w:p>
    <w:p w14:paraId="56FAA214" w14:textId="77777777" w:rsidR="00BE6DF9" w:rsidRPr="00FB2203" w:rsidRDefault="00BE6DF9" w:rsidP="00BE6DF9">
      <w:pPr>
        <w:keepNext/>
        <w:keepLines/>
        <w:spacing w:after="40" w:line="259" w:lineRule="auto"/>
        <w:rPr>
          <w:rFonts w:cs="Tahoma"/>
          <w:sz w:val="20"/>
          <w:szCs w:val="20"/>
        </w:rPr>
      </w:pPr>
    </w:p>
    <w:p w14:paraId="6C8755E5" w14:textId="77777777"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 xml:space="preserve">Predstavnika strank okvirnega sporazuma (skrbnika okvirnega sporazuma) imata pravico in dolžnost urejati medsebojna razmerja ter sprejemati ukrepe in odločitve v skladu z vsebinskimi določili tega okvirnega sporazuma. </w:t>
      </w:r>
    </w:p>
    <w:p w14:paraId="1EF73611" w14:textId="77777777" w:rsidR="00FB2203" w:rsidRPr="00FB2203" w:rsidRDefault="00FB2203" w:rsidP="00FB2203">
      <w:pPr>
        <w:keepNext/>
        <w:keepLines/>
        <w:tabs>
          <w:tab w:val="left" w:pos="709"/>
          <w:tab w:val="left" w:pos="1702"/>
        </w:tabs>
        <w:jc w:val="both"/>
        <w:rPr>
          <w:rFonts w:cs="Tahoma"/>
          <w:sz w:val="20"/>
          <w:szCs w:val="20"/>
        </w:rPr>
      </w:pPr>
    </w:p>
    <w:p w14:paraId="53F4F3D1" w14:textId="69A665C6" w:rsidR="00FB2203" w:rsidRDefault="00FB2203" w:rsidP="008C648A">
      <w:pPr>
        <w:keepNext/>
        <w:keepLines/>
        <w:tabs>
          <w:tab w:val="left" w:pos="709"/>
          <w:tab w:val="left" w:pos="1702"/>
        </w:tabs>
        <w:jc w:val="both"/>
        <w:rPr>
          <w:rFonts w:cs="Tahoma"/>
          <w:sz w:val="20"/>
          <w:szCs w:val="20"/>
        </w:rPr>
      </w:pPr>
      <w:r w:rsidRPr="00FB2203">
        <w:rPr>
          <w:rFonts w:cs="Tahoma"/>
          <w:sz w:val="20"/>
          <w:szCs w:val="20"/>
        </w:rPr>
        <w:t>Spremembo predstavnikov/skrbnikov in kontaktnih oseb morata stranki okvirnega sporazuma sporočiti druga drugi v pisni obliki (po e-pošti) najkasneje v petih (5) dneh po nastopu spremembe. Ne glede na prvi odstavek 2</w:t>
      </w:r>
      <w:r w:rsidR="00EE7DE1">
        <w:rPr>
          <w:rFonts w:cs="Tahoma"/>
          <w:sz w:val="20"/>
          <w:szCs w:val="20"/>
        </w:rPr>
        <w:t>9</w:t>
      </w:r>
      <w:r w:rsidRPr="00FB2203">
        <w:rPr>
          <w:rFonts w:cs="Tahoma"/>
          <w:sz w:val="20"/>
          <w:szCs w:val="20"/>
        </w:rPr>
        <w:t>. člena tega okvirnega sporazuma sprememba predstavnikov/skrbnikov in kontaktnih oseb velja, če stranki okvirnega sporazuma o spremembi predstavnikov/skrbnikov okvirnega sporazuma obvestita druga drugo na elektronske naslove, navedene v tem členu okvirnega sporazuma.</w:t>
      </w:r>
    </w:p>
    <w:p w14:paraId="0FC4282A" w14:textId="77777777" w:rsidR="008C648A" w:rsidRPr="00FB2203" w:rsidRDefault="008C648A" w:rsidP="008C648A">
      <w:pPr>
        <w:keepNext/>
        <w:keepLines/>
        <w:tabs>
          <w:tab w:val="left" w:pos="709"/>
          <w:tab w:val="left" w:pos="1702"/>
        </w:tabs>
        <w:jc w:val="both"/>
        <w:rPr>
          <w:rFonts w:cs="Tahoma"/>
          <w:sz w:val="20"/>
          <w:szCs w:val="20"/>
        </w:rPr>
      </w:pPr>
    </w:p>
    <w:p w14:paraId="773A7981"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Sestavni deli okvirnega sporazuma</w:t>
      </w:r>
    </w:p>
    <w:p w14:paraId="19544F3D"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527096EC" w14:textId="77777777" w:rsidR="00FB2203" w:rsidRPr="00FB2203" w:rsidRDefault="00FB2203" w:rsidP="00FB2203">
      <w:pPr>
        <w:keepNext/>
        <w:keepLines/>
        <w:spacing w:after="160" w:line="259" w:lineRule="auto"/>
        <w:rPr>
          <w:rFonts w:cs="Tahoma"/>
          <w:sz w:val="20"/>
          <w:szCs w:val="20"/>
        </w:rPr>
      </w:pPr>
      <w:r w:rsidRPr="00FB2203">
        <w:rPr>
          <w:rFonts w:cs="Tahoma"/>
          <w:sz w:val="20"/>
          <w:szCs w:val="20"/>
        </w:rPr>
        <w:t>Stranki okvirnega sporazuma ugotavljata, da so sestavni deli okvirnega sporazuma:</w:t>
      </w:r>
    </w:p>
    <w:p w14:paraId="65849AC5" w14:textId="4E04FB55" w:rsidR="00BE7254" w:rsidRDefault="00BE7254" w:rsidP="00BE7254">
      <w:pPr>
        <w:keepNext/>
        <w:keepLines/>
        <w:numPr>
          <w:ilvl w:val="0"/>
          <w:numId w:val="39"/>
        </w:numPr>
        <w:jc w:val="both"/>
        <w:rPr>
          <w:rFonts w:cs="Tahoma"/>
          <w:sz w:val="20"/>
          <w:szCs w:val="20"/>
        </w:rPr>
      </w:pPr>
      <w:r w:rsidRPr="00FB2203">
        <w:rPr>
          <w:rFonts w:cs="Tahoma"/>
          <w:sz w:val="20"/>
          <w:szCs w:val="20"/>
        </w:rPr>
        <w:t>ponudba izvajalca št. ________, z dne ________ ,</w:t>
      </w:r>
      <w:r>
        <w:rPr>
          <w:rFonts w:cs="Tahoma"/>
          <w:sz w:val="20"/>
          <w:szCs w:val="20"/>
        </w:rPr>
        <w:t xml:space="preserve"> (ki je Priloga št. 1 tega okvirnega sporazuma),</w:t>
      </w:r>
    </w:p>
    <w:p w14:paraId="32FB6878" w14:textId="75F27E5D" w:rsidR="00BE7254" w:rsidRDefault="00BE7254" w:rsidP="00BE7254">
      <w:pPr>
        <w:keepNext/>
        <w:keepLines/>
        <w:numPr>
          <w:ilvl w:val="0"/>
          <w:numId w:val="39"/>
        </w:numPr>
        <w:jc w:val="both"/>
        <w:rPr>
          <w:rFonts w:cs="Tahoma"/>
          <w:sz w:val="20"/>
          <w:szCs w:val="20"/>
        </w:rPr>
      </w:pPr>
      <w:r>
        <w:rPr>
          <w:rFonts w:cs="Tahoma"/>
          <w:sz w:val="20"/>
          <w:szCs w:val="20"/>
        </w:rPr>
        <w:t xml:space="preserve">ponudbeni predračun </w:t>
      </w:r>
      <w:r w:rsidRPr="00FB2203">
        <w:rPr>
          <w:rFonts w:cs="Tahoma"/>
          <w:sz w:val="20"/>
          <w:szCs w:val="20"/>
        </w:rPr>
        <w:t>št. ________,</w:t>
      </w:r>
      <w:r>
        <w:rPr>
          <w:rFonts w:cs="Tahoma"/>
          <w:sz w:val="20"/>
          <w:szCs w:val="20"/>
        </w:rPr>
        <w:t xml:space="preserve"> </w:t>
      </w:r>
      <w:r w:rsidRPr="00FB2203">
        <w:rPr>
          <w:rFonts w:cs="Tahoma"/>
          <w:sz w:val="20"/>
          <w:szCs w:val="20"/>
        </w:rPr>
        <w:t>z dne ________ ,</w:t>
      </w:r>
      <w:r w:rsidR="00BC4C2D">
        <w:rPr>
          <w:rFonts w:cs="Tahoma"/>
          <w:sz w:val="20"/>
          <w:szCs w:val="20"/>
        </w:rPr>
        <w:t xml:space="preserve"> (ki je Priloga št. 2 tega okvirnega sporazuma),</w:t>
      </w:r>
    </w:p>
    <w:p w14:paraId="706ECB92" w14:textId="1AB299FB" w:rsidR="00BE7254" w:rsidRDefault="00BE7254" w:rsidP="00BE7254">
      <w:pPr>
        <w:keepNext/>
        <w:keepLines/>
        <w:numPr>
          <w:ilvl w:val="0"/>
          <w:numId w:val="39"/>
        </w:numPr>
        <w:jc w:val="both"/>
        <w:rPr>
          <w:rFonts w:cs="Tahoma"/>
          <w:sz w:val="20"/>
          <w:szCs w:val="20"/>
        </w:rPr>
      </w:pPr>
      <w:r>
        <w:rPr>
          <w:rFonts w:cs="Tahoma"/>
          <w:sz w:val="20"/>
          <w:szCs w:val="20"/>
        </w:rPr>
        <w:t>Tehnična specifikacija javnega naročila LPT-49/25,</w:t>
      </w:r>
      <w:r w:rsidR="00BC4C2D">
        <w:rPr>
          <w:rFonts w:cs="Tahoma"/>
          <w:sz w:val="20"/>
          <w:szCs w:val="20"/>
        </w:rPr>
        <w:t xml:space="preserve"> (ki je Priloga št. 3 tega okvirnega sporazuma),</w:t>
      </w:r>
    </w:p>
    <w:p w14:paraId="6EBB3C33" w14:textId="7BA1FF1A" w:rsidR="00BC4C2D" w:rsidRDefault="00BC4C2D" w:rsidP="00BC4C2D">
      <w:pPr>
        <w:keepNext/>
        <w:keepLines/>
        <w:numPr>
          <w:ilvl w:val="0"/>
          <w:numId w:val="39"/>
        </w:numPr>
        <w:jc w:val="both"/>
        <w:rPr>
          <w:rFonts w:cs="Tahoma"/>
          <w:sz w:val="20"/>
          <w:szCs w:val="20"/>
        </w:rPr>
      </w:pPr>
      <w:r w:rsidRPr="00FB2203">
        <w:rPr>
          <w:rFonts w:cs="Tahoma"/>
          <w:sz w:val="20"/>
          <w:szCs w:val="20"/>
        </w:rPr>
        <w:t xml:space="preserve">ponudba izvajalca št. ________, </w:t>
      </w:r>
      <w:r w:rsidR="0082029C" w:rsidRPr="00FB2203">
        <w:rPr>
          <w:rFonts w:cs="Tahoma"/>
          <w:sz w:val="20"/>
          <w:szCs w:val="20"/>
        </w:rPr>
        <w:t>z dne ________ ,</w:t>
      </w:r>
    </w:p>
    <w:p w14:paraId="6CF65DA3" w14:textId="6002CB4F" w:rsidR="00BC4C2D" w:rsidRDefault="00BC4C2D" w:rsidP="00BC4C2D">
      <w:pPr>
        <w:keepNext/>
        <w:keepLines/>
        <w:numPr>
          <w:ilvl w:val="0"/>
          <w:numId w:val="39"/>
        </w:numPr>
        <w:jc w:val="both"/>
        <w:rPr>
          <w:rFonts w:cs="Tahoma"/>
          <w:sz w:val="20"/>
          <w:szCs w:val="20"/>
        </w:rPr>
      </w:pPr>
      <w:r>
        <w:rPr>
          <w:rFonts w:cs="Tahoma"/>
          <w:sz w:val="20"/>
          <w:szCs w:val="20"/>
        </w:rPr>
        <w:t xml:space="preserve">ponudbeni predračun </w:t>
      </w:r>
      <w:r w:rsidRPr="00FB2203">
        <w:rPr>
          <w:rFonts w:cs="Tahoma"/>
          <w:sz w:val="20"/>
          <w:szCs w:val="20"/>
        </w:rPr>
        <w:t>št. ________,</w:t>
      </w:r>
      <w:r w:rsidR="0082029C">
        <w:rPr>
          <w:rFonts w:cs="Tahoma"/>
          <w:sz w:val="20"/>
          <w:szCs w:val="20"/>
        </w:rPr>
        <w:t xml:space="preserve"> </w:t>
      </w:r>
      <w:r w:rsidR="0082029C" w:rsidRPr="00FB2203">
        <w:rPr>
          <w:rFonts w:cs="Tahoma"/>
          <w:sz w:val="20"/>
          <w:szCs w:val="20"/>
        </w:rPr>
        <w:t>z dne ________ ,</w:t>
      </w:r>
    </w:p>
    <w:p w14:paraId="2989CD7B" w14:textId="2B217FB8" w:rsidR="00BE7254" w:rsidRPr="00BE7254" w:rsidRDefault="00BE7254" w:rsidP="00BE7254">
      <w:pPr>
        <w:keepNext/>
        <w:keepLines/>
        <w:numPr>
          <w:ilvl w:val="0"/>
          <w:numId w:val="39"/>
        </w:numPr>
        <w:jc w:val="both"/>
        <w:rPr>
          <w:rFonts w:cs="Tahoma"/>
          <w:sz w:val="20"/>
          <w:szCs w:val="20"/>
        </w:rPr>
      </w:pPr>
      <w:r w:rsidRPr="00FB2203">
        <w:rPr>
          <w:rFonts w:cs="Tahoma"/>
          <w:sz w:val="20"/>
          <w:szCs w:val="20"/>
        </w:rPr>
        <w:t xml:space="preserve">razpisna dokumentacija št. </w:t>
      </w:r>
      <w:r>
        <w:rPr>
          <w:rFonts w:cs="Tahoma"/>
          <w:sz w:val="20"/>
          <w:szCs w:val="20"/>
        </w:rPr>
        <w:t>LPT-49/25</w:t>
      </w:r>
      <w:r w:rsidR="008D6C3D">
        <w:rPr>
          <w:rFonts w:cs="Tahoma"/>
          <w:sz w:val="20"/>
          <w:szCs w:val="20"/>
        </w:rPr>
        <w:t>,</w:t>
      </w:r>
    </w:p>
    <w:p w14:paraId="63EBAA09" w14:textId="77777777" w:rsidR="00FB2203" w:rsidRPr="00FB2203" w:rsidRDefault="00FB2203" w:rsidP="00FB2203">
      <w:pPr>
        <w:keepNext/>
        <w:keepLines/>
        <w:numPr>
          <w:ilvl w:val="0"/>
          <w:numId w:val="39"/>
        </w:numPr>
        <w:jc w:val="both"/>
        <w:rPr>
          <w:rFonts w:cs="Tahoma"/>
          <w:sz w:val="20"/>
          <w:szCs w:val="20"/>
        </w:rPr>
      </w:pPr>
      <w:r w:rsidRPr="00FB2203">
        <w:rPr>
          <w:rFonts w:cs="Tahoma"/>
          <w:sz w:val="20"/>
          <w:szCs w:val="20"/>
        </w:rPr>
        <w:t>vsi drugi pisni sporazumi in zapisniške ugotovitve, ki sta jih podpisala skrbnika oziroma kontaktni osebi strank okvirnega sporazuma.</w:t>
      </w:r>
    </w:p>
    <w:p w14:paraId="3C8926A3" w14:textId="77777777" w:rsidR="00BE7254" w:rsidRDefault="00BE7254" w:rsidP="008C648A">
      <w:pPr>
        <w:keepNext/>
        <w:keepLines/>
        <w:spacing w:after="160" w:line="259" w:lineRule="auto"/>
        <w:jc w:val="both"/>
        <w:rPr>
          <w:rFonts w:cs="Tahoma"/>
          <w:sz w:val="20"/>
          <w:szCs w:val="20"/>
        </w:rPr>
      </w:pPr>
    </w:p>
    <w:p w14:paraId="314A5E6A" w14:textId="0C22B76D" w:rsidR="0082029C" w:rsidRPr="00FB2203" w:rsidRDefault="00FB2203" w:rsidP="008C648A">
      <w:pPr>
        <w:keepNext/>
        <w:keepLines/>
        <w:spacing w:after="160" w:line="259" w:lineRule="auto"/>
        <w:jc w:val="both"/>
        <w:rPr>
          <w:rFonts w:cs="Tahoma"/>
          <w:sz w:val="20"/>
          <w:szCs w:val="20"/>
        </w:rPr>
      </w:pPr>
      <w:r w:rsidRPr="00FB2203">
        <w:rPr>
          <w:rFonts w:cs="Tahoma"/>
          <w:sz w:val="20"/>
          <w:szCs w:val="20"/>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5A7EA12A" w14:textId="6828C563" w:rsidR="00FB2203" w:rsidRDefault="00FB2203" w:rsidP="00FB2203">
      <w:pPr>
        <w:keepNext/>
        <w:keepLines/>
        <w:spacing w:after="160" w:line="259" w:lineRule="auto"/>
        <w:rPr>
          <w:rFonts w:cs="Tahoma"/>
          <w:b/>
          <w:sz w:val="20"/>
          <w:szCs w:val="20"/>
        </w:rPr>
      </w:pPr>
      <w:r w:rsidRPr="00FB2203">
        <w:rPr>
          <w:rFonts w:cs="Tahoma"/>
          <w:b/>
          <w:sz w:val="20"/>
          <w:szCs w:val="20"/>
        </w:rPr>
        <w:t>Odstop in odpoved okvirnega sporazuma</w:t>
      </w:r>
    </w:p>
    <w:p w14:paraId="46F9B3C8"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25E33FA5" w14:textId="4E24448C" w:rsidR="008F73DA" w:rsidRPr="008F73DA" w:rsidRDefault="008F73DA" w:rsidP="008F73DA">
      <w:pPr>
        <w:keepNext/>
        <w:keepLines/>
        <w:spacing w:after="160" w:line="259" w:lineRule="auto"/>
        <w:jc w:val="both"/>
        <w:rPr>
          <w:rFonts w:cs="Tahoma"/>
          <w:sz w:val="20"/>
          <w:szCs w:val="20"/>
        </w:rPr>
      </w:pPr>
      <w:r w:rsidRPr="008F73DA">
        <w:rPr>
          <w:rFonts w:cs="Tahoma"/>
          <w:sz w:val="20"/>
          <w:szCs w:val="20"/>
        </w:rPr>
        <w:t xml:space="preserve">Naročnik lahko odstopi od okvirnega sporazuma po predhodnem opozorilu, brez obveznosti do izvajalca, </w:t>
      </w:r>
      <w:r>
        <w:rPr>
          <w:rFonts w:cs="Tahoma"/>
          <w:sz w:val="20"/>
          <w:szCs w:val="20"/>
        </w:rPr>
        <w:t xml:space="preserve">v primerih, ki jih določa ta okvirni sporazum in zakon, posebej pa še v primerih, </w:t>
      </w:r>
      <w:r w:rsidRPr="008F73DA">
        <w:rPr>
          <w:rFonts w:cs="Tahoma"/>
          <w:sz w:val="20"/>
          <w:szCs w:val="20"/>
        </w:rPr>
        <w:t xml:space="preserve">če izvajalec ne izpolnjuje obveznosti iz tega okvirnega sporazuma, jih ne izpolnjuje pravočasno, ne začne z izvajanjem v roku, določenem s pogodbo, ne dosega dogovorjene kvalitete storitve, preda izvedbo obveznosti tretji osebi brez predhodnega pisnega soglasja naročnika ali prekine z izvajanjem storitev brez predhodnega pisnega soglasja naročnika oziroma ne opravlja obveznosti  na dogovorjen način. V tem primeru lahko naročnik unovči finančno zavarovanje dobre izvedbe obveznosti iz okvirnega sporazuma, izvajalec pa je dolžan naročniku povrniti vso nastalo škodo zaradi neizpolnjevanje obveznosti iz okvirnega sporazuma. </w:t>
      </w:r>
    </w:p>
    <w:p w14:paraId="0F14850B" w14:textId="77777777" w:rsidR="008F73DA" w:rsidRPr="008F73DA" w:rsidRDefault="008F73DA" w:rsidP="008F73DA">
      <w:pPr>
        <w:keepNext/>
        <w:keepLines/>
        <w:spacing w:after="160" w:line="259" w:lineRule="auto"/>
        <w:jc w:val="both"/>
        <w:rPr>
          <w:rFonts w:cs="Tahoma"/>
          <w:sz w:val="20"/>
          <w:szCs w:val="20"/>
        </w:rPr>
      </w:pPr>
      <w:r w:rsidRPr="008F73DA">
        <w:rPr>
          <w:rFonts w:cs="Tahoma"/>
          <w:sz w:val="20"/>
          <w:szCs w:val="20"/>
        </w:rPr>
        <w:t xml:space="preserve">Naročnik lahko odstopi od okvirnega sporazuma in/ali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tehničnimi predpisi, standardi in veljavno zakonodajo ali v primeru kadar je očitno, da izvajalec ne bo izpolnil svojih obveznosti iz okvirnega sporazuma. </w:t>
      </w:r>
    </w:p>
    <w:p w14:paraId="7B3595F4"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Izvajalec ima pravico do odstopa od tega okvirnega sporazuma v primeru kršenja določil okvirnega sporazuma s strani naročnika. V tem primeru okvirni sporazum preneha veljati, ko naročnik prejme pisno obvestilo o odstopu od okvirnega sporazuma z navedbo razloga za odstop, poslano s priporočeno pošiljko po pošti. </w:t>
      </w:r>
    </w:p>
    <w:p w14:paraId="4E652001" w14:textId="36134B19" w:rsidR="00FB2203" w:rsidRPr="00FB2203" w:rsidRDefault="00FB2203" w:rsidP="00FB2203">
      <w:pPr>
        <w:keepNext/>
        <w:keepLines/>
        <w:spacing w:after="160" w:line="259" w:lineRule="auto"/>
        <w:rPr>
          <w:rFonts w:cs="Tahoma"/>
          <w:sz w:val="20"/>
          <w:szCs w:val="20"/>
        </w:rPr>
      </w:pPr>
      <w:r w:rsidRPr="00FB2203">
        <w:rPr>
          <w:rFonts w:cs="Tahoma"/>
          <w:sz w:val="20"/>
          <w:szCs w:val="20"/>
        </w:rPr>
        <w:t>V primeru odstopa od okvirnega sporazuma sta stranki dolžni do tedaj prevzete obveznosti izpolniti tako, kot je bilo to dogovorjeno pred odstopom.</w:t>
      </w:r>
    </w:p>
    <w:p w14:paraId="1889B782"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651B457" w14:textId="27814118"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Med veljavnostjo okvirnega sporazuma lahko naročnik, ne glede na določbe </w:t>
      </w:r>
      <w:r w:rsidR="00992188">
        <w:rPr>
          <w:rFonts w:cs="Tahoma"/>
          <w:sz w:val="20"/>
          <w:szCs w:val="20"/>
        </w:rPr>
        <w:t>obligacijskega zakonika</w:t>
      </w:r>
      <w:r w:rsidRPr="00FB2203">
        <w:rPr>
          <w:rFonts w:cs="Tahoma"/>
          <w:sz w:val="20"/>
          <w:szCs w:val="20"/>
        </w:rPr>
        <w:t>, odstopi od okvirnega sporazuma tudi v primerih iz 96. člena ZJN-3.</w:t>
      </w:r>
    </w:p>
    <w:p w14:paraId="52976BAD"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31FEBD0D" w14:textId="59E87821" w:rsidR="00FB2203" w:rsidRPr="00FB2203" w:rsidRDefault="00FB2203" w:rsidP="00077AEB">
      <w:pPr>
        <w:keepNext/>
        <w:keepLines/>
        <w:spacing w:after="160" w:line="259" w:lineRule="auto"/>
        <w:jc w:val="both"/>
        <w:rPr>
          <w:rFonts w:cs="Tahoma"/>
          <w:sz w:val="20"/>
          <w:szCs w:val="20"/>
        </w:rPr>
      </w:pPr>
      <w:r w:rsidRPr="00FB2203">
        <w:rPr>
          <w:rFonts w:cs="Tahoma"/>
          <w:sz w:val="20"/>
          <w:szCs w:val="20"/>
        </w:rPr>
        <w:t>Če izvajalec po svoji krivdi in neupravičeno zamuja z izvajanjem storitev toliko, da bi lahko naročniku nastala škoda ali da bi izvedba storitev izgubila pomen, lahko naročnik nadomestno storitev naroči pri drugem izvajalcu</w:t>
      </w:r>
      <w:r w:rsidR="008F73DA">
        <w:rPr>
          <w:rFonts w:cs="Tahoma"/>
          <w:sz w:val="20"/>
          <w:szCs w:val="20"/>
        </w:rPr>
        <w:t>, pri čemer razliko v ceni krije</w:t>
      </w:r>
      <w:r w:rsidRPr="00FB2203">
        <w:rPr>
          <w:rFonts w:cs="Tahoma"/>
          <w:sz w:val="20"/>
          <w:szCs w:val="20"/>
        </w:rPr>
        <w:t xml:space="preserve"> izvajal</w:t>
      </w:r>
      <w:r w:rsidR="008F73DA">
        <w:rPr>
          <w:rFonts w:cs="Tahoma"/>
          <w:sz w:val="20"/>
          <w:szCs w:val="20"/>
        </w:rPr>
        <w:t>e</w:t>
      </w:r>
      <w:r w:rsidRPr="00FB2203">
        <w:rPr>
          <w:rFonts w:cs="Tahoma"/>
          <w:sz w:val="20"/>
          <w:szCs w:val="20"/>
        </w:rPr>
        <w:t>c po tem okvirnem sporazumu (pri tem lahko</w:t>
      </w:r>
      <w:r w:rsidR="008F73DA">
        <w:rPr>
          <w:rFonts w:cs="Tahoma"/>
          <w:sz w:val="20"/>
          <w:szCs w:val="20"/>
        </w:rPr>
        <w:t xml:space="preserve"> naročnik</w:t>
      </w:r>
      <w:r w:rsidRPr="00FB2203">
        <w:rPr>
          <w:rFonts w:cs="Tahoma"/>
          <w:sz w:val="20"/>
          <w:szCs w:val="20"/>
        </w:rPr>
        <w:t xml:space="preserve"> uporabi dano finančno zavarovanje dobre izvedbe obveznosti iz okvirnega sporazuma), lahko pa zahteva </w:t>
      </w:r>
      <w:r w:rsidR="008F73DA">
        <w:rPr>
          <w:rFonts w:cs="Tahoma"/>
          <w:sz w:val="20"/>
          <w:szCs w:val="20"/>
        </w:rPr>
        <w:t xml:space="preserve">tudi še </w:t>
      </w:r>
      <w:r w:rsidRPr="00FB2203">
        <w:rPr>
          <w:rFonts w:cs="Tahoma"/>
          <w:sz w:val="20"/>
          <w:szCs w:val="20"/>
        </w:rPr>
        <w:t xml:space="preserve">povrnitev dejanske škode. </w:t>
      </w:r>
    </w:p>
    <w:p w14:paraId="14A75D5D"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261B6A18" w14:textId="561F533C" w:rsidR="00BE6DF9" w:rsidRDefault="00FB2203" w:rsidP="00077AEB">
      <w:pPr>
        <w:keepNext/>
        <w:keepLines/>
        <w:spacing w:after="160" w:line="259" w:lineRule="auto"/>
        <w:jc w:val="both"/>
        <w:rPr>
          <w:rFonts w:cs="Tahoma"/>
          <w:sz w:val="20"/>
          <w:szCs w:val="20"/>
        </w:rPr>
      </w:pPr>
      <w:r w:rsidRPr="00FB2203">
        <w:rPr>
          <w:rFonts w:cs="Tahoma"/>
          <w:sz w:val="20"/>
          <w:szCs w:val="20"/>
        </w:rPr>
        <w:t>Vsaka stranka lahko odpove ta okvirni sporazum s tri (3)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Stranki okvirnega sporazuma se lahko, s sklenitvijo aneksa k okvirnemu sporazumu, dogovorita za daljši ali krajši odpovedni rok.</w:t>
      </w:r>
    </w:p>
    <w:p w14:paraId="0AC90F33" w14:textId="02DE85D8" w:rsidR="007607C2" w:rsidRDefault="007607C2" w:rsidP="00077AEB">
      <w:pPr>
        <w:keepNext/>
        <w:keepLines/>
        <w:spacing w:after="160" w:line="259" w:lineRule="auto"/>
        <w:jc w:val="both"/>
        <w:rPr>
          <w:rFonts w:cs="Tahoma"/>
          <w:sz w:val="20"/>
          <w:szCs w:val="20"/>
        </w:rPr>
      </w:pPr>
    </w:p>
    <w:p w14:paraId="2DC16365" w14:textId="6F0EEECF" w:rsidR="00EC54FC" w:rsidRDefault="00EC54FC" w:rsidP="00077AEB">
      <w:pPr>
        <w:keepNext/>
        <w:keepLines/>
        <w:spacing w:after="160" w:line="259" w:lineRule="auto"/>
        <w:jc w:val="both"/>
        <w:rPr>
          <w:rFonts w:cs="Tahoma"/>
          <w:sz w:val="20"/>
          <w:szCs w:val="20"/>
        </w:rPr>
      </w:pPr>
    </w:p>
    <w:p w14:paraId="0DB1D613"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lastRenderedPageBreak/>
        <w:t>Protikorupcijska klavzula</w:t>
      </w:r>
    </w:p>
    <w:p w14:paraId="7A6E3CD0"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21FF451"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DFDFF64" w14:textId="69A4A709" w:rsidR="002A6830" w:rsidRPr="00FB2203" w:rsidRDefault="00FB2203" w:rsidP="00FB2203">
      <w:pPr>
        <w:keepNext/>
        <w:keepLines/>
        <w:spacing w:after="160" w:line="259" w:lineRule="auto"/>
        <w:jc w:val="both"/>
        <w:rPr>
          <w:rFonts w:cs="Tahoma"/>
          <w:sz w:val="20"/>
          <w:szCs w:val="20"/>
        </w:rPr>
      </w:pPr>
      <w:r w:rsidRPr="00FB2203">
        <w:rPr>
          <w:rFonts w:cs="Tahoma"/>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D4DAA5E"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Razvezni pogoj</w:t>
      </w:r>
    </w:p>
    <w:p w14:paraId="578DB762" w14:textId="77777777" w:rsidR="00FB2203" w:rsidRPr="00865C61" w:rsidRDefault="00FB2203" w:rsidP="00FB2203">
      <w:pPr>
        <w:keepNext/>
        <w:keepLines/>
        <w:numPr>
          <w:ilvl w:val="0"/>
          <w:numId w:val="25"/>
        </w:numPr>
        <w:spacing w:after="160" w:line="259" w:lineRule="auto"/>
        <w:jc w:val="center"/>
        <w:rPr>
          <w:rFonts w:cs="Tahoma"/>
          <w:sz w:val="20"/>
          <w:szCs w:val="20"/>
        </w:rPr>
      </w:pPr>
      <w:r w:rsidRPr="00865C61">
        <w:rPr>
          <w:rFonts w:cs="Tahoma"/>
          <w:sz w:val="20"/>
          <w:szCs w:val="20"/>
        </w:rPr>
        <w:t>člen</w:t>
      </w:r>
    </w:p>
    <w:p w14:paraId="487F5343" w14:textId="77777777" w:rsidR="00865C61" w:rsidRPr="00865C61" w:rsidRDefault="00865C61" w:rsidP="00865C61">
      <w:pPr>
        <w:keepNext/>
        <w:keepLines/>
        <w:jc w:val="both"/>
        <w:rPr>
          <w:rFonts w:cs="Tahoma"/>
          <w:sz w:val="20"/>
          <w:szCs w:val="20"/>
        </w:rPr>
      </w:pPr>
      <w:r w:rsidRPr="00865C61">
        <w:rPr>
          <w:rFonts w:cs="Tahoma"/>
          <w:sz w:val="20"/>
          <w:szCs w:val="20"/>
        </w:rPr>
        <w:t>Ta okvirni sporazum je sklenjen pod razveznim pogojem, ki se uresniči, v primeru izpolnitve ene od naslednjih okoliščin:</w:t>
      </w:r>
    </w:p>
    <w:p w14:paraId="57AA19A4" w14:textId="77777777" w:rsidR="00865C61" w:rsidRPr="00865C61" w:rsidRDefault="00865C61" w:rsidP="00865C61">
      <w:pPr>
        <w:keepNext/>
        <w:keepLines/>
        <w:numPr>
          <w:ilvl w:val="0"/>
          <w:numId w:val="29"/>
        </w:numPr>
        <w:jc w:val="both"/>
        <w:rPr>
          <w:rFonts w:cs="Tahoma"/>
          <w:sz w:val="20"/>
          <w:szCs w:val="20"/>
        </w:rPr>
      </w:pPr>
      <w:r w:rsidRPr="00865C61">
        <w:rPr>
          <w:rFonts w:cs="Tahoma"/>
          <w:sz w:val="20"/>
          <w:szCs w:val="20"/>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33A67C6D" w14:textId="77777777" w:rsidR="00865C61" w:rsidRPr="00865C61" w:rsidRDefault="00865C61" w:rsidP="00865C61">
      <w:pPr>
        <w:keepNext/>
        <w:keepLines/>
        <w:numPr>
          <w:ilvl w:val="0"/>
          <w:numId w:val="29"/>
        </w:numPr>
        <w:jc w:val="both"/>
        <w:rPr>
          <w:rFonts w:cs="Tahoma"/>
          <w:sz w:val="20"/>
          <w:szCs w:val="20"/>
        </w:rPr>
      </w:pPr>
      <w:r w:rsidRPr="00865C61">
        <w:rPr>
          <w:rFonts w:cs="Tahoma"/>
          <w:sz w:val="20"/>
          <w:szCs w:val="20"/>
        </w:rPr>
        <w:t>če bo naročnik seznanjen, da je pristojni državni organ pri izvajalcu ali njegovem podizvajalcu v času izvajanja okvirnega sporazuma ugotovil najmanj dve kršitvi v zvezi s:</w:t>
      </w:r>
    </w:p>
    <w:p w14:paraId="15001EE4" w14:textId="77777777" w:rsidR="00865C61" w:rsidRPr="00865C61" w:rsidRDefault="00865C61" w:rsidP="00865C61">
      <w:pPr>
        <w:keepNext/>
        <w:keepLines/>
        <w:numPr>
          <w:ilvl w:val="1"/>
          <w:numId w:val="29"/>
        </w:numPr>
        <w:jc w:val="both"/>
        <w:rPr>
          <w:rFonts w:cs="Tahoma"/>
          <w:sz w:val="20"/>
          <w:szCs w:val="20"/>
        </w:rPr>
      </w:pPr>
      <w:r w:rsidRPr="00865C61">
        <w:rPr>
          <w:rFonts w:cs="Tahoma"/>
          <w:sz w:val="20"/>
          <w:szCs w:val="20"/>
        </w:rPr>
        <w:t xml:space="preserve">plačilom za delo, </w:t>
      </w:r>
    </w:p>
    <w:p w14:paraId="40ADDAA2" w14:textId="77777777" w:rsidR="00865C61" w:rsidRPr="00865C61" w:rsidRDefault="00865C61" w:rsidP="00865C61">
      <w:pPr>
        <w:keepNext/>
        <w:keepLines/>
        <w:numPr>
          <w:ilvl w:val="1"/>
          <w:numId w:val="29"/>
        </w:numPr>
        <w:jc w:val="both"/>
        <w:rPr>
          <w:rFonts w:cs="Tahoma"/>
          <w:sz w:val="20"/>
          <w:szCs w:val="20"/>
        </w:rPr>
      </w:pPr>
      <w:r w:rsidRPr="00865C61">
        <w:rPr>
          <w:rFonts w:cs="Tahoma"/>
          <w:sz w:val="20"/>
          <w:szCs w:val="20"/>
        </w:rPr>
        <w:t xml:space="preserve">delovnim časom, </w:t>
      </w:r>
    </w:p>
    <w:p w14:paraId="68A94F77" w14:textId="77777777" w:rsidR="00865C61" w:rsidRPr="00865C61" w:rsidRDefault="00865C61" w:rsidP="00865C61">
      <w:pPr>
        <w:keepNext/>
        <w:keepLines/>
        <w:numPr>
          <w:ilvl w:val="1"/>
          <w:numId w:val="29"/>
        </w:numPr>
        <w:jc w:val="both"/>
        <w:rPr>
          <w:rFonts w:cs="Tahoma"/>
          <w:sz w:val="20"/>
          <w:szCs w:val="20"/>
        </w:rPr>
      </w:pPr>
      <w:r w:rsidRPr="00865C61">
        <w:rPr>
          <w:rFonts w:cs="Tahoma"/>
          <w:sz w:val="20"/>
          <w:szCs w:val="20"/>
        </w:rPr>
        <w:t xml:space="preserve">počitki, </w:t>
      </w:r>
    </w:p>
    <w:p w14:paraId="0369BCD9" w14:textId="34B4A4B5" w:rsidR="004C494F" w:rsidRDefault="00865C61" w:rsidP="004C494F">
      <w:pPr>
        <w:keepNext/>
        <w:keepLines/>
        <w:numPr>
          <w:ilvl w:val="1"/>
          <w:numId w:val="29"/>
        </w:numPr>
        <w:jc w:val="both"/>
        <w:rPr>
          <w:rFonts w:cs="Tahoma"/>
          <w:sz w:val="20"/>
          <w:szCs w:val="20"/>
        </w:rPr>
      </w:pPr>
      <w:r w:rsidRPr="00865C61">
        <w:rPr>
          <w:rFonts w:cs="Tahoma"/>
          <w:sz w:val="20"/>
          <w:szCs w:val="20"/>
        </w:rPr>
        <w:t>opravljanjem dela na podlagi pogodb civilnega prava kljub obstoju elementov delovnega razmerja ali v zvezi z zaposlovanjem na črno</w:t>
      </w:r>
    </w:p>
    <w:p w14:paraId="1027A857" w14:textId="288DA252" w:rsidR="00865C61" w:rsidRDefault="00865C61" w:rsidP="00E240B1">
      <w:pPr>
        <w:keepNext/>
        <w:keepLines/>
        <w:ind w:left="1440"/>
        <w:jc w:val="both"/>
        <w:rPr>
          <w:rFonts w:cs="Tahoma"/>
          <w:sz w:val="20"/>
          <w:szCs w:val="20"/>
        </w:rPr>
      </w:pPr>
      <w:r w:rsidRPr="00865C61">
        <w:rPr>
          <w:rFonts w:cs="Tahoma"/>
          <w:sz w:val="20"/>
          <w:szCs w:val="20"/>
        </w:rPr>
        <w:t xml:space="preserve">in za kateri mu je bila s pravnomočno odločitvijo ali več pravnomočnimi odločitvami izrečena globa za prekršek. </w:t>
      </w:r>
    </w:p>
    <w:p w14:paraId="5C98ED84" w14:textId="77777777" w:rsidR="00865C61" w:rsidRPr="00865C61" w:rsidRDefault="00865C61" w:rsidP="00865C61">
      <w:pPr>
        <w:keepNext/>
        <w:keepLines/>
        <w:jc w:val="both"/>
        <w:rPr>
          <w:rFonts w:cs="Tahoma"/>
          <w:sz w:val="20"/>
          <w:szCs w:val="20"/>
        </w:rPr>
      </w:pPr>
    </w:p>
    <w:p w14:paraId="744E0BD5"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V primeru seznanitve naročnika s kršitvijo mora ta o tem obvestiti izvajalca v desetih (10) delovnih dneh. </w:t>
      </w:r>
    </w:p>
    <w:p w14:paraId="7128E482"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Izvajalec lahko v roku, ki ga določi naročnik, ki pa ne sme biti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8D3526D"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Če izvajalec ne predloži dokazov za podizvajalca ali če jih je, pa naročnik oceni, da ti ukrepi ne zadoščajo, lahko izvajalec zamenja podizvajalca v roku, ki ga določi naročnik in ne sme biti daljši od petnajst (15) delovnih dni v skladu s 94. členom ZJN-3, ali sam prevzame del, ki ga je oddal v podizvajanje temu podizvajalcu, če ta zamenjava ali prevzem ne pomeni bistvene spremembe okvirnega sporazuma. </w:t>
      </w:r>
    </w:p>
    <w:p w14:paraId="6E0DFB88"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50C9337F" w14:textId="03B37A4E" w:rsidR="00D01C4E" w:rsidRPr="00FB2203" w:rsidRDefault="00FB2203" w:rsidP="00FB2203">
      <w:pPr>
        <w:keepNext/>
        <w:keepLines/>
        <w:spacing w:after="160" w:line="259" w:lineRule="auto"/>
        <w:jc w:val="both"/>
        <w:rPr>
          <w:rFonts w:cs="Tahoma"/>
          <w:sz w:val="20"/>
          <w:szCs w:val="20"/>
        </w:rPr>
      </w:pPr>
      <w:r w:rsidRPr="00FB2203">
        <w:rPr>
          <w:rFonts w:cs="Tahoma"/>
          <w:sz w:val="20"/>
          <w:szCs w:val="20"/>
        </w:rPr>
        <w:lastRenderedPageBreak/>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1B012036"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Reševanje sporov</w:t>
      </w:r>
    </w:p>
    <w:p w14:paraId="153D6540"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5257A0D8" w14:textId="6CA8EFCA" w:rsidR="002A6830" w:rsidRDefault="00FB2203" w:rsidP="001A0A49">
      <w:pPr>
        <w:keepNext/>
        <w:keepLines/>
        <w:spacing w:after="160" w:line="259" w:lineRule="auto"/>
        <w:jc w:val="both"/>
        <w:rPr>
          <w:rFonts w:cs="Tahoma"/>
          <w:sz w:val="20"/>
          <w:szCs w:val="20"/>
        </w:rPr>
      </w:pPr>
      <w:r w:rsidRPr="00FB2203">
        <w:rPr>
          <w:rFonts w:cs="Tahoma"/>
          <w:sz w:val="20"/>
          <w:szCs w:val="20"/>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1F92A355" w14:textId="77777777" w:rsidR="00FB2203" w:rsidRPr="00FB2203" w:rsidRDefault="00FB2203" w:rsidP="00FB2203">
      <w:pPr>
        <w:keepNext/>
        <w:keepLines/>
        <w:spacing w:after="160" w:line="259" w:lineRule="auto"/>
        <w:rPr>
          <w:rFonts w:cs="Tahoma"/>
          <w:b/>
          <w:sz w:val="20"/>
          <w:szCs w:val="20"/>
        </w:rPr>
      </w:pPr>
      <w:r w:rsidRPr="00FB2203">
        <w:rPr>
          <w:rFonts w:cs="Tahoma"/>
          <w:b/>
          <w:sz w:val="20"/>
          <w:szCs w:val="20"/>
        </w:rPr>
        <w:t>Ostale določbe</w:t>
      </w:r>
    </w:p>
    <w:p w14:paraId="5790A661"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6C47C1BE" w14:textId="265647A6" w:rsidR="00FB2203" w:rsidRPr="00FB2203" w:rsidRDefault="00FB2203" w:rsidP="00642794">
      <w:pPr>
        <w:keepNext/>
        <w:keepLines/>
        <w:spacing w:after="160" w:line="259" w:lineRule="auto"/>
        <w:jc w:val="both"/>
        <w:rPr>
          <w:rFonts w:cs="Tahoma"/>
          <w:sz w:val="20"/>
          <w:szCs w:val="20"/>
        </w:rPr>
      </w:pPr>
      <w:r w:rsidRPr="00FB2203">
        <w:rPr>
          <w:rFonts w:cs="Tahoma"/>
          <w:sz w:val="20"/>
          <w:szCs w:val="20"/>
        </w:rPr>
        <w:t xml:space="preserve">Stranki tega okvirnega sporazuma se obvezujeta, da bosta uredili vse, kar je potrebno za izvršitev sporazuma in da bosta ravnali kot dobra gospodarstvenika. Za urejanje razmerij, ki niso izrecno urejena s tem okvirnim sporazumom, se uporabljajo določila </w:t>
      </w:r>
      <w:r w:rsidR="006713F1">
        <w:rPr>
          <w:rFonts w:cs="Tahoma"/>
          <w:sz w:val="20"/>
          <w:szCs w:val="20"/>
        </w:rPr>
        <w:t>obligacijskega zakonika.</w:t>
      </w:r>
    </w:p>
    <w:p w14:paraId="656CF803" w14:textId="3E55964B" w:rsidR="00FB2203" w:rsidRPr="00FB2203" w:rsidRDefault="00FB2203" w:rsidP="00FB2203">
      <w:pPr>
        <w:keepNext/>
        <w:keepLines/>
        <w:tabs>
          <w:tab w:val="left" w:pos="709"/>
          <w:tab w:val="left" w:pos="1702"/>
        </w:tabs>
        <w:jc w:val="both"/>
        <w:rPr>
          <w:rFonts w:cs="Tahoma"/>
          <w:sz w:val="20"/>
          <w:szCs w:val="20"/>
        </w:rPr>
      </w:pPr>
      <w:r w:rsidRPr="00FB2203">
        <w:rPr>
          <w:rFonts w:cs="Tahoma"/>
          <w:sz w:val="20"/>
          <w:szCs w:val="20"/>
        </w:rPr>
        <w:t>Izvajalec s podpisom tega okvirnega sporazuma jamči, da mu je poznan predmet okvirnega sporazuma,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20738513"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4183F4D6" w14:textId="37EDB6D5" w:rsidR="00FB2203" w:rsidRPr="00FB2203" w:rsidRDefault="00FB2203" w:rsidP="00910FAA">
      <w:pPr>
        <w:keepNext/>
        <w:keepLines/>
        <w:spacing w:after="160" w:line="259" w:lineRule="auto"/>
        <w:jc w:val="both"/>
        <w:rPr>
          <w:rFonts w:cs="Tahoma"/>
          <w:sz w:val="20"/>
          <w:szCs w:val="20"/>
        </w:rPr>
      </w:pPr>
      <w:r w:rsidRPr="00FB2203">
        <w:rPr>
          <w:rFonts w:cs="Tahoma"/>
          <w:sz w:val="20"/>
          <w:szCs w:val="20"/>
        </w:rPr>
        <w:t xml:space="preserve">Vsebina tega okvirnega sporazuma kot tudi dokumentacija, ki je njegov sestavni del oziroma se nanaša na ta okvirni sporazum in njegovo izvajanje, se šteje za poslovno skrivnost, razen podatkov oz. informacij, ki v skladu z veljavnimi predpisi štejejo za javne. </w:t>
      </w:r>
    </w:p>
    <w:p w14:paraId="7E548B3B"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0C6E604E"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Vse morebitne spremembe ali dopolnitve tega okvirnega sporazuma se lahko sklenejo samo v obliki pisnega aneksa k okvirnemu sporazumu, ki ga podpišeta obe stranki okvirnega sporazuma. </w:t>
      </w:r>
    </w:p>
    <w:p w14:paraId="01714C35" w14:textId="77777777" w:rsidR="00FB2203" w:rsidRPr="00FB2203" w:rsidRDefault="00FB2203" w:rsidP="00FB2203">
      <w:pPr>
        <w:keepNext/>
        <w:keepLines/>
        <w:spacing w:after="160" w:line="259" w:lineRule="auto"/>
        <w:jc w:val="both"/>
        <w:rPr>
          <w:rFonts w:cs="Tahoma"/>
          <w:sz w:val="20"/>
          <w:szCs w:val="20"/>
        </w:rPr>
      </w:pPr>
      <w:r w:rsidRPr="00FB2203">
        <w:rPr>
          <w:rFonts w:cs="Tahoma"/>
          <w:sz w:val="20"/>
          <w:szCs w:val="20"/>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728545BF"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703130FC" w14:textId="0A39D6FE" w:rsidR="00FB2203" w:rsidRPr="00FB2203" w:rsidRDefault="00FB2203" w:rsidP="00FB2203">
      <w:pPr>
        <w:keepNext/>
        <w:keepLines/>
        <w:spacing w:after="160" w:line="259" w:lineRule="auto"/>
        <w:rPr>
          <w:rFonts w:cs="Tahoma"/>
          <w:sz w:val="20"/>
          <w:szCs w:val="20"/>
        </w:rPr>
      </w:pPr>
      <w:r w:rsidRPr="00FB2203">
        <w:rPr>
          <w:rFonts w:cs="Tahoma"/>
          <w:sz w:val="20"/>
          <w:szCs w:val="20"/>
        </w:rPr>
        <w:t>Priloge so neločljivi sestavni del tega okvirnega sporazuma.</w:t>
      </w:r>
    </w:p>
    <w:p w14:paraId="2A3120DE"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t>člen</w:t>
      </w:r>
    </w:p>
    <w:p w14:paraId="0803C80C" w14:textId="6A08C71B" w:rsidR="001A0A49" w:rsidRDefault="00FB2203" w:rsidP="00FB2203">
      <w:pPr>
        <w:keepNext/>
        <w:keepLines/>
        <w:spacing w:after="160" w:line="259" w:lineRule="auto"/>
        <w:jc w:val="both"/>
        <w:rPr>
          <w:rFonts w:cs="Tahoma"/>
          <w:sz w:val="20"/>
          <w:szCs w:val="20"/>
        </w:rPr>
      </w:pPr>
      <w:r w:rsidRPr="00FB2203">
        <w:rPr>
          <w:rFonts w:cs="Tahoma"/>
          <w:sz w:val="20"/>
          <w:szCs w:val="20"/>
        </w:rPr>
        <w:t>Ta okvirni sporazum v celoti zavezuje tudi morebitne vsakokratne pravne naslednike vsake od strank okvirnega sporazuma, kar velja zlasti tudi v primeru organizacijsko – statusnih ter lastninskih sprememb.</w:t>
      </w:r>
    </w:p>
    <w:p w14:paraId="6DCB50CA" w14:textId="2BE74A7F" w:rsidR="003A36A2" w:rsidRDefault="003A36A2" w:rsidP="00FB2203">
      <w:pPr>
        <w:keepNext/>
        <w:keepLines/>
        <w:spacing w:after="160" w:line="259" w:lineRule="auto"/>
        <w:jc w:val="both"/>
        <w:rPr>
          <w:rFonts w:cs="Tahoma"/>
          <w:sz w:val="20"/>
          <w:szCs w:val="20"/>
        </w:rPr>
      </w:pPr>
    </w:p>
    <w:p w14:paraId="6321C061" w14:textId="28040B53" w:rsidR="003A36A2" w:rsidRDefault="003A36A2" w:rsidP="00FB2203">
      <w:pPr>
        <w:keepNext/>
        <w:keepLines/>
        <w:spacing w:after="160" w:line="259" w:lineRule="auto"/>
        <w:jc w:val="both"/>
        <w:rPr>
          <w:rFonts w:cs="Tahoma"/>
          <w:sz w:val="20"/>
          <w:szCs w:val="20"/>
        </w:rPr>
      </w:pPr>
    </w:p>
    <w:p w14:paraId="3E333B34" w14:textId="4E7321BE" w:rsidR="007607C2" w:rsidRDefault="007607C2" w:rsidP="00FB2203">
      <w:pPr>
        <w:keepNext/>
        <w:keepLines/>
        <w:spacing w:after="160" w:line="259" w:lineRule="auto"/>
        <w:jc w:val="both"/>
        <w:rPr>
          <w:rFonts w:cs="Tahoma"/>
          <w:sz w:val="20"/>
          <w:szCs w:val="20"/>
        </w:rPr>
      </w:pPr>
    </w:p>
    <w:p w14:paraId="31E2466C" w14:textId="50B47340" w:rsidR="007607C2" w:rsidRDefault="007607C2" w:rsidP="00FB2203">
      <w:pPr>
        <w:keepNext/>
        <w:keepLines/>
        <w:spacing w:after="160" w:line="259" w:lineRule="auto"/>
        <w:jc w:val="both"/>
        <w:rPr>
          <w:rFonts w:cs="Tahoma"/>
          <w:sz w:val="20"/>
          <w:szCs w:val="20"/>
        </w:rPr>
      </w:pPr>
    </w:p>
    <w:p w14:paraId="35B64C2C" w14:textId="77777777" w:rsidR="007607C2" w:rsidRDefault="007607C2" w:rsidP="00FB2203">
      <w:pPr>
        <w:keepNext/>
        <w:keepLines/>
        <w:spacing w:after="160" w:line="259" w:lineRule="auto"/>
        <w:jc w:val="both"/>
        <w:rPr>
          <w:rFonts w:cs="Tahoma"/>
          <w:sz w:val="20"/>
          <w:szCs w:val="20"/>
        </w:rPr>
      </w:pPr>
    </w:p>
    <w:p w14:paraId="55465CF4" w14:textId="77777777" w:rsidR="00FB2203" w:rsidRPr="00FB2203" w:rsidRDefault="00FB2203" w:rsidP="00FB2203">
      <w:pPr>
        <w:keepNext/>
        <w:keepLines/>
        <w:numPr>
          <w:ilvl w:val="0"/>
          <w:numId w:val="25"/>
        </w:numPr>
        <w:spacing w:after="160" w:line="259" w:lineRule="auto"/>
        <w:jc w:val="center"/>
        <w:rPr>
          <w:rFonts w:cs="Tahoma"/>
          <w:sz w:val="20"/>
          <w:szCs w:val="20"/>
        </w:rPr>
      </w:pPr>
      <w:r w:rsidRPr="00FB2203">
        <w:rPr>
          <w:rFonts w:cs="Tahoma"/>
          <w:sz w:val="20"/>
          <w:szCs w:val="20"/>
        </w:rPr>
        <w:lastRenderedPageBreak/>
        <w:t>člen</w:t>
      </w:r>
    </w:p>
    <w:p w14:paraId="5E2CEC45" w14:textId="6C344509" w:rsidR="00FB2203" w:rsidRPr="00FB2203" w:rsidRDefault="00FB2203" w:rsidP="00642794">
      <w:pPr>
        <w:keepNext/>
        <w:keepLines/>
        <w:spacing w:after="160" w:line="259" w:lineRule="auto"/>
        <w:jc w:val="both"/>
        <w:rPr>
          <w:rFonts w:cs="Tahoma"/>
          <w:sz w:val="20"/>
          <w:szCs w:val="20"/>
        </w:rPr>
      </w:pPr>
      <w:r w:rsidRPr="00FB2203">
        <w:rPr>
          <w:rFonts w:cs="Tahoma"/>
          <w:sz w:val="20"/>
          <w:szCs w:val="20"/>
        </w:rPr>
        <w:t xml:space="preserve">Okvirni sporazum je sestavljen in podpisan v </w:t>
      </w:r>
      <w:r w:rsidR="00522F2E">
        <w:rPr>
          <w:rFonts w:cs="Tahoma"/>
          <w:sz w:val="20"/>
          <w:szCs w:val="20"/>
        </w:rPr>
        <w:t>treh</w:t>
      </w:r>
      <w:r w:rsidRPr="00FB2203">
        <w:rPr>
          <w:rFonts w:cs="Tahoma"/>
          <w:sz w:val="20"/>
          <w:szCs w:val="20"/>
        </w:rPr>
        <w:t xml:space="preserve"> (</w:t>
      </w:r>
      <w:r w:rsidR="00522F2E">
        <w:rPr>
          <w:rFonts w:cs="Tahoma"/>
          <w:sz w:val="20"/>
          <w:szCs w:val="20"/>
        </w:rPr>
        <w:t>3</w:t>
      </w:r>
      <w:r w:rsidRPr="00FB2203">
        <w:rPr>
          <w:rFonts w:cs="Tahoma"/>
          <w:sz w:val="20"/>
          <w:szCs w:val="20"/>
        </w:rPr>
        <w:t xml:space="preserve">) enakih izvodih, od katerih prejme naročnik dva (2) in izvajalec </w:t>
      </w:r>
      <w:r w:rsidR="00522F2E">
        <w:rPr>
          <w:rFonts w:cs="Tahoma"/>
          <w:sz w:val="20"/>
          <w:szCs w:val="20"/>
        </w:rPr>
        <w:t>en</w:t>
      </w:r>
      <w:r w:rsidRPr="00FB2203">
        <w:rPr>
          <w:rFonts w:cs="Tahoma"/>
          <w:sz w:val="20"/>
          <w:szCs w:val="20"/>
        </w:rPr>
        <w:t xml:space="preserve"> (</w:t>
      </w:r>
      <w:r w:rsidR="00522F2E">
        <w:rPr>
          <w:rFonts w:cs="Tahoma"/>
          <w:sz w:val="20"/>
          <w:szCs w:val="20"/>
        </w:rPr>
        <w:t>1</w:t>
      </w:r>
      <w:r w:rsidRPr="00FB2203">
        <w:rPr>
          <w:rFonts w:cs="Tahoma"/>
          <w:sz w:val="20"/>
          <w:szCs w:val="20"/>
        </w:rPr>
        <w:t xml:space="preserve">) izvod. </w:t>
      </w:r>
    </w:p>
    <w:p w14:paraId="7C70FBF6" w14:textId="77777777" w:rsidR="00FB2203" w:rsidRPr="00FB2203" w:rsidRDefault="00FB2203" w:rsidP="00FB2203">
      <w:pPr>
        <w:keepNext/>
        <w:keepLines/>
        <w:tabs>
          <w:tab w:val="left" w:pos="1134"/>
          <w:tab w:val="left" w:pos="4820"/>
        </w:tabs>
        <w:rPr>
          <w:rFonts w:cs="Tahoma"/>
          <w:sz w:val="20"/>
          <w:szCs w:val="20"/>
        </w:rPr>
      </w:pPr>
      <w:r w:rsidRPr="00FB2203">
        <w:rPr>
          <w:rFonts w:cs="Tahoma"/>
          <w:sz w:val="20"/>
          <w:szCs w:val="20"/>
        </w:rPr>
        <w:t>Ljubljana, dne ___________</w:t>
      </w:r>
      <w:r w:rsidRPr="00FB2203">
        <w:rPr>
          <w:rFonts w:cs="Tahoma"/>
          <w:sz w:val="20"/>
          <w:szCs w:val="20"/>
        </w:rPr>
        <w:tab/>
      </w:r>
      <w:r w:rsidRPr="00FB2203">
        <w:rPr>
          <w:rFonts w:cs="Tahoma"/>
          <w:sz w:val="20"/>
          <w:szCs w:val="20"/>
        </w:rPr>
        <w:tab/>
      </w:r>
      <w:r w:rsidRPr="00FB2203">
        <w:rPr>
          <w:rFonts w:cs="Tahoma"/>
          <w:sz w:val="20"/>
          <w:szCs w:val="20"/>
        </w:rPr>
        <w:tab/>
        <w:t>______________, dne __________</w:t>
      </w:r>
    </w:p>
    <w:p w14:paraId="42125568" w14:textId="77777777" w:rsidR="007E6EB3" w:rsidRPr="007E6EB3" w:rsidRDefault="007E6EB3" w:rsidP="00FB2203">
      <w:pPr>
        <w:keepNext/>
        <w:keepLines/>
        <w:tabs>
          <w:tab w:val="left" w:pos="4820"/>
        </w:tabs>
        <w:rPr>
          <w:rFonts w:cs="Tahoma"/>
          <w:sz w:val="20"/>
          <w:szCs w:val="20"/>
        </w:rPr>
      </w:pPr>
    </w:p>
    <w:p w14:paraId="54635869" w14:textId="4F6D8FA6" w:rsidR="007E6EB3" w:rsidRPr="007E6EB3" w:rsidRDefault="00FB2203" w:rsidP="00FB2203">
      <w:pPr>
        <w:keepNext/>
        <w:keepLines/>
        <w:tabs>
          <w:tab w:val="left" w:pos="4820"/>
        </w:tabs>
        <w:rPr>
          <w:rFonts w:cs="Tahoma"/>
          <w:sz w:val="20"/>
          <w:szCs w:val="20"/>
        </w:rPr>
      </w:pPr>
      <w:r>
        <w:rPr>
          <w:rFonts w:cs="Tahoma"/>
          <w:b/>
          <w:sz w:val="20"/>
          <w:szCs w:val="20"/>
        </w:rPr>
        <w:t>NAROČNIK</w:t>
      </w:r>
      <w:r w:rsidR="007E6EB3" w:rsidRPr="007E6EB3">
        <w:rPr>
          <w:rFonts w:cs="Tahoma"/>
          <w:b/>
          <w:sz w:val="20"/>
          <w:szCs w:val="20"/>
        </w:rPr>
        <w:t>:</w:t>
      </w:r>
      <w:r w:rsidR="007E6EB3" w:rsidRPr="007E6EB3">
        <w:rPr>
          <w:rFonts w:cs="Tahoma"/>
          <w:sz w:val="20"/>
          <w:szCs w:val="20"/>
        </w:rPr>
        <w:tab/>
      </w:r>
      <w:r w:rsidR="007E6EB3" w:rsidRPr="007E6EB3">
        <w:rPr>
          <w:rFonts w:cs="Tahoma"/>
          <w:sz w:val="20"/>
          <w:szCs w:val="20"/>
        </w:rPr>
        <w:tab/>
      </w:r>
      <w:r w:rsidR="007E6EB3" w:rsidRPr="007E6EB3">
        <w:rPr>
          <w:rFonts w:cs="Tahoma"/>
          <w:sz w:val="20"/>
          <w:szCs w:val="20"/>
        </w:rPr>
        <w:tab/>
      </w:r>
      <w:r>
        <w:rPr>
          <w:rFonts w:cs="Tahoma"/>
          <w:b/>
          <w:sz w:val="20"/>
          <w:szCs w:val="20"/>
        </w:rPr>
        <w:t>IZV</w:t>
      </w:r>
      <w:r w:rsidR="007E6EB3" w:rsidRPr="007E6EB3">
        <w:rPr>
          <w:rFonts w:cs="Tahoma"/>
          <w:b/>
          <w:sz w:val="20"/>
          <w:szCs w:val="20"/>
        </w:rPr>
        <w:t>AJALEC:</w:t>
      </w:r>
    </w:p>
    <w:p w14:paraId="0243A7FD" w14:textId="77777777" w:rsidR="007E6EB3" w:rsidRPr="007E6EB3" w:rsidRDefault="007E6EB3" w:rsidP="00FB2203">
      <w:pPr>
        <w:keepNext/>
        <w:keepLines/>
        <w:jc w:val="both"/>
        <w:rPr>
          <w:rFonts w:cs="Tahoma"/>
          <w:bCs/>
          <w:sz w:val="20"/>
          <w:szCs w:val="20"/>
        </w:rPr>
      </w:pPr>
      <w:r w:rsidRPr="007E6EB3">
        <w:rPr>
          <w:rFonts w:cs="Tahoma"/>
          <w:bCs/>
          <w:sz w:val="20"/>
          <w:szCs w:val="20"/>
        </w:rPr>
        <w:t>Javno podjetje</w:t>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p>
    <w:p w14:paraId="52897FF0" w14:textId="77777777" w:rsidR="00A906B8" w:rsidRDefault="007E6EB3" w:rsidP="00FB2203">
      <w:pPr>
        <w:keepNext/>
        <w:keepLines/>
        <w:jc w:val="both"/>
        <w:rPr>
          <w:rFonts w:cs="Tahoma"/>
          <w:sz w:val="20"/>
          <w:szCs w:val="20"/>
        </w:rPr>
      </w:pPr>
      <w:r w:rsidRPr="007E6EB3">
        <w:rPr>
          <w:rFonts w:cs="Tahoma"/>
          <w:bCs/>
          <w:sz w:val="20"/>
          <w:szCs w:val="20"/>
        </w:rPr>
        <w:t xml:space="preserve">Ljubljanska parkirišča in tržnice, </w:t>
      </w:r>
      <w:r w:rsidRPr="007E6EB3">
        <w:rPr>
          <w:rFonts w:cs="Tahoma"/>
          <w:sz w:val="20"/>
          <w:szCs w:val="20"/>
        </w:rPr>
        <w:t>d.o.o.</w:t>
      </w:r>
      <w:r w:rsidRPr="007E6EB3">
        <w:rPr>
          <w:rFonts w:cs="Tahoma"/>
          <w:sz w:val="20"/>
          <w:szCs w:val="20"/>
        </w:rPr>
        <w:tab/>
      </w:r>
    </w:p>
    <w:p w14:paraId="78904157" w14:textId="48391FE5" w:rsidR="007E6EB3" w:rsidRPr="007E6EB3" w:rsidRDefault="007E6EB3" w:rsidP="00FB2203">
      <w:pPr>
        <w:keepNext/>
        <w:keepLines/>
        <w:jc w:val="both"/>
        <w:rPr>
          <w:rFonts w:cs="Tahoma"/>
          <w:sz w:val="20"/>
          <w:szCs w:val="20"/>
        </w:rPr>
      </w:pPr>
      <w:r w:rsidRPr="007E6EB3">
        <w:rPr>
          <w:rFonts w:cs="Tahoma"/>
          <w:sz w:val="20"/>
          <w:szCs w:val="20"/>
        </w:rPr>
        <w:tab/>
      </w:r>
    </w:p>
    <w:p w14:paraId="27CF8B00" w14:textId="0711483F" w:rsidR="00642794" w:rsidRDefault="00A906B8" w:rsidP="00642794">
      <w:pPr>
        <w:keepNext/>
        <w:keepLines/>
        <w:jc w:val="both"/>
        <w:rPr>
          <w:rFonts w:cs="Tahoma"/>
          <w:sz w:val="20"/>
          <w:szCs w:val="20"/>
        </w:rPr>
      </w:pPr>
      <w:r>
        <w:rPr>
          <w:rFonts w:cs="Tahoma"/>
          <w:sz w:val="20"/>
          <w:szCs w:val="20"/>
        </w:rPr>
        <w:t>D</w:t>
      </w:r>
      <w:r w:rsidR="007E6EB3" w:rsidRPr="007E6EB3">
        <w:rPr>
          <w:rFonts w:cs="Tahoma"/>
          <w:sz w:val="20"/>
          <w:szCs w:val="20"/>
        </w:rPr>
        <w:t xml:space="preserve">irektor mag. </w:t>
      </w:r>
      <w:r w:rsidR="00D27AF2">
        <w:rPr>
          <w:rFonts w:cs="Tahoma"/>
          <w:sz w:val="20"/>
          <w:szCs w:val="20"/>
        </w:rPr>
        <w:t>Bojan Babič</w:t>
      </w:r>
    </w:p>
    <w:p w14:paraId="3D0D5A26" w14:textId="444845A9" w:rsidR="00642794" w:rsidRDefault="00642794" w:rsidP="00642794">
      <w:pPr>
        <w:keepNext/>
        <w:keepLines/>
        <w:jc w:val="both"/>
        <w:rPr>
          <w:rFonts w:cs="Tahoma"/>
          <w:sz w:val="20"/>
          <w:szCs w:val="20"/>
        </w:rPr>
      </w:pPr>
    </w:p>
    <w:p w14:paraId="7E6148BE" w14:textId="20DE25B4" w:rsidR="00642794" w:rsidRDefault="00642794" w:rsidP="00642794">
      <w:pPr>
        <w:keepNext/>
        <w:keepLines/>
        <w:jc w:val="both"/>
        <w:rPr>
          <w:rFonts w:cs="Tahoma"/>
          <w:sz w:val="20"/>
          <w:szCs w:val="20"/>
        </w:rPr>
      </w:pPr>
    </w:p>
    <w:p w14:paraId="0559236A" w14:textId="47B055C0" w:rsidR="003A36A2" w:rsidRDefault="003A36A2" w:rsidP="00642794">
      <w:pPr>
        <w:keepNext/>
        <w:keepLines/>
        <w:jc w:val="both"/>
        <w:rPr>
          <w:rFonts w:cs="Tahoma"/>
          <w:sz w:val="20"/>
          <w:szCs w:val="20"/>
        </w:rPr>
      </w:pPr>
    </w:p>
    <w:p w14:paraId="52D68216" w14:textId="0A496FF2" w:rsidR="003A36A2" w:rsidRDefault="003A36A2" w:rsidP="00642794">
      <w:pPr>
        <w:keepNext/>
        <w:keepLines/>
        <w:jc w:val="both"/>
        <w:rPr>
          <w:rFonts w:cs="Tahoma"/>
          <w:sz w:val="20"/>
          <w:szCs w:val="20"/>
        </w:rPr>
      </w:pPr>
    </w:p>
    <w:p w14:paraId="3E58443F" w14:textId="5B3EFA9A" w:rsidR="003A36A2" w:rsidRDefault="003A36A2" w:rsidP="00642794">
      <w:pPr>
        <w:keepNext/>
        <w:keepLines/>
        <w:jc w:val="both"/>
        <w:rPr>
          <w:rFonts w:cs="Tahoma"/>
          <w:sz w:val="20"/>
          <w:szCs w:val="20"/>
        </w:rPr>
      </w:pPr>
    </w:p>
    <w:p w14:paraId="1A20DE5C" w14:textId="79FF1EEC" w:rsidR="003A36A2" w:rsidRDefault="003A36A2" w:rsidP="00642794">
      <w:pPr>
        <w:keepNext/>
        <w:keepLines/>
        <w:jc w:val="both"/>
        <w:rPr>
          <w:rFonts w:cs="Tahoma"/>
          <w:sz w:val="20"/>
          <w:szCs w:val="20"/>
        </w:rPr>
      </w:pPr>
    </w:p>
    <w:p w14:paraId="4B524A15" w14:textId="2EF0D555" w:rsidR="003A36A2" w:rsidRDefault="003A36A2" w:rsidP="00642794">
      <w:pPr>
        <w:keepNext/>
        <w:keepLines/>
        <w:jc w:val="both"/>
        <w:rPr>
          <w:rFonts w:cs="Tahoma"/>
          <w:sz w:val="20"/>
          <w:szCs w:val="20"/>
        </w:rPr>
      </w:pPr>
    </w:p>
    <w:p w14:paraId="6834DF37" w14:textId="4F6429CE" w:rsidR="003A36A2" w:rsidRDefault="003A36A2" w:rsidP="00642794">
      <w:pPr>
        <w:keepNext/>
        <w:keepLines/>
        <w:jc w:val="both"/>
        <w:rPr>
          <w:rFonts w:cs="Tahoma"/>
          <w:sz w:val="20"/>
          <w:szCs w:val="20"/>
        </w:rPr>
      </w:pPr>
    </w:p>
    <w:p w14:paraId="50A4A218" w14:textId="56EB5FE3" w:rsidR="003A36A2" w:rsidRDefault="003A36A2" w:rsidP="00642794">
      <w:pPr>
        <w:keepNext/>
        <w:keepLines/>
        <w:jc w:val="both"/>
        <w:rPr>
          <w:rFonts w:cs="Tahoma"/>
          <w:sz w:val="20"/>
          <w:szCs w:val="20"/>
        </w:rPr>
      </w:pPr>
    </w:p>
    <w:p w14:paraId="1ECA7A42" w14:textId="58C0F3F1" w:rsidR="003A36A2" w:rsidRDefault="003A36A2" w:rsidP="00642794">
      <w:pPr>
        <w:keepNext/>
        <w:keepLines/>
        <w:jc w:val="both"/>
        <w:rPr>
          <w:rFonts w:cs="Tahoma"/>
          <w:sz w:val="20"/>
          <w:szCs w:val="20"/>
        </w:rPr>
      </w:pPr>
    </w:p>
    <w:p w14:paraId="7D5B46B4" w14:textId="31B465A5" w:rsidR="003A36A2" w:rsidRDefault="003A36A2" w:rsidP="00642794">
      <w:pPr>
        <w:keepNext/>
        <w:keepLines/>
        <w:jc w:val="both"/>
        <w:rPr>
          <w:rFonts w:cs="Tahoma"/>
          <w:sz w:val="20"/>
          <w:szCs w:val="20"/>
        </w:rPr>
      </w:pPr>
    </w:p>
    <w:p w14:paraId="70AC4753" w14:textId="77777777" w:rsidR="003A36A2" w:rsidRDefault="003A36A2" w:rsidP="00642794">
      <w:pPr>
        <w:keepNext/>
        <w:keepLines/>
        <w:jc w:val="both"/>
        <w:rPr>
          <w:rFonts w:cs="Tahoma"/>
          <w:sz w:val="20"/>
          <w:szCs w:val="20"/>
        </w:rPr>
      </w:pPr>
    </w:p>
    <w:p w14:paraId="5F843350" w14:textId="2D94F95F" w:rsidR="00904EDB" w:rsidRDefault="00904EDB" w:rsidP="00642794">
      <w:pPr>
        <w:keepNext/>
        <w:keepLines/>
        <w:jc w:val="both"/>
        <w:rPr>
          <w:rFonts w:cs="Tahoma"/>
          <w:sz w:val="20"/>
          <w:szCs w:val="20"/>
        </w:rPr>
      </w:pPr>
    </w:p>
    <w:p w14:paraId="472F6CA1" w14:textId="01674265" w:rsidR="007607C2" w:rsidRDefault="007607C2" w:rsidP="00642794">
      <w:pPr>
        <w:keepNext/>
        <w:keepLines/>
        <w:jc w:val="both"/>
        <w:rPr>
          <w:rFonts w:cs="Tahoma"/>
          <w:sz w:val="20"/>
          <w:szCs w:val="20"/>
        </w:rPr>
      </w:pPr>
    </w:p>
    <w:p w14:paraId="716AD15D" w14:textId="29EED13A" w:rsidR="007607C2" w:rsidRDefault="007607C2" w:rsidP="00642794">
      <w:pPr>
        <w:keepNext/>
        <w:keepLines/>
        <w:jc w:val="both"/>
        <w:rPr>
          <w:rFonts w:cs="Tahoma"/>
          <w:sz w:val="20"/>
          <w:szCs w:val="20"/>
        </w:rPr>
      </w:pPr>
    </w:p>
    <w:p w14:paraId="49DD676D" w14:textId="4DD593C4" w:rsidR="007607C2" w:rsidRDefault="007607C2" w:rsidP="00642794">
      <w:pPr>
        <w:keepNext/>
        <w:keepLines/>
        <w:jc w:val="both"/>
        <w:rPr>
          <w:rFonts w:cs="Tahoma"/>
          <w:sz w:val="20"/>
          <w:szCs w:val="20"/>
        </w:rPr>
      </w:pPr>
    </w:p>
    <w:p w14:paraId="1592B7DF" w14:textId="38A4AE8B" w:rsidR="007607C2" w:rsidRDefault="007607C2" w:rsidP="00642794">
      <w:pPr>
        <w:keepNext/>
        <w:keepLines/>
        <w:jc w:val="both"/>
        <w:rPr>
          <w:rFonts w:cs="Tahoma"/>
          <w:sz w:val="20"/>
          <w:szCs w:val="20"/>
        </w:rPr>
      </w:pPr>
    </w:p>
    <w:p w14:paraId="20C8DDBE" w14:textId="54EF944B" w:rsidR="007607C2" w:rsidRDefault="007607C2" w:rsidP="00642794">
      <w:pPr>
        <w:keepNext/>
        <w:keepLines/>
        <w:jc w:val="both"/>
        <w:rPr>
          <w:rFonts w:cs="Tahoma"/>
          <w:sz w:val="20"/>
          <w:szCs w:val="20"/>
        </w:rPr>
      </w:pPr>
    </w:p>
    <w:p w14:paraId="0618EC06" w14:textId="05234F71" w:rsidR="007607C2" w:rsidRDefault="007607C2" w:rsidP="00642794">
      <w:pPr>
        <w:keepNext/>
        <w:keepLines/>
        <w:jc w:val="both"/>
        <w:rPr>
          <w:rFonts w:cs="Tahoma"/>
          <w:sz w:val="20"/>
          <w:szCs w:val="20"/>
        </w:rPr>
      </w:pPr>
    </w:p>
    <w:p w14:paraId="36AB4A70" w14:textId="645380DA" w:rsidR="007607C2" w:rsidRDefault="007607C2" w:rsidP="00642794">
      <w:pPr>
        <w:keepNext/>
        <w:keepLines/>
        <w:jc w:val="both"/>
        <w:rPr>
          <w:rFonts w:cs="Tahoma"/>
          <w:sz w:val="20"/>
          <w:szCs w:val="20"/>
        </w:rPr>
      </w:pPr>
    </w:p>
    <w:p w14:paraId="7283270D" w14:textId="3617F4AE" w:rsidR="007607C2" w:rsidRDefault="007607C2" w:rsidP="00642794">
      <w:pPr>
        <w:keepNext/>
        <w:keepLines/>
        <w:jc w:val="both"/>
        <w:rPr>
          <w:rFonts w:cs="Tahoma"/>
          <w:sz w:val="20"/>
          <w:szCs w:val="20"/>
        </w:rPr>
      </w:pPr>
    </w:p>
    <w:p w14:paraId="501294F2" w14:textId="73E8EAAB" w:rsidR="00AC6123" w:rsidRDefault="00AC6123" w:rsidP="00642794">
      <w:pPr>
        <w:keepNext/>
        <w:keepLines/>
        <w:jc w:val="both"/>
        <w:rPr>
          <w:rFonts w:cs="Tahoma"/>
          <w:sz w:val="20"/>
          <w:szCs w:val="20"/>
        </w:rPr>
      </w:pPr>
    </w:p>
    <w:p w14:paraId="497F8B65" w14:textId="3D138379" w:rsidR="00AC6123" w:rsidRDefault="00AC6123" w:rsidP="00642794">
      <w:pPr>
        <w:keepNext/>
        <w:keepLines/>
        <w:jc w:val="both"/>
        <w:rPr>
          <w:rFonts w:cs="Tahoma"/>
          <w:sz w:val="20"/>
          <w:szCs w:val="20"/>
        </w:rPr>
      </w:pPr>
    </w:p>
    <w:p w14:paraId="30A7945F" w14:textId="27F3CB11" w:rsidR="00AC6123" w:rsidRDefault="00AC6123" w:rsidP="00642794">
      <w:pPr>
        <w:keepNext/>
        <w:keepLines/>
        <w:jc w:val="both"/>
        <w:rPr>
          <w:rFonts w:cs="Tahoma"/>
          <w:sz w:val="20"/>
          <w:szCs w:val="20"/>
        </w:rPr>
      </w:pPr>
    </w:p>
    <w:p w14:paraId="4EC21AC0" w14:textId="07890DD9" w:rsidR="00AC6123" w:rsidRDefault="00AC6123" w:rsidP="00642794">
      <w:pPr>
        <w:keepNext/>
        <w:keepLines/>
        <w:jc w:val="both"/>
        <w:rPr>
          <w:rFonts w:cs="Tahoma"/>
          <w:sz w:val="20"/>
          <w:szCs w:val="20"/>
        </w:rPr>
      </w:pPr>
    </w:p>
    <w:p w14:paraId="2FE4E5FF" w14:textId="7B5828E5" w:rsidR="00AC6123" w:rsidRDefault="00AC6123" w:rsidP="00642794">
      <w:pPr>
        <w:keepNext/>
        <w:keepLines/>
        <w:jc w:val="both"/>
        <w:rPr>
          <w:rFonts w:cs="Tahoma"/>
          <w:sz w:val="20"/>
          <w:szCs w:val="20"/>
        </w:rPr>
      </w:pPr>
    </w:p>
    <w:p w14:paraId="0025E16A" w14:textId="48455BAD" w:rsidR="00AC6123" w:rsidRDefault="00AC6123" w:rsidP="00642794">
      <w:pPr>
        <w:keepNext/>
        <w:keepLines/>
        <w:jc w:val="both"/>
        <w:rPr>
          <w:rFonts w:cs="Tahoma"/>
          <w:sz w:val="20"/>
          <w:szCs w:val="20"/>
        </w:rPr>
      </w:pPr>
    </w:p>
    <w:p w14:paraId="27DAD038" w14:textId="1072CA71" w:rsidR="00AC6123" w:rsidRDefault="00AC6123" w:rsidP="00642794">
      <w:pPr>
        <w:keepNext/>
        <w:keepLines/>
        <w:jc w:val="both"/>
        <w:rPr>
          <w:rFonts w:cs="Tahoma"/>
          <w:sz w:val="20"/>
          <w:szCs w:val="20"/>
        </w:rPr>
      </w:pPr>
    </w:p>
    <w:p w14:paraId="1ECCF937" w14:textId="3881743E" w:rsidR="00AC6123" w:rsidRDefault="00AC6123" w:rsidP="00642794">
      <w:pPr>
        <w:keepNext/>
        <w:keepLines/>
        <w:jc w:val="both"/>
        <w:rPr>
          <w:rFonts w:cs="Tahoma"/>
          <w:sz w:val="20"/>
          <w:szCs w:val="20"/>
        </w:rPr>
      </w:pPr>
    </w:p>
    <w:p w14:paraId="59555061" w14:textId="38F97B9F" w:rsidR="00AC6123" w:rsidRDefault="00AC6123" w:rsidP="00642794">
      <w:pPr>
        <w:keepNext/>
        <w:keepLines/>
        <w:jc w:val="both"/>
        <w:rPr>
          <w:rFonts w:cs="Tahoma"/>
          <w:sz w:val="20"/>
          <w:szCs w:val="20"/>
        </w:rPr>
      </w:pPr>
    </w:p>
    <w:p w14:paraId="56084931" w14:textId="77777777" w:rsidR="00AC6123" w:rsidRDefault="00AC6123" w:rsidP="00642794">
      <w:pPr>
        <w:keepNext/>
        <w:keepLines/>
        <w:jc w:val="both"/>
        <w:rPr>
          <w:rFonts w:cs="Tahoma"/>
          <w:sz w:val="20"/>
          <w:szCs w:val="20"/>
        </w:rPr>
      </w:pPr>
    </w:p>
    <w:p w14:paraId="7901F04C" w14:textId="77777777" w:rsidR="007607C2" w:rsidRDefault="007607C2" w:rsidP="00642794">
      <w:pPr>
        <w:keepNext/>
        <w:keepLines/>
        <w:jc w:val="both"/>
        <w:rPr>
          <w:rFonts w:cs="Tahoma"/>
          <w:sz w:val="20"/>
          <w:szCs w:val="20"/>
        </w:rPr>
      </w:pPr>
    </w:p>
    <w:p w14:paraId="7B6AFC2B" w14:textId="77777777" w:rsidR="00904EDB" w:rsidRDefault="00904EDB" w:rsidP="00642794">
      <w:pPr>
        <w:keepNext/>
        <w:keepLines/>
        <w:jc w:val="both"/>
        <w:rPr>
          <w:rFonts w:cs="Tahoma"/>
          <w:sz w:val="20"/>
          <w:szCs w:val="20"/>
        </w:rPr>
      </w:pPr>
    </w:p>
    <w:p w14:paraId="347609E3" w14:textId="77777777" w:rsidR="00642794" w:rsidRPr="00642794" w:rsidRDefault="00642794" w:rsidP="00642794">
      <w:pPr>
        <w:keepNext/>
        <w:keepLines/>
        <w:jc w:val="both"/>
        <w:rPr>
          <w:rFonts w:cs="Tahoma"/>
          <w:sz w:val="20"/>
          <w:szCs w:val="20"/>
        </w:rPr>
      </w:pPr>
    </w:p>
    <w:p w14:paraId="55635000" w14:textId="4C999D2D" w:rsidR="008B479F" w:rsidRPr="008B479F" w:rsidRDefault="008B479F" w:rsidP="00FB2203">
      <w:pPr>
        <w:keepNext/>
        <w:keepLines/>
        <w:spacing w:after="200" w:line="276" w:lineRule="auto"/>
        <w:rPr>
          <w:rFonts w:cs="Tahoma"/>
          <w:sz w:val="20"/>
          <w:szCs w:val="20"/>
        </w:rPr>
      </w:pPr>
      <w:r w:rsidRPr="008B479F">
        <w:rPr>
          <w:rFonts w:cs="Tahoma"/>
          <w:sz w:val="20"/>
          <w:szCs w:val="20"/>
        </w:rPr>
        <w:t>Prilog</w:t>
      </w:r>
      <w:r w:rsidR="00AA0D43">
        <w:rPr>
          <w:rFonts w:cs="Tahoma"/>
          <w:sz w:val="20"/>
          <w:szCs w:val="20"/>
        </w:rPr>
        <w:t>i</w:t>
      </w:r>
      <w:r w:rsidRPr="008B479F">
        <w:rPr>
          <w:rFonts w:cs="Tahoma"/>
          <w:sz w:val="20"/>
          <w:szCs w:val="20"/>
        </w:rPr>
        <w:t>:</w:t>
      </w:r>
    </w:p>
    <w:p w14:paraId="5E00F274" w14:textId="6AC05783" w:rsidR="007C6A04" w:rsidRPr="00AA0D43" w:rsidRDefault="007C6A04" w:rsidP="00FB2203">
      <w:pPr>
        <w:pStyle w:val="Odstavekseznama"/>
        <w:keepNext/>
        <w:keepLines/>
        <w:numPr>
          <w:ilvl w:val="0"/>
          <w:numId w:val="30"/>
        </w:numPr>
        <w:rPr>
          <w:rFonts w:ascii="Tahoma" w:hAnsi="Tahoma" w:cs="Tahoma"/>
        </w:rPr>
      </w:pPr>
      <w:r w:rsidRPr="00AA0D43">
        <w:rPr>
          <w:rFonts w:ascii="Tahoma" w:hAnsi="Tahoma" w:cs="Tahoma"/>
        </w:rPr>
        <w:t xml:space="preserve">Priloga št. 1: </w:t>
      </w:r>
      <w:r w:rsidR="00BC4C2D">
        <w:rPr>
          <w:rFonts w:ascii="Tahoma" w:hAnsi="Tahoma" w:cs="Tahoma"/>
        </w:rPr>
        <w:t>p</w:t>
      </w:r>
      <w:r w:rsidRPr="00AA0D43">
        <w:rPr>
          <w:rFonts w:ascii="Tahoma" w:hAnsi="Tahoma" w:cs="Tahoma"/>
        </w:rPr>
        <w:t xml:space="preserve">onudba </w:t>
      </w:r>
      <w:r w:rsidR="00FB2203">
        <w:rPr>
          <w:rFonts w:ascii="Tahoma" w:hAnsi="Tahoma" w:cs="Tahoma"/>
        </w:rPr>
        <w:t>izvajalca</w:t>
      </w:r>
      <w:r w:rsidR="008B479F" w:rsidRPr="00AA0D43">
        <w:rPr>
          <w:rFonts w:ascii="Tahoma" w:hAnsi="Tahoma" w:cs="Tahoma"/>
        </w:rPr>
        <w:t>, št. _____</w:t>
      </w:r>
      <w:r w:rsidR="00642794">
        <w:rPr>
          <w:rFonts w:ascii="Tahoma" w:hAnsi="Tahoma" w:cs="Tahoma"/>
        </w:rPr>
        <w:t xml:space="preserve"> </w:t>
      </w:r>
      <w:r w:rsidR="00BC4C2D">
        <w:rPr>
          <w:rFonts w:ascii="Tahoma" w:hAnsi="Tahoma" w:cs="Tahoma"/>
        </w:rPr>
        <w:t xml:space="preserve">podan </w:t>
      </w:r>
      <w:r w:rsidR="008B479F" w:rsidRPr="00AA0D43">
        <w:rPr>
          <w:rFonts w:ascii="Tahoma" w:hAnsi="Tahoma" w:cs="Tahoma"/>
        </w:rPr>
        <w:t>z dne __________;</w:t>
      </w:r>
    </w:p>
    <w:p w14:paraId="3D1B150D" w14:textId="05A72664" w:rsidR="00376838" w:rsidRPr="00376838" w:rsidRDefault="007C6A04" w:rsidP="00FB2203">
      <w:pPr>
        <w:pStyle w:val="Odstavekseznama"/>
        <w:keepNext/>
        <w:keepLines/>
        <w:numPr>
          <w:ilvl w:val="0"/>
          <w:numId w:val="30"/>
        </w:numPr>
      </w:pPr>
      <w:r w:rsidRPr="00AA0D43">
        <w:rPr>
          <w:rFonts w:ascii="Tahoma" w:hAnsi="Tahoma" w:cs="Tahoma"/>
        </w:rPr>
        <w:t xml:space="preserve">Priloga št. 2: </w:t>
      </w:r>
      <w:r w:rsidR="00BC4C2D">
        <w:rPr>
          <w:rFonts w:ascii="Tahoma" w:hAnsi="Tahoma" w:cs="Tahoma"/>
        </w:rPr>
        <w:t>p</w:t>
      </w:r>
      <w:r w:rsidRPr="00AA0D43">
        <w:rPr>
          <w:rFonts w:ascii="Tahoma" w:hAnsi="Tahoma" w:cs="Tahoma"/>
        </w:rPr>
        <w:t xml:space="preserve">onudbeni predračun </w:t>
      </w:r>
      <w:r w:rsidR="00FB2203">
        <w:rPr>
          <w:rFonts w:ascii="Tahoma" w:hAnsi="Tahoma" w:cs="Tahoma"/>
        </w:rPr>
        <w:t>izvajalca</w:t>
      </w:r>
      <w:r w:rsidRPr="00AA0D43">
        <w:rPr>
          <w:rFonts w:ascii="Tahoma" w:hAnsi="Tahoma" w:cs="Tahoma"/>
        </w:rPr>
        <w:t xml:space="preserve">, št. _____ </w:t>
      </w:r>
      <w:r w:rsidR="00BC4C2D" w:rsidRPr="00AA0D43">
        <w:rPr>
          <w:rFonts w:ascii="Tahoma" w:hAnsi="Tahoma" w:cs="Tahoma"/>
        </w:rPr>
        <w:t xml:space="preserve">z dne </w:t>
      </w:r>
      <w:r w:rsidRPr="00AA0D43">
        <w:rPr>
          <w:rFonts w:ascii="Tahoma" w:hAnsi="Tahoma" w:cs="Tahoma"/>
        </w:rPr>
        <w:t>_______;</w:t>
      </w:r>
    </w:p>
    <w:p w14:paraId="52F20B68" w14:textId="10CE4415" w:rsidR="003A36A2" w:rsidRDefault="00376838" w:rsidP="00376838">
      <w:pPr>
        <w:pStyle w:val="Odstavekseznama"/>
        <w:keepNext/>
        <w:keepLines/>
        <w:numPr>
          <w:ilvl w:val="0"/>
          <w:numId w:val="30"/>
        </w:numPr>
        <w:rPr>
          <w:rFonts w:ascii="Tahoma" w:hAnsi="Tahoma" w:cs="Tahoma"/>
        </w:rPr>
      </w:pPr>
      <w:r w:rsidRPr="00AA0D43">
        <w:rPr>
          <w:rFonts w:ascii="Tahoma" w:hAnsi="Tahoma" w:cs="Tahoma"/>
        </w:rPr>
        <w:t xml:space="preserve">Priloga št. </w:t>
      </w:r>
      <w:r>
        <w:rPr>
          <w:rFonts w:ascii="Tahoma" w:hAnsi="Tahoma" w:cs="Tahoma"/>
        </w:rPr>
        <w:t>3</w:t>
      </w:r>
      <w:r w:rsidRPr="00AA0D43">
        <w:rPr>
          <w:rFonts w:ascii="Tahoma" w:hAnsi="Tahoma" w:cs="Tahoma"/>
        </w:rPr>
        <w:t xml:space="preserve">: </w:t>
      </w:r>
      <w:r>
        <w:rPr>
          <w:rFonts w:ascii="Tahoma" w:hAnsi="Tahoma" w:cs="Tahoma"/>
        </w:rPr>
        <w:t>Tehnična specifikacija javnega naročila LPT-49/25.</w:t>
      </w:r>
    </w:p>
    <w:p w14:paraId="529A9EE3" w14:textId="0DD61C4F" w:rsidR="00376838" w:rsidRPr="00321BB4" w:rsidRDefault="003A36A2" w:rsidP="007607C2">
      <w:pPr>
        <w:spacing w:after="200" w:line="276" w:lineRule="auto"/>
        <w:rPr>
          <w:rFonts w:cs="Tahoma"/>
        </w:rPr>
      </w:pPr>
      <w:r>
        <w:rPr>
          <w:rFonts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575FF" w:rsidRPr="00716A89" w14:paraId="18657764" w14:textId="77777777" w:rsidTr="00E06587">
        <w:tc>
          <w:tcPr>
            <w:tcW w:w="599" w:type="dxa"/>
            <w:tcBorders>
              <w:top w:val="single" w:sz="4" w:space="0" w:color="auto"/>
              <w:bottom w:val="single" w:sz="4" w:space="0" w:color="auto"/>
              <w:right w:val="nil"/>
            </w:tcBorders>
          </w:tcPr>
          <w:p w14:paraId="2E5ECC1E" w14:textId="169906BA" w:rsidR="00452064" w:rsidRPr="00716A89" w:rsidRDefault="00306BCE" w:rsidP="00FB2203">
            <w:pPr>
              <w:keepNext/>
              <w:keepLines/>
              <w:jc w:val="both"/>
              <w:rPr>
                <w:rFonts w:cs="Tahoma"/>
                <w:sz w:val="20"/>
                <w:szCs w:val="20"/>
              </w:rPr>
            </w:pPr>
            <w:r>
              <w:lastRenderedPageBreak/>
              <w:br w:type="page"/>
            </w:r>
          </w:p>
          <w:p w14:paraId="05C977AA" w14:textId="77777777" w:rsidR="000575FF" w:rsidRPr="00716A89" w:rsidRDefault="000575FF" w:rsidP="00FB2203">
            <w:pPr>
              <w:keepNext/>
              <w:keepLines/>
              <w:jc w:val="both"/>
              <w:rPr>
                <w:rFonts w:cs="Tahoma"/>
                <w:sz w:val="20"/>
                <w:szCs w:val="20"/>
              </w:rPr>
            </w:pPr>
            <w:r w:rsidRPr="00716A89">
              <w:rPr>
                <w:rFonts w:cs="Tahoma"/>
                <w:sz w:val="20"/>
                <w:szCs w:val="20"/>
              </w:rPr>
              <w:br w:type="page"/>
            </w:r>
            <w:r w:rsidRPr="00716A89">
              <w:rPr>
                <w:rFonts w:cs="Tahoma"/>
                <w:sz w:val="20"/>
                <w:szCs w:val="20"/>
              </w:rPr>
              <w:br w:type="page"/>
            </w:r>
            <w:r w:rsidRPr="00716A89">
              <w:rPr>
                <w:rFonts w:cs="Tahoma"/>
                <w:sz w:val="20"/>
                <w:szCs w:val="20"/>
              </w:rPr>
              <w:br w:type="page"/>
              <w:t xml:space="preserve">      </w:t>
            </w:r>
          </w:p>
        </w:tc>
        <w:tc>
          <w:tcPr>
            <w:tcW w:w="7653" w:type="dxa"/>
            <w:tcBorders>
              <w:top w:val="single" w:sz="4" w:space="0" w:color="auto"/>
              <w:left w:val="nil"/>
              <w:bottom w:val="single" w:sz="4" w:space="0" w:color="auto"/>
            </w:tcBorders>
          </w:tcPr>
          <w:p w14:paraId="1D00634A" w14:textId="77777777" w:rsidR="000575FF" w:rsidRPr="00716A89" w:rsidRDefault="00C91129" w:rsidP="00FB2203">
            <w:pPr>
              <w:keepNext/>
              <w:keepLines/>
              <w:jc w:val="both"/>
              <w:rPr>
                <w:rFonts w:cs="Tahoma"/>
                <w:sz w:val="20"/>
                <w:szCs w:val="20"/>
              </w:rPr>
            </w:pPr>
            <w:r w:rsidRPr="00716A89">
              <w:rPr>
                <w:rFonts w:cs="Tahoma"/>
                <w:sz w:val="20"/>
                <w:szCs w:val="20"/>
              </w:rPr>
              <w:t>MENIČNA IZJAVA</w:t>
            </w:r>
            <w:r w:rsidR="000575FF" w:rsidRPr="00716A89">
              <w:rPr>
                <w:rFonts w:cs="Tahoma"/>
                <w:sz w:val="20"/>
                <w:szCs w:val="20"/>
              </w:rPr>
              <w:t xml:space="preserve"> ZA ZAVAROVANJE DOBRE IZVEDBE OBVEZNOSTI </w:t>
            </w:r>
            <w:r w:rsidR="005B6DD1">
              <w:rPr>
                <w:rFonts w:cs="Tahoma"/>
                <w:sz w:val="20"/>
                <w:szCs w:val="20"/>
              </w:rPr>
              <w:t>IZ OKVIRNEGA SPORAZUMA</w:t>
            </w:r>
          </w:p>
        </w:tc>
        <w:tc>
          <w:tcPr>
            <w:tcW w:w="912" w:type="dxa"/>
            <w:tcBorders>
              <w:top w:val="single" w:sz="4" w:space="0" w:color="auto"/>
              <w:bottom w:val="single" w:sz="4" w:space="0" w:color="auto"/>
              <w:right w:val="nil"/>
            </w:tcBorders>
          </w:tcPr>
          <w:p w14:paraId="32EDE001" w14:textId="77777777" w:rsidR="000575FF" w:rsidRPr="00716A89" w:rsidRDefault="00A277B0" w:rsidP="00FB2203">
            <w:pPr>
              <w:keepNext/>
              <w:keepLines/>
              <w:jc w:val="both"/>
              <w:rPr>
                <w:rFonts w:cs="Tahoma"/>
                <w:b/>
                <w:sz w:val="20"/>
                <w:szCs w:val="20"/>
              </w:rPr>
            </w:pPr>
            <w:r w:rsidRPr="00716A89">
              <w:rPr>
                <w:rFonts w:cs="Tahoma"/>
                <w:b/>
                <w:i/>
                <w:sz w:val="20"/>
                <w:szCs w:val="20"/>
              </w:rPr>
              <w:t>P</w:t>
            </w:r>
            <w:r w:rsidR="000575FF" w:rsidRPr="00716A89">
              <w:rPr>
                <w:rFonts w:cs="Tahoma"/>
                <w:b/>
                <w:i/>
                <w:sz w:val="20"/>
                <w:szCs w:val="20"/>
              </w:rPr>
              <w:t xml:space="preserve">riloga </w:t>
            </w:r>
          </w:p>
        </w:tc>
        <w:tc>
          <w:tcPr>
            <w:tcW w:w="551" w:type="dxa"/>
            <w:tcBorders>
              <w:top w:val="single" w:sz="4" w:space="0" w:color="auto"/>
              <w:left w:val="nil"/>
              <w:bottom w:val="single" w:sz="4" w:space="0" w:color="auto"/>
            </w:tcBorders>
          </w:tcPr>
          <w:p w14:paraId="6AB76332" w14:textId="0C7C3947" w:rsidR="000575FF" w:rsidRPr="00716A89" w:rsidRDefault="00837CE2" w:rsidP="00FB2203">
            <w:pPr>
              <w:keepNext/>
              <w:keepLines/>
              <w:jc w:val="both"/>
              <w:rPr>
                <w:rFonts w:cs="Tahoma"/>
                <w:b/>
                <w:i/>
                <w:sz w:val="20"/>
                <w:szCs w:val="20"/>
              </w:rPr>
            </w:pPr>
            <w:r>
              <w:rPr>
                <w:rFonts w:cs="Tahoma"/>
                <w:b/>
                <w:i/>
                <w:sz w:val="20"/>
                <w:szCs w:val="20"/>
              </w:rPr>
              <w:t>10</w:t>
            </w:r>
          </w:p>
        </w:tc>
      </w:tr>
    </w:tbl>
    <w:p w14:paraId="07A20555" w14:textId="77777777" w:rsidR="000575FF" w:rsidRPr="00716A89" w:rsidRDefault="000575FF" w:rsidP="00FB2203">
      <w:pPr>
        <w:keepNext/>
        <w:keepLines/>
        <w:jc w:val="both"/>
        <w:rPr>
          <w:rFonts w:cs="Tahoma"/>
          <w:sz w:val="20"/>
          <w:szCs w:val="20"/>
        </w:rPr>
      </w:pPr>
    </w:p>
    <w:p w14:paraId="6DB344B9" w14:textId="3D8A8314" w:rsidR="000575FF" w:rsidRPr="00716A89" w:rsidRDefault="00F96130" w:rsidP="00FB2203">
      <w:pPr>
        <w:keepNext/>
        <w:keepLines/>
        <w:jc w:val="both"/>
        <w:rPr>
          <w:rFonts w:cs="Tahoma"/>
          <w:sz w:val="20"/>
          <w:szCs w:val="20"/>
        </w:rPr>
      </w:pPr>
      <w:r>
        <w:rPr>
          <w:rFonts w:cs="Tahoma"/>
          <w:sz w:val="20"/>
          <w:szCs w:val="20"/>
        </w:rPr>
        <w:t>Izvajalec</w:t>
      </w:r>
      <w:r w:rsidR="000575FF" w:rsidRPr="00716A89">
        <w:rPr>
          <w:rFonts w:cs="Tahoma"/>
          <w:sz w:val="20"/>
          <w:szCs w:val="20"/>
          <w:lang w:val="x-none"/>
        </w:rPr>
        <w:t>:</w:t>
      </w:r>
      <w:r w:rsidR="0081516A" w:rsidRPr="00716A89">
        <w:rPr>
          <w:rFonts w:cs="Tahoma"/>
          <w:sz w:val="20"/>
          <w:szCs w:val="20"/>
        </w:rPr>
        <w:t xml:space="preserve">                                                                                                                                                                                                                                                                                                                                               </w:t>
      </w:r>
    </w:p>
    <w:p w14:paraId="11606BEA" w14:textId="77777777" w:rsidR="002D450B" w:rsidRPr="00716A89" w:rsidRDefault="00FA2487" w:rsidP="00FB2203">
      <w:pPr>
        <w:keepNext/>
        <w:keepLines/>
        <w:jc w:val="both"/>
        <w:rPr>
          <w:rFonts w:cs="Tahoma"/>
          <w:sz w:val="20"/>
          <w:szCs w:val="20"/>
        </w:rPr>
      </w:pPr>
      <w:r w:rsidRPr="00716A89">
        <w:rPr>
          <w:rFonts w:cs="Tahoma"/>
          <w:sz w:val="20"/>
          <w:szCs w:val="20"/>
        </w:rPr>
        <w:t>_________________________</w:t>
      </w:r>
    </w:p>
    <w:p w14:paraId="3B18A97A" w14:textId="77777777" w:rsidR="0031064C" w:rsidRPr="00716A89" w:rsidRDefault="0031064C" w:rsidP="00FB2203">
      <w:pPr>
        <w:keepNext/>
        <w:keepLines/>
        <w:jc w:val="center"/>
        <w:rPr>
          <w:rFonts w:cs="Tahoma"/>
          <w:b/>
          <w:sz w:val="20"/>
          <w:szCs w:val="20"/>
        </w:rPr>
      </w:pPr>
    </w:p>
    <w:p w14:paraId="3C2A9360" w14:textId="77777777" w:rsidR="000575FF" w:rsidRPr="00716A89" w:rsidRDefault="000575FF" w:rsidP="00FB2203">
      <w:pPr>
        <w:keepNext/>
        <w:keepLines/>
        <w:jc w:val="center"/>
        <w:rPr>
          <w:rFonts w:cs="Tahoma"/>
          <w:b/>
          <w:sz w:val="20"/>
          <w:szCs w:val="20"/>
        </w:rPr>
      </w:pPr>
      <w:r w:rsidRPr="00716A89">
        <w:rPr>
          <w:rFonts w:cs="Tahoma"/>
          <w:b/>
          <w:sz w:val="20"/>
          <w:szCs w:val="20"/>
        </w:rPr>
        <w:t>MENIČNA IZJAVA</w:t>
      </w:r>
    </w:p>
    <w:p w14:paraId="48648C7C" w14:textId="77777777" w:rsidR="000575FF" w:rsidRPr="00716A89" w:rsidRDefault="000575FF" w:rsidP="00FB2203">
      <w:pPr>
        <w:keepNext/>
        <w:keepLines/>
        <w:jc w:val="center"/>
        <w:rPr>
          <w:rFonts w:cs="Tahoma"/>
          <w:b/>
          <w:i/>
          <w:sz w:val="20"/>
          <w:szCs w:val="20"/>
        </w:rPr>
      </w:pPr>
      <w:r w:rsidRPr="00716A89">
        <w:rPr>
          <w:rFonts w:cs="Tahoma"/>
          <w:b/>
          <w:i/>
          <w:sz w:val="20"/>
          <w:szCs w:val="20"/>
        </w:rPr>
        <w:t>za zavarovanje dobre izvedbe obveznosti</w:t>
      </w:r>
      <w:r w:rsidR="002D450B" w:rsidRPr="00716A89">
        <w:rPr>
          <w:rFonts w:cs="Tahoma"/>
          <w:b/>
          <w:i/>
          <w:sz w:val="20"/>
          <w:szCs w:val="20"/>
        </w:rPr>
        <w:t xml:space="preserve"> </w:t>
      </w:r>
      <w:r w:rsidR="005B6DD1">
        <w:rPr>
          <w:rFonts w:cs="Tahoma"/>
          <w:b/>
          <w:i/>
          <w:sz w:val="20"/>
          <w:szCs w:val="20"/>
        </w:rPr>
        <w:t>iz okvirnega sporazuma</w:t>
      </w:r>
    </w:p>
    <w:p w14:paraId="546E5D3E" w14:textId="77777777" w:rsidR="000575FF" w:rsidRPr="00716A89" w:rsidRDefault="000575FF" w:rsidP="00FB2203">
      <w:pPr>
        <w:keepNext/>
        <w:keepLines/>
        <w:jc w:val="both"/>
        <w:rPr>
          <w:rFonts w:cs="Tahoma"/>
          <w:b/>
          <w:sz w:val="20"/>
          <w:szCs w:val="20"/>
        </w:rPr>
      </w:pPr>
    </w:p>
    <w:p w14:paraId="28FBF874" w14:textId="58EE5AA7" w:rsidR="0008103A" w:rsidRPr="00716A89" w:rsidRDefault="0008103A" w:rsidP="00FB2203">
      <w:pPr>
        <w:keepNext/>
        <w:keepLines/>
        <w:jc w:val="both"/>
        <w:rPr>
          <w:rFonts w:cs="Tahoma"/>
          <w:sz w:val="20"/>
          <w:szCs w:val="20"/>
        </w:rPr>
      </w:pPr>
      <w:r w:rsidRPr="00716A89">
        <w:rPr>
          <w:rFonts w:cs="Tahoma"/>
          <w:sz w:val="20"/>
          <w:szCs w:val="20"/>
        </w:rPr>
        <w:t xml:space="preserve">V skladu </w:t>
      </w:r>
      <w:r w:rsidR="005B6DD1">
        <w:rPr>
          <w:rFonts w:cs="Tahoma"/>
          <w:sz w:val="20"/>
          <w:szCs w:val="20"/>
        </w:rPr>
        <w:t xml:space="preserve">z okvirnim sporazumom </w:t>
      </w:r>
      <w:r w:rsidRPr="00716A89">
        <w:rPr>
          <w:rFonts w:cs="Tahoma"/>
          <w:sz w:val="20"/>
          <w:szCs w:val="20"/>
        </w:rPr>
        <w:t xml:space="preserve">za javno naročilo št. </w:t>
      </w:r>
      <w:bookmarkStart w:id="23" w:name="_Hlk193706855"/>
      <w:r w:rsidR="00BA76A8">
        <w:rPr>
          <w:rFonts w:cs="Tahoma"/>
          <w:b/>
          <w:sz w:val="20"/>
          <w:szCs w:val="20"/>
        </w:rPr>
        <w:t>LPT-</w:t>
      </w:r>
      <w:r w:rsidR="00A906B8">
        <w:rPr>
          <w:rFonts w:cs="Tahoma"/>
          <w:b/>
          <w:sz w:val="20"/>
          <w:szCs w:val="20"/>
        </w:rPr>
        <w:t>49/25 -</w:t>
      </w:r>
      <w:r w:rsidR="00BA76A8">
        <w:rPr>
          <w:rFonts w:cs="Tahoma"/>
          <w:b/>
          <w:sz w:val="20"/>
          <w:szCs w:val="20"/>
        </w:rPr>
        <w:t xml:space="preserve"> </w:t>
      </w:r>
      <w:r w:rsidR="00A906B8" w:rsidRPr="00A906B8">
        <w:rPr>
          <w:rFonts w:cs="Tahoma"/>
          <w:b/>
          <w:sz w:val="20"/>
          <w:szCs w:val="20"/>
        </w:rPr>
        <w:t>Čiščenje oljnih lovilcev na parkiriščih</w:t>
      </w:r>
      <w:bookmarkEnd w:id="23"/>
      <w:r w:rsidRPr="00716A89">
        <w:rPr>
          <w:rFonts w:cs="Tahoma"/>
          <w:sz w:val="20"/>
          <w:szCs w:val="20"/>
        </w:rPr>
        <w:t xml:space="preserve">, </w:t>
      </w:r>
      <w:r w:rsidR="00215328" w:rsidRPr="00716A89">
        <w:rPr>
          <w:rFonts w:cs="Tahoma"/>
          <w:sz w:val="20"/>
          <w:szCs w:val="20"/>
        </w:rPr>
        <w:t xml:space="preserve">sklenjeno </w:t>
      </w:r>
      <w:r w:rsidRPr="00716A89">
        <w:rPr>
          <w:rFonts w:cs="Tahoma"/>
          <w:sz w:val="20"/>
          <w:szCs w:val="20"/>
        </w:rPr>
        <w:t xml:space="preserve">dne _______, med </w:t>
      </w:r>
      <w:r w:rsidR="00F96130">
        <w:rPr>
          <w:rFonts w:cs="Tahoma"/>
          <w:sz w:val="20"/>
          <w:szCs w:val="20"/>
        </w:rPr>
        <w:t>naročnikom</w:t>
      </w:r>
      <w:r w:rsidRPr="00716A89">
        <w:rPr>
          <w:rFonts w:cs="Tahoma"/>
          <w:sz w:val="20"/>
          <w:szCs w:val="20"/>
        </w:rPr>
        <w:t xml:space="preserve">: </w:t>
      </w:r>
      <w:r w:rsidR="00E44052">
        <w:rPr>
          <w:rFonts w:cs="Tahoma"/>
          <w:bCs/>
          <w:sz w:val="20"/>
          <w:szCs w:val="20"/>
        </w:rPr>
        <w:t>Javno podjetje Ljubljanska parkirišča in tržnice, d.o.o.</w:t>
      </w:r>
      <w:r w:rsidR="001642F1" w:rsidRPr="00716A89">
        <w:rPr>
          <w:rFonts w:cs="Tahoma"/>
          <w:bCs/>
          <w:sz w:val="20"/>
          <w:szCs w:val="20"/>
        </w:rPr>
        <w:t xml:space="preserve">, </w:t>
      </w:r>
      <w:r w:rsidR="00E44052">
        <w:rPr>
          <w:rFonts w:cs="Tahoma"/>
          <w:bCs/>
          <w:sz w:val="20"/>
          <w:szCs w:val="20"/>
        </w:rPr>
        <w:t>Kopitarjeva ulica 2</w:t>
      </w:r>
      <w:r w:rsidRPr="00716A89">
        <w:rPr>
          <w:rFonts w:cs="Tahoma"/>
          <w:sz w:val="20"/>
          <w:szCs w:val="20"/>
        </w:rPr>
        <w:t>,</w:t>
      </w:r>
      <w:r w:rsidRPr="00716A89">
        <w:rPr>
          <w:rFonts w:cs="Tahoma"/>
          <w:b/>
          <w:bCs/>
          <w:sz w:val="20"/>
          <w:szCs w:val="20"/>
        </w:rPr>
        <w:t xml:space="preserve"> </w:t>
      </w:r>
      <w:r w:rsidRPr="00716A89">
        <w:rPr>
          <w:rFonts w:cs="Tahoma"/>
          <w:sz w:val="20"/>
          <w:szCs w:val="20"/>
        </w:rPr>
        <w:t xml:space="preserve">1000 Ljubljana (v nadaljevanju: upravičenec) in </w:t>
      </w:r>
      <w:r w:rsidR="00F96130">
        <w:rPr>
          <w:rFonts w:cs="Tahoma"/>
          <w:sz w:val="20"/>
          <w:szCs w:val="20"/>
        </w:rPr>
        <w:t>izvajalcem</w:t>
      </w:r>
      <w:r w:rsidRPr="00716A89">
        <w:rPr>
          <w:rFonts w:cs="Tahoma"/>
          <w:sz w:val="20"/>
          <w:szCs w:val="20"/>
        </w:rPr>
        <w:t xml:space="preserve">: ___________________________, je </w:t>
      </w:r>
      <w:r w:rsidR="00F96130">
        <w:rPr>
          <w:rFonts w:cs="Tahoma"/>
          <w:sz w:val="20"/>
          <w:szCs w:val="20"/>
        </w:rPr>
        <w:t>izvajalec</w:t>
      </w:r>
      <w:r w:rsidR="00F96130" w:rsidRPr="00716A89">
        <w:rPr>
          <w:rFonts w:cs="Tahoma"/>
          <w:sz w:val="20"/>
          <w:szCs w:val="20"/>
        </w:rPr>
        <w:t xml:space="preserve"> </w:t>
      </w:r>
      <w:r w:rsidRPr="00716A89">
        <w:rPr>
          <w:rFonts w:cs="Tahoma"/>
          <w:sz w:val="20"/>
          <w:szCs w:val="20"/>
        </w:rPr>
        <w:t xml:space="preserve">dolžan </w:t>
      </w:r>
      <w:r w:rsidR="0015604D">
        <w:rPr>
          <w:rFonts w:cs="Tahoma"/>
          <w:sz w:val="20"/>
          <w:szCs w:val="20"/>
        </w:rPr>
        <w:t>izvesti storitve</w:t>
      </w:r>
      <w:r w:rsidRPr="00716A89">
        <w:rPr>
          <w:rFonts w:cs="Tahoma"/>
          <w:sz w:val="20"/>
          <w:szCs w:val="20"/>
        </w:rPr>
        <w:t xml:space="preserve"> v skladu z </w:t>
      </w:r>
      <w:r w:rsidR="005B6DD1">
        <w:rPr>
          <w:rFonts w:cs="Tahoma"/>
          <w:sz w:val="20"/>
          <w:szCs w:val="20"/>
        </w:rPr>
        <w:t>navedenim okvirnim sporazumom</w:t>
      </w:r>
      <w:r w:rsidRPr="00716A89">
        <w:rPr>
          <w:rFonts w:cs="Tahoma"/>
          <w:sz w:val="20"/>
          <w:szCs w:val="20"/>
        </w:rPr>
        <w:t xml:space="preserve"> </w:t>
      </w:r>
      <w:r w:rsidRPr="00716A89">
        <w:rPr>
          <w:rFonts w:cs="Tahoma"/>
          <w:bCs/>
          <w:sz w:val="20"/>
          <w:szCs w:val="20"/>
        </w:rPr>
        <w:t xml:space="preserve">v </w:t>
      </w:r>
      <w:r w:rsidRPr="00716A89">
        <w:rPr>
          <w:rFonts w:cs="Tahoma"/>
          <w:sz w:val="20"/>
          <w:szCs w:val="20"/>
        </w:rPr>
        <w:t xml:space="preserve">vrednosti ______________ EUR brez DDV. </w:t>
      </w:r>
    </w:p>
    <w:p w14:paraId="65774751" w14:textId="77777777" w:rsidR="0008103A" w:rsidRPr="00716A89" w:rsidRDefault="0008103A" w:rsidP="00FB2203">
      <w:pPr>
        <w:keepNext/>
        <w:keepLines/>
        <w:jc w:val="both"/>
        <w:rPr>
          <w:rFonts w:cs="Tahoma"/>
          <w:sz w:val="20"/>
          <w:szCs w:val="20"/>
        </w:rPr>
      </w:pPr>
    </w:p>
    <w:p w14:paraId="2BF7CBB7" w14:textId="0B4E7928" w:rsidR="000575FF" w:rsidRPr="00716A89" w:rsidRDefault="000575FF" w:rsidP="00FB2203">
      <w:pPr>
        <w:keepNext/>
        <w:keepLines/>
        <w:jc w:val="both"/>
        <w:rPr>
          <w:rFonts w:cs="Tahoma"/>
          <w:sz w:val="20"/>
          <w:szCs w:val="20"/>
        </w:rPr>
      </w:pPr>
      <w:r w:rsidRPr="00716A89">
        <w:rPr>
          <w:rFonts w:cs="Tahoma"/>
          <w:sz w:val="20"/>
          <w:szCs w:val="20"/>
        </w:rPr>
        <w:t>Kot garancijo za dobro izvedbo obveznosti</w:t>
      </w:r>
      <w:r w:rsidR="005B6DD1">
        <w:rPr>
          <w:rFonts w:cs="Tahoma"/>
          <w:sz w:val="20"/>
          <w:szCs w:val="20"/>
        </w:rPr>
        <w:t xml:space="preserve"> iz okvirnega sporazuma</w:t>
      </w:r>
      <w:r w:rsidR="002D450B" w:rsidRPr="00716A89">
        <w:rPr>
          <w:rFonts w:cs="Tahoma"/>
          <w:sz w:val="20"/>
          <w:szCs w:val="20"/>
        </w:rPr>
        <w:t>,</w:t>
      </w:r>
      <w:r w:rsidRPr="00716A89">
        <w:rPr>
          <w:rFonts w:cs="Tahoma"/>
          <w:sz w:val="20"/>
          <w:szCs w:val="20"/>
        </w:rPr>
        <w:t xml:space="preserve"> mi kot </w:t>
      </w:r>
      <w:r w:rsidR="00F96130">
        <w:rPr>
          <w:rFonts w:cs="Tahoma"/>
          <w:sz w:val="20"/>
          <w:szCs w:val="20"/>
        </w:rPr>
        <w:t>izvajalec</w:t>
      </w:r>
      <w:r w:rsidR="00F96130" w:rsidRPr="00716A89" w:rsidDel="00F96130">
        <w:rPr>
          <w:rFonts w:cs="Tahoma"/>
          <w:sz w:val="20"/>
          <w:szCs w:val="20"/>
        </w:rPr>
        <w:t xml:space="preserve"> </w:t>
      </w:r>
      <w:r w:rsidRPr="00716A89">
        <w:rPr>
          <w:rFonts w:cs="Tahoma"/>
          <w:sz w:val="20"/>
          <w:szCs w:val="20"/>
        </w:rPr>
        <w:t xml:space="preserve">izdajamo eno </w:t>
      </w:r>
      <w:r w:rsidR="00297880">
        <w:rPr>
          <w:rFonts w:cs="Tahoma"/>
          <w:sz w:val="20"/>
          <w:szCs w:val="20"/>
        </w:rPr>
        <w:t>podpisano in žigosano menico (</w:t>
      </w:r>
      <w:r w:rsidRPr="00716A89">
        <w:rPr>
          <w:rFonts w:cs="Tahoma"/>
          <w:sz w:val="20"/>
          <w:szCs w:val="20"/>
        </w:rPr>
        <w:t>bianko menico</w:t>
      </w:r>
      <w:r w:rsidR="00297880">
        <w:rPr>
          <w:rFonts w:cs="Tahoma"/>
          <w:sz w:val="20"/>
          <w:szCs w:val="20"/>
        </w:rPr>
        <w:t>)</w:t>
      </w:r>
      <w:r w:rsidRPr="00716A89">
        <w:rPr>
          <w:rFonts w:cs="Tahoma"/>
          <w:sz w:val="20"/>
          <w:szCs w:val="20"/>
        </w:rPr>
        <w:t xml:space="preserve"> s pooblastilom za njeno izpolnitev in unovčenje, na kateri so podpisane pooblaščene osebe za zastopanje:</w:t>
      </w:r>
    </w:p>
    <w:p w14:paraId="5C4EE46D" w14:textId="77777777" w:rsidR="000575FF" w:rsidRPr="00716A89" w:rsidRDefault="000575FF" w:rsidP="00FB2203">
      <w:pPr>
        <w:keepNext/>
        <w:keepLines/>
        <w:jc w:val="both"/>
        <w:rPr>
          <w:rFonts w:cs="Tahoma"/>
          <w:sz w:val="20"/>
          <w:szCs w:val="20"/>
        </w:rPr>
      </w:pPr>
    </w:p>
    <w:p w14:paraId="599E053C" w14:textId="77777777" w:rsidR="000575FF" w:rsidRPr="00716A89" w:rsidRDefault="000575FF" w:rsidP="00FB2203">
      <w:pPr>
        <w:keepNext/>
        <w:keepLines/>
        <w:jc w:val="both"/>
        <w:rPr>
          <w:rFonts w:cs="Tahoma"/>
          <w:sz w:val="20"/>
          <w:szCs w:val="20"/>
        </w:rPr>
      </w:pPr>
      <w:r w:rsidRPr="00716A89">
        <w:rPr>
          <w:rFonts w:cs="Tahoma"/>
          <w:sz w:val="20"/>
          <w:szCs w:val="20"/>
        </w:rPr>
        <w:t>______________________________________________________________________</w:t>
      </w:r>
    </w:p>
    <w:p w14:paraId="1E3BAE42" w14:textId="77777777" w:rsidR="000575FF" w:rsidRPr="00716A89" w:rsidRDefault="000575FF" w:rsidP="00FB2203">
      <w:pPr>
        <w:keepNext/>
        <w:keepLines/>
        <w:jc w:val="both"/>
        <w:rPr>
          <w:rFonts w:cs="Tahoma"/>
          <w:sz w:val="20"/>
          <w:szCs w:val="20"/>
        </w:rPr>
      </w:pPr>
      <w:r w:rsidRPr="00716A89">
        <w:rPr>
          <w:rFonts w:cs="Tahoma"/>
          <w:sz w:val="20"/>
          <w:szCs w:val="20"/>
        </w:rPr>
        <w:t>(Ime in priimek)                        (Funkcija zastopnika)                     (Podpis)</w:t>
      </w:r>
    </w:p>
    <w:p w14:paraId="7298DD2F" w14:textId="77777777" w:rsidR="000575FF" w:rsidRPr="00716A89" w:rsidRDefault="000575FF" w:rsidP="00FB2203">
      <w:pPr>
        <w:keepNext/>
        <w:keepLines/>
        <w:jc w:val="both"/>
        <w:rPr>
          <w:rFonts w:cs="Tahoma"/>
          <w:sz w:val="20"/>
          <w:szCs w:val="20"/>
        </w:rPr>
      </w:pPr>
    </w:p>
    <w:p w14:paraId="6D6A51A7" w14:textId="5C8AB1CC" w:rsidR="000575FF" w:rsidRPr="00716A89" w:rsidRDefault="000575FF" w:rsidP="00FB2203">
      <w:pPr>
        <w:keepNext/>
        <w:keepLines/>
        <w:spacing w:after="120"/>
        <w:jc w:val="both"/>
        <w:rPr>
          <w:rFonts w:cs="Tahoma"/>
          <w:sz w:val="20"/>
          <w:szCs w:val="20"/>
        </w:rPr>
      </w:pPr>
      <w:r w:rsidRPr="00716A89">
        <w:rPr>
          <w:rFonts w:cs="Tahoma"/>
          <w:sz w:val="20"/>
          <w:szCs w:val="20"/>
        </w:rPr>
        <w:t xml:space="preserve">Pooblaščamo ____________________________ (upravičenec), da v primeru, če mi kot </w:t>
      </w:r>
      <w:r w:rsidR="00F96130">
        <w:rPr>
          <w:rFonts w:cs="Tahoma"/>
          <w:sz w:val="20"/>
          <w:szCs w:val="20"/>
        </w:rPr>
        <w:t>izvajalec</w:t>
      </w:r>
      <w:r w:rsidRPr="00716A89">
        <w:rPr>
          <w:rFonts w:cs="Tahoma"/>
          <w:sz w:val="20"/>
          <w:szCs w:val="20"/>
        </w:rPr>
        <w:t xml:space="preserve"> ne bomo izpolnili</w:t>
      </w:r>
      <w:r w:rsidR="00DE0FD2" w:rsidRPr="00716A89">
        <w:rPr>
          <w:rFonts w:cs="Tahoma"/>
          <w:sz w:val="20"/>
          <w:szCs w:val="20"/>
        </w:rPr>
        <w:t xml:space="preserve"> </w:t>
      </w:r>
      <w:r w:rsidRPr="00716A89">
        <w:rPr>
          <w:rFonts w:cs="Tahoma"/>
          <w:sz w:val="20"/>
          <w:szCs w:val="20"/>
        </w:rPr>
        <w:t>obveznosti</w:t>
      </w:r>
      <w:r w:rsidR="005B6DD1">
        <w:rPr>
          <w:rFonts w:cs="Tahoma"/>
          <w:sz w:val="20"/>
          <w:szCs w:val="20"/>
        </w:rPr>
        <w:t xml:space="preserve"> iz okvirnega sporazuma</w:t>
      </w:r>
      <w:r w:rsidRPr="00716A89">
        <w:rPr>
          <w:rFonts w:cs="Tahoma"/>
          <w:sz w:val="20"/>
          <w:szCs w:val="20"/>
        </w:rPr>
        <w:t xml:space="preserve"> v dogovorjeni kvaliteti, količini in rokih</w:t>
      </w:r>
      <w:r w:rsidR="002D450B" w:rsidRPr="00716A89">
        <w:rPr>
          <w:rFonts w:cs="Tahoma"/>
          <w:sz w:val="20"/>
          <w:szCs w:val="20"/>
        </w:rPr>
        <w:t>,</w:t>
      </w:r>
      <w:r w:rsidR="005B6DD1">
        <w:rPr>
          <w:rFonts w:cs="Tahoma"/>
          <w:sz w:val="20"/>
          <w:szCs w:val="20"/>
        </w:rPr>
        <w:t xml:space="preserve"> opredeljenih v zgoraj citiranem okvirnem sporazumom</w:t>
      </w:r>
      <w:r w:rsidRPr="00716A89">
        <w:rPr>
          <w:rFonts w:cs="Tahoma"/>
          <w:sz w:val="20"/>
          <w:szCs w:val="20"/>
        </w:rPr>
        <w:t>, da:</w:t>
      </w:r>
    </w:p>
    <w:p w14:paraId="22CB5DFE" w14:textId="7C3E26EA" w:rsidR="000575FF" w:rsidRPr="00716A89" w:rsidRDefault="000575FF" w:rsidP="00FB2203">
      <w:pPr>
        <w:keepNext/>
        <w:keepLines/>
        <w:numPr>
          <w:ilvl w:val="0"/>
          <w:numId w:val="13"/>
        </w:numPr>
        <w:jc w:val="both"/>
        <w:rPr>
          <w:rFonts w:cs="Tahoma"/>
          <w:sz w:val="20"/>
          <w:szCs w:val="20"/>
        </w:rPr>
      </w:pPr>
      <w:r w:rsidRPr="00716A89">
        <w:rPr>
          <w:rFonts w:cs="Tahoma"/>
          <w:sz w:val="20"/>
          <w:szCs w:val="20"/>
        </w:rPr>
        <w:t xml:space="preserve">izpolni </w:t>
      </w:r>
      <w:r w:rsidR="00297880">
        <w:rPr>
          <w:rFonts w:cs="Tahoma"/>
          <w:sz w:val="20"/>
          <w:szCs w:val="20"/>
        </w:rPr>
        <w:t>menico</w:t>
      </w:r>
      <w:r w:rsidRPr="00716A89">
        <w:rPr>
          <w:rFonts w:cs="Tahoma"/>
          <w:sz w:val="20"/>
          <w:szCs w:val="20"/>
        </w:rPr>
        <w:t xml:space="preserve"> v višini do __________ EUR,</w:t>
      </w:r>
    </w:p>
    <w:p w14:paraId="6EE1A985" w14:textId="77777777" w:rsidR="000575FF" w:rsidRPr="00716A89" w:rsidRDefault="000575FF" w:rsidP="00FB2203">
      <w:pPr>
        <w:keepNext/>
        <w:keepLines/>
        <w:numPr>
          <w:ilvl w:val="0"/>
          <w:numId w:val="13"/>
        </w:numPr>
        <w:jc w:val="both"/>
        <w:rPr>
          <w:rFonts w:cs="Tahoma"/>
          <w:sz w:val="20"/>
          <w:szCs w:val="20"/>
        </w:rPr>
      </w:pPr>
      <w:r w:rsidRPr="00716A89">
        <w:rPr>
          <w:rFonts w:cs="Tahoma"/>
          <w:sz w:val="20"/>
          <w:szCs w:val="20"/>
        </w:rPr>
        <w:t>da izpolni vse druge sestavne dele menic, ki niso izpolnjeni,</w:t>
      </w:r>
    </w:p>
    <w:p w14:paraId="623141C2" w14:textId="77777777" w:rsidR="000575FF" w:rsidRPr="00716A89" w:rsidRDefault="000575FF" w:rsidP="00FB2203">
      <w:pPr>
        <w:keepNext/>
        <w:keepLines/>
        <w:numPr>
          <w:ilvl w:val="0"/>
          <w:numId w:val="13"/>
        </w:numPr>
        <w:jc w:val="both"/>
        <w:rPr>
          <w:rFonts w:cs="Tahoma"/>
          <w:sz w:val="20"/>
          <w:szCs w:val="20"/>
        </w:rPr>
      </w:pPr>
      <w:r w:rsidRPr="00716A89">
        <w:rPr>
          <w:rFonts w:cs="Tahoma"/>
          <w:sz w:val="20"/>
          <w:szCs w:val="20"/>
        </w:rPr>
        <w:t>da po potrebi zapiše na menici tudi katerokoli menično klavzulo, ki sicer ni bistvena menična sestavina.</w:t>
      </w:r>
    </w:p>
    <w:p w14:paraId="16B4A5CB" w14:textId="77777777" w:rsidR="0031064C" w:rsidRPr="00716A89" w:rsidRDefault="0031064C" w:rsidP="00FB2203">
      <w:pPr>
        <w:keepNext/>
        <w:keepLines/>
        <w:jc w:val="both"/>
        <w:rPr>
          <w:rFonts w:cs="Tahoma"/>
          <w:sz w:val="20"/>
          <w:szCs w:val="20"/>
        </w:rPr>
      </w:pPr>
    </w:p>
    <w:p w14:paraId="2B4908F5" w14:textId="77777777" w:rsidR="000575FF" w:rsidRPr="00716A89" w:rsidRDefault="000575FF" w:rsidP="00FB2203">
      <w:pPr>
        <w:keepNext/>
        <w:keepLines/>
        <w:jc w:val="both"/>
        <w:rPr>
          <w:rFonts w:cs="Tahoma"/>
          <w:sz w:val="20"/>
          <w:szCs w:val="20"/>
        </w:rPr>
      </w:pPr>
      <w:r w:rsidRPr="00716A89">
        <w:rPr>
          <w:rFonts w:cs="Tahoma"/>
          <w:sz w:val="20"/>
          <w:szCs w:val="20"/>
        </w:rPr>
        <w:t xml:space="preserve">V primeru spremembe upnika predmetnih terjatev, veljajo določbe tega pooblastila tudi v korist novih upnikov. Pooblaščamo ____________________________ (upravičenec), da menico po potrebi domicilira pri katerikoli banki, pri kateri imamo odprt račun. </w:t>
      </w:r>
    </w:p>
    <w:p w14:paraId="2BE958ED" w14:textId="77777777" w:rsidR="000575FF" w:rsidRPr="00716A89" w:rsidRDefault="000575FF" w:rsidP="00FB2203">
      <w:pPr>
        <w:keepNext/>
        <w:keepLines/>
        <w:jc w:val="both"/>
        <w:rPr>
          <w:rFonts w:cs="Tahoma"/>
          <w:sz w:val="20"/>
          <w:szCs w:val="20"/>
        </w:rPr>
      </w:pPr>
    </w:p>
    <w:p w14:paraId="32053F3C" w14:textId="77777777" w:rsidR="000575FF" w:rsidRPr="00716A89" w:rsidRDefault="000575FF" w:rsidP="00FB2203">
      <w:pPr>
        <w:keepNext/>
        <w:keepLines/>
        <w:jc w:val="both"/>
        <w:rPr>
          <w:rFonts w:cs="Tahoma"/>
          <w:sz w:val="20"/>
          <w:szCs w:val="20"/>
        </w:rPr>
      </w:pPr>
      <w:r w:rsidRPr="00716A89">
        <w:rPr>
          <w:rFonts w:cs="Tahoma"/>
          <w:sz w:val="20"/>
          <w:szCs w:val="20"/>
        </w:rPr>
        <w:t xml:space="preserve">S to menično izjavo pooblaščamo ___________________ (navedba banke), da v breme našega transakcijskega računa št. SI56 __________________ unovči </w:t>
      </w:r>
      <w:r w:rsidR="004B4D0F" w:rsidRPr="00716A89">
        <w:rPr>
          <w:rFonts w:cs="Tahoma"/>
          <w:sz w:val="20"/>
          <w:szCs w:val="20"/>
        </w:rPr>
        <w:t xml:space="preserve">predloženo menico najkasneje še največ trideset (30) dni </w:t>
      </w:r>
      <w:r w:rsidR="008A084E">
        <w:rPr>
          <w:rFonts w:eastAsia="Calibri" w:cs="Tahoma"/>
          <w:sz w:val="20"/>
          <w:szCs w:val="20"/>
        </w:rPr>
        <w:t xml:space="preserve">po </w:t>
      </w:r>
      <w:r w:rsidR="008A084E">
        <w:rPr>
          <w:rFonts w:cs="Tahoma"/>
          <w:sz w:val="20"/>
          <w:szCs w:val="20"/>
        </w:rPr>
        <w:t>izteku veljavnosti okvirnega sporazuma, to je največ do  __________.</w:t>
      </w:r>
      <w:r w:rsidR="004B4D0F" w:rsidRPr="00716A89">
        <w:rPr>
          <w:rFonts w:eastAsia="Calibri" w:cs="Tahoma"/>
          <w:sz w:val="20"/>
          <w:szCs w:val="20"/>
        </w:rPr>
        <w:t xml:space="preserve">. </w:t>
      </w:r>
      <w:r w:rsidRPr="00716A89">
        <w:rPr>
          <w:rFonts w:cs="Tahoma"/>
          <w:sz w:val="20"/>
          <w:szCs w:val="20"/>
        </w:rPr>
        <w:t xml:space="preserve">Pooblaščamo tudi katerokoli banko, pri kateri bi imeli odprt račun, da v breme našega transakcijskega računa unovči predloženo menico. </w:t>
      </w:r>
    </w:p>
    <w:p w14:paraId="0E57B10C" w14:textId="77777777" w:rsidR="000575FF" w:rsidRPr="00716A89" w:rsidRDefault="000575FF" w:rsidP="00FB2203">
      <w:pPr>
        <w:keepNext/>
        <w:keepLines/>
        <w:jc w:val="both"/>
        <w:rPr>
          <w:rFonts w:cs="Tahoma"/>
          <w:sz w:val="20"/>
          <w:szCs w:val="20"/>
        </w:rPr>
      </w:pPr>
    </w:p>
    <w:p w14:paraId="552FE170" w14:textId="77777777" w:rsidR="000575FF" w:rsidRPr="00716A89" w:rsidRDefault="000575FF" w:rsidP="00FB2203">
      <w:pPr>
        <w:keepNext/>
        <w:keepLines/>
        <w:jc w:val="both"/>
        <w:rPr>
          <w:rFonts w:cs="Tahoma"/>
          <w:sz w:val="20"/>
          <w:szCs w:val="20"/>
        </w:rPr>
      </w:pPr>
      <w:r w:rsidRPr="00716A89">
        <w:rPr>
          <w:rFonts w:cs="Tahoma"/>
          <w:sz w:val="20"/>
          <w:szCs w:val="20"/>
        </w:rPr>
        <w:t>S podpisom tega pooblastila soglašamo, da ____________________________ (upravičenec), opravi poizvedbe o številkah transakcijskih računov pri katerikoli banki, finančni organizaciji ali upravljavcu baz podatkov o računih.</w:t>
      </w:r>
    </w:p>
    <w:p w14:paraId="28E87BDA" w14:textId="77777777" w:rsidR="000575FF" w:rsidRPr="00716A89" w:rsidRDefault="000575FF" w:rsidP="00FB2203">
      <w:pPr>
        <w:keepNext/>
        <w:keepLines/>
        <w:jc w:val="both"/>
        <w:rPr>
          <w:rFonts w:cs="Tahoma"/>
          <w:sz w:val="20"/>
          <w:szCs w:val="20"/>
        </w:rPr>
      </w:pPr>
    </w:p>
    <w:p w14:paraId="79E41ED4" w14:textId="77777777" w:rsidR="000575FF" w:rsidRPr="00716A89" w:rsidRDefault="000575FF" w:rsidP="00FB2203">
      <w:pPr>
        <w:keepNext/>
        <w:keepLines/>
        <w:jc w:val="both"/>
        <w:rPr>
          <w:rFonts w:cs="Tahoma"/>
          <w:sz w:val="20"/>
          <w:szCs w:val="20"/>
        </w:rPr>
      </w:pPr>
      <w:r w:rsidRPr="00716A89">
        <w:rPr>
          <w:rFonts w:cs="Tahoma"/>
          <w:sz w:val="20"/>
          <w:szCs w:val="20"/>
        </w:rPr>
        <w:t>Zavezujemo se, da tega pooblastila ne bomo preklicali.</w:t>
      </w:r>
    </w:p>
    <w:p w14:paraId="3F7F938A" w14:textId="77777777" w:rsidR="000575FF" w:rsidRPr="00716A89" w:rsidRDefault="000575FF" w:rsidP="00FB2203">
      <w:pPr>
        <w:keepNext/>
        <w:keepLines/>
        <w:jc w:val="both"/>
        <w:rPr>
          <w:rFonts w:cs="Tahoma"/>
          <w:sz w:val="20"/>
          <w:szCs w:val="20"/>
        </w:rPr>
      </w:pPr>
    </w:p>
    <w:p w14:paraId="1C4BFDF6" w14:textId="77777777" w:rsidR="00D269F9" w:rsidRPr="00716A89" w:rsidRDefault="00D269F9" w:rsidP="00FB2203">
      <w:pPr>
        <w:keepNext/>
        <w:keepLines/>
        <w:jc w:val="both"/>
        <w:rPr>
          <w:rFonts w:cs="Tahoma"/>
          <w:sz w:val="20"/>
          <w:szCs w:val="20"/>
        </w:rPr>
      </w:pPr>
    </w:p>
    <w:p w14:paraId="2A5A7E44" w14:textId="77777777" w:rsidR="00D269F9" w:rsidRPr="00716A89" w:rsidRDefault="00D269F9" w:rsidP="00FB2203">
      <w:pPr>
        <w:keepNext/>
        <w:keepLines/>
        <w:jc w:val="both"/>
        <w:rPr>
          <w:rFonts w:cs="Tahoma"/>
          <w:sz w:val="20"/>
          <w:szCs w:val="20"/>
        </w:rPr>
      </w:pPr>
    </w:p>
    <w:p w14:paraId="6CAABD82" w14:textId="77777777" w:rsidR="00900308" w:rsidRPr="00716A89" w:rsidRDefault="00900308" w:rsidP="00FB2203">
      <w:pPr>
        <w:keepNext/>
        <w:keepLines/>
        <w:jc w:val="both"/>
        <w:rPr>
          <w:rFonts w:cs="Tahoma"/>
          <w:sz w:val="20"/>
          <w:szCs w:val="20"/>
        </w:rPr>
      </w:pPr>
    </w:p>
    <w:p w14:paraId="6D351704" w14:textId="77777777" w:rsidR="000575FF" w:rsidRPr="00716A89" w:rsidRDefault="000575FF" w:rsidP="00FB2203">
      <w:pPr>
        <w:keepNext/>
        <w:keepLines/>
        <w:jc w:val="both"/>
        <w:rPr>
          <w:rFonts w:cs="Tahoma"/>
          <w:sz w:val="20"/>
          <w:szCs w:val="20"/>
          <w:u w:val="single"/>
        </w:rPr>
      </w:pPr>
      <w:r w:rsidRPr="00716A89">
        <w:rPr>
          <w:rFonts w:cs="Tahoma"/>
          <w:sz w:val="20"/>
          <w:szCs w:val="20"/>
        </w:rPr>
        <w:t>Kraj, datum</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Žig</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u w:val="single"/>
        </w:rPr>
        <w:t xml:space="preserve">Izdajatelj menice: </w:t>
      </w:r>
    </w:p>
    <w:p w14:paraId="28C0D8C9" w14:textId="77777777" w:rsidR="000575FF" w:rsidRPr="00716A89" w:rsidRDefault="000575FF" w:rsidP="00FB2203">
      <w:pPr>
        <w:keepNext/>
        <w:keepLines/>
        <w:jc w:val="both"/>
        <w:rPr>
          <w:rFonts w:cs="Tahoma"/>
          <w:sz w:val="20"/>
          <w:szCs w:val="20"/>
        </w:rPr>
      </w:pPr>
    </w:p>
    <w:p w14:paraId="094952E4" w14:textId="77777777" w:rsidR="007A2654" w:rsidRPr="00716A89" w:rsidRDefault="007A2654" w:rsidP="00FB2203">
      <w:pPr>
        <w:keepNext/>
        <w:keepLines/>
        <w:jc w:val="both"/>
        <w:rPr>
          <w:rFonts w:cs="Tahoma"/>
          <w:sz w:val="20"/>
          <w:szCs w:val="20"/>
        </w:rPr>
      </w:pPr>
    </w:p>
    <w:p w14:paraId="5CFDAD53" w14:textId="77777777" w:rsidR="00452064" w:rsidRPr="00716A89" w:rsidRDefault="00452064" w:rsidP="00FB2203">
      <w:pPr>
        <w:keepNext/>
        <w:keepLines/>
        <w:jc w:val="both"/>
        <w:rPr>
          <w:rFonts w:cs="Tahoma"/>
          <w:sz w:val="20"/>
          <w:szCs w:val="20"/>
        </w:rPr>
      </w:pPr>
    </w:p>
    <w:p w14:paraId="0AEF2159" w14:textId="77777777" w:rsidR="00452064" w:rsidRPr="00716A89" w:rsidRDefault="00452064" w:rsidP="00FB2203">
      <w:pPr>
        <w:keepNext/>
        <w:keepLines/>
        <w:jc w:val="both"/>
        <w:rPr>
          <w:rFonts w:cs="Tahoma"/>
          <w:sz w:val="20"/>
          <w:szCs w:val="20"/>
        </w:rPr>
      </w:pPr>
    </w:p>
    <w:p w14:paraId="12DEFECB" w14:textId="51C1A45C" w:rsidR="001A4763" w:rsidRDefault="002D450B" w:rsidP="00FB2203">
      <w:pPr>
        <w:keepNext/>
        <w:keepLines/>
        <w:jc w:val="both"/>
        <w:rPr>
          <w:rFonts w:ascii="Times New Roman" w:hAnsi="Times New Roman"/>
          <w:sz w:val="20"/>
          <w:szCs w:val="20"/>
        </w:rPr>
      </w:pPr>
      <w:r w:rsidRPr="00716A89">
        <w:rPr>
          <w:rFonts w:cs="Tahoma"/>
          <w:sz w:val="20"/>
          <w:szCs w:val="20"/>
        </w:rPr>
        <w:t xml:space="preserve">Priloga: </w:t>
      </w:r>
      <w:r w:rsidR="007022B9">
        <w:rPr>
          <w:rFonts w:cs="Tahoma"/>
          <w:sz w:val="20"/>
          <w:szCs w:val="20"/>
        </w:rPr>
        <w:t>ena (1) podpisana in žigosana menica (</w:t>
      </w:r>
      <w:r w:rsidRPr="00716A89">
        <w:rPr>
          <w:rFonts w:cs="Tahoma"/>
          <w:sz w:val="20"/>
          <w:szCs w:val="20"/>
        </w:rPr>
        <w:t>bianko menica</w:t>
      </w:r>
      <w:r w:rsidR="007022B9">
        <w:rPr>
          <w:rFonts w:cs="Tahoma"/>
          <w:sz w:val="20"/>
          <w:szCs w:val="20"/>
        </w:rPr>
        <w:t>)</w:t>
      </w:r>
    </w:p>
    <w:sectPr w:rsidR="001A4763" w:rsidSect="00A81EF4">
      <w:footerReference w:type="first" r:id="rId18"/>
      <w:pgSz w:w="11906" w:h="16838" w:code="9"/>
      <w:pgMar w:top="1809" w:right="113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41D31" w14:textId="77777777" w:rsidR="00581A9E" w:rsidRDefault="00581A9E">
      <w:r>
        <w:separator/>
      </w:r>
    </w:p>
  </w:endnote>
  <w:endnote w:type="continuationSeparator" w:id="0">
    <w:p w14:paraId="4CF2114D" w14:textId="77777777" w:rsidR="00581A9E" w:rsidRDefault="0058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3BDF" w14:textId="77777777" w:rsidR="00A21AA5" w:rsidRDefault="00A21AA5" w:rsidP="00474AC6">
    <w:pPr>
      <w:pStyle w:val="Noga"/>
      <w:tabs>
        <w:tab w:val="left" w:pos="1134"/>
        <w:tab w:val="left" w:pos="1985"/>
      </w:tabs>
      <w:ind w:right="-1134"/>
      <w:jc w:val="right"/>
    </w:pPr>
    <w:r>
      <w:t xml:space="preserve">                     </w:t>
    </w:r>
    <w:r>
      <w:rPr>
        <w:noProof/>
      </w:rPr>
      <w:drawing>
        <wp:inline distT="0" distB="0" distL="0" distR="0" wp14:anchorId="22D59237" wp14:editId="765716E1">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2D4AD8E" w14:textId="77777777" w:rsidR="00A21AA5" w:rsidRDefault="00A21AA5" w:rsidP="00474AC6">
    <w:pPr>
      <w:pStyle w:val="Noga"/>
      <w:jc w:val="center"/>
      <w:rPr>
        <w:sz w:val="16"/>
        <w:szCs w:val="16"/>
      </w:rPr>
    </w:pPr>
  </w:p>
  <w:p w14:paraId="14130EBC" w14:textId="6A0B8EF9" w:rsidR="00A21AA5" w:rsidRPr="005B6DD1" w:rsidRDefault="00A21AA5" w:rsidP="0078179F">
    <w:pPr>
      <w:pStyle w:val="Noga"/>
      <w:jc w:val="center"/>
      <w:rPr>
        <w:rFonts w:ascii="Tahoma" w:hAnsi="Tahoma" w:cs="Tahoma"/>
        <w:sz w:val="16"/>
        <w:szCs w:val="16"/>
      </w:rPr>
    </w:pPr>
    <w:r w:rsidRPr="005B6DD1">
      <w:rPr>
        <w:rFonts w:ascii="Tahoma" w:hAnsi="Tahoma" w:cs="Tahoma"/>
        <w:sz w:val="16"/>
        <w:szCs w:val="16"/>
      </w:rPr>
      <w:t xml:space="preserve"> </w:t>
    </w:r>
    <w:r w:rsidRPr="005B6DD1">
      <w:rPr>
        <w:rFonts w:ascii="Tahoma" w:hAnsi="Tahoma" w:cs="Tahoma"/>
        <w:sz w:val="16"/>
        <w:szCs w:val="16"/>
      </w:rPr>
      <w:fldChar w:fldCharType="begin"/>
    </w:r>
    <w:r w:rsidRPr="005B6DD1">
      <w:rPr>
        <w:rFonts w:ascii="Tahoma" w:hAnsi="Tahoma" w:cs="Tahoma"/>
        <w:sz w:val="16"/>
        <w:szCs w:val="16"/>
      </w:rPr>
      <w:instrText xml:space="preserve"> PAGE   \* MERGEFORMAT </w:instrText>
    </w:r>
    <w:r w:rsidRPr="005B6DD1">
      <w:rPr>
        <w:rFonts w:ascii="Tahoma" w:hAnsi="Tahoma" w:cs="Tahoma"/>
        <w:sz w:val="16"/>
        <w:szCs w:val="16"/>
      </w:rPr>
      <w:fldChar w:fldCharType="separate"/>
    </w:r>
    <w:r w:rsidR="00865F3E">
      <w:rPr>
        <w:rFonts w:ascii="Tahoma" w:hAnsi="Tahoma" w:cs="Tahoma"/>
        <w:noProof/>
        <w:sz w:val="16"/>
        <w:szCs w:val="16"/>
      </w:rPr>
      <w:t>29</w:t>
    </w:r>
    <w:r w:rsidRPr="005B6DD1">
      <w:rPr>
        <w:rFonts w:ascii="Tahoma" w:hAnsi="Tahoma" w:cs="Tahoma"/>
        <w:sz w:val="16"/>
        <w:szCs w:val="16"/>
      </w:rPr>
      <w:fldChar w:fldCharType="end"/>
    </w:r>
  </w:p>
  <w:p w14:paraId="3A28F639" w14:textId="77777777" w:rsidR="00A21AA5" w:rsidRDefault="00A21AA5"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6981" w14:textId="77777777" w:rsidR="00A21AA5" w:rsidRPr="0078179F" w:rsidRDefault="00A21AA5"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Pr>
        <w:noProof/>
      </w:rPr>
      <w:drawing>
        <wp:inline distT="0" distB="0" distL="0" distR="0" wp14:anchorId="0EDD371A" wp14:editId="57979545">
          <wp:extent cx="2479040" cy="798195"/>
          <wp:effectExtent l="0" t="0" r="0" b="1905"/>
          <wp:docPr id="4" name="Slika 4"/>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FC8E3" w14:textId="77777777" w:rsidR="00A21AA5" w:rsidRDefault="00A21AA5" w:rsidP="005471DF">
    <w:pPr>
      <w:pStyle w:val="Noga"/>
      <w:tabs>
        <w:tab w:val="clear" w:pos="4536"/>
        <w:tab w:val="clear" w:pos="9072"/>
      </w:tabs>
      <w:ind w:right="-1134"/>
      <w:jc w:val="right"/>
    </w:pPr>
    <w:r>
      <w:rPr>
        <w:noProof/>
      </w:rPr>
      <w:drawing>
        <wp:inline distT="0" distB="0" distL="0" distR="0" wp14:anchorId="6D465413" wp14:editId="3E145F34">
          <wp:extent cx="612000" cy="612000"/>
          <wp:effectExtent l="0" t="0" r="0" b="0"/>
          <wp:docPr id="26" name="Slika 26"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2E9522F0" wp14:editId="2A6A0AE2">
          <wp:extent cx="3438525" cy="628650"/>
          <wp:effectExtent l="19050" t="0" r="9525" b="0"/>
          <wp:docPr id="27" name="Slika 27"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5711C" w14:textId="77777777" w:rsidR="00581A9E" w:rsidRDefault="00581A9E">
      <w:r>
        <w:separator/>
      </w:r>
    </w:p>
  </w:footnote>
  <w:footnote w:type="continuationSeparator" w:id="0">
    <w:p w14:paraId="549AFEA9" w14:textId="77777777" w:rsidR="00581A9E" w:rsidRDefault="00581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3764B" w14:textId="77777777" w:rsidR="00A21AA5" w:rsidRDefault="00A21AA5" w:rsidP="00474AC6">
    <w:pPr>
      <w:pStyle w:val="Glava"/>
      <w:jc w:val="center"/>
    </w:pPr>
    <w:r>
      <w:rPr>
        <w:noProof/>
      </w:rPr>
      <w:drawing>
        <wp:inline distT="0" distB="0" distL="0" distR="0" wp14:anchorId="5DBDB347" wp14:editId="51938156">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E3E0652" w14:textId="77777777" w:rsidR="00A21AA5" w:rsidRDefault="00A21A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12EAF" w14:textId="77777777" w:rsidR="00A21AA5" w:rsidRDefault="00A21AA5">
    <w:pPr>
      <w:pStyle w:val="Glava"/>
    </w:pPr>
  </w:p>
  <w:p w14:paraId="66F899AF" w14:textId="77777777" w:rsidR="00A21AA5" w:rsidRDefault="00A21AA5" w:rsidP="00474AC6">
    <w:pPr>
      <w:pStyle w:val="Glava"/>
      <w:tabs>
        <w:tab w:val="clear" w:pos="9072"/>
      </w:tabs>
      <w:ind w:right="-1134"/>
      <w:jc w:val="right"/>
    </w:pPr>
  </w:p>
  <w:p w14:paraId="6A2CAB8F" w14:textId="77777777" w:rsidR="00A21AA5" w:rsidRDefault="00A21AA5" w:rsidP="0057210D">
    <w:pPr>
      <w:pStyle w:val="Glava"/>
      <w:tabs>
        <w:tab w:val="clear" w:pos="4536"/>
        <w:tab w:val="clear" w:pos="9072"/>
        <w:tab w:val="left" w:pos="5930"/>
      </w:tabs>
      <w:ind w:right="-1134"/>
      <w:jc w:val="right"/>
    </w:pPr>
    <w:r>
      <w:tab/>
    </w:r>
    <w:r>
      <w:rPr>
        <w:noProof/>
      </w:rPr>
      <w:drawing>
        <wp:inline distT="0" distB="0" distL="0" distR="0" wp14:anchorId="061599D9" wp14:editId="05BBC0B9">
          <wp:extent cx="3438525" cy="1823085"/>
          <wp:effectExtent l="0" t="0" r="9525" b="5715"/>
          <wp:docPr id="3" name="Slika 3"/>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1734FAC"/>
    <w:multiLevelType w:val="hybridMultilevel"/>
    <w:tmpl w:val="8416E3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40172F"/>
    <w:multiLevelType w:val="hybridMultilevel"/>
    <w:tmpl w:val="55A8A00C"/>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39A31FA"/>
    <w:multiLevelType w:val="hybridMultilevel"/>
    <w:tmpl w:val="058AF4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4861F33"/>
    <w:multiLevelType w:val="hybridMultilevel"/>
    <w:tmpl w:val="30B855DE"/>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4C721E9"/>
    <w:multiLevelType w:val="hybridMultilevel"/>
    <w:tmpl w:val="19E23B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D223BFC"/>
    <w:multiLevelType w:val="hybridMultilevel"/>
    <w:tmpl w:val="6C16EF3A"/>
    <w:lvl w:ilvl="0" w:tplc="4130459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F190044"/>
    <w:multiLevelType w:val="multilevel"/>
    <w:tmpl w:val="B1BCF06E"/>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BC773F2"/>
    <w:multiLevelType w:val="multilevel"/>
    <w:tmpl w:val="C2CA79D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D1D3C50"/>
    <w:multiLevelType w:val="hybridMultilevel"/>
    <w:tmpl w:val="334421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31"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33"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5" w15:restartNumberingAfterBreak="0">
    <w:nsid w:val="4C7557C2"/>
    <w:multiLevelType w:val="hybridMultilevel"/>
    <w:tmpl w:val="12441C16"/>
    <w:lvl w:ilvl="0" w:tplc="04240005">
      <w:start w:val="1"/>
      <w:numFmt w:val="bullet"/>
      <w:lvlText w:val=""/>
      <w:lvlJc w:val="left"/>
      <w:pPr>
        <w:ind w:left="1146" w:hanging="360"/>
      </w:pPr>
      <w:rPr>
        <w:rFonts w:ascii="Wingdings" w:hAnsi="Wingdings"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6" w15:restartNumberingAfterBreak="0">
    <w:nsid w:val="4F801AD8"/>
    <w:multiLevelType w:val="singleLevel"/>
    <w:tmpl w:val="D2B8526A"/>
    <w:lvl w:ilvl="0">
      <w:start w:val="1"/>
      <w:numFmt w:val="decimal"/>
      <w:lvlText w:val="%1."/>
      <w:lvlJc w:val="left"/>
      <w:pPr>
        <w:ind w:left="720" w:hanging="360"/>
      </w:pPr>
      <w:rPr>
        <w:b w:val="0"/>
        <w:bCs/>
      </w:rPr>
    </w:lvl>
  </w:abstractNum>
  <w:abstractNum w:abstractNumId="37" w15:restartNumberingAfterBreak="0">
    <w:nsid w:val="51DB7EE8"/>
    <w:multiLevelType w:val="hybridMultilevel"/>
    <w:tmpl w:val="C6288E88"/>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2F37563"/>
    <w:multiLevelType w:val="hybridMultilevel"/>
    <w:tmpl w:val="124EB01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3C50089"/>
    <w:multiLevelType w:val="hybridMultilevel"/>
    <w:tmpl w:val="F2C2974C"/>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9C5CE7"/>
    <w:multiLevelType w:val="hybridMultilevel"/>
    <w:tmpl w:val="87BA8CC2"/>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3823089"/>
    <w:multiLevelType w:val="hybridMultilevel"/>
    <w:tmpl w:val="857A25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57E4DBA"/>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47" w15:restartNumberingAfterBreak="0">
    <w:nsid w:val="748C61BA"/>
    <w:multiLevelType w:val="multilevel"/>
    <w:tmpl w:val="B81CBF2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C5F13A9"/>
    <w:multiLevelType w:val="hybridMultilevel"/>
    <w:tmpl w:val="743ED3F4"/>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F6109E8"/>
    <w:multiLevelType w:val="hybridMultilevel"/>
    <w:tmpl w:val="581EDE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16"/>
  </w:num>
  <w:num w:numId="4">
    <w:abstractNumId w:val="32"/>
  </w:num>
  <w:num w:numId="5">
    <w:abstractNumId w:val="21"/>
  </w:num>
  <w:num w:numId="6">
    <w:abstractNumId w:val="25"/>
  </w:num>
  <w:num w:numId="7">
    <w:abstractNumId w:val="0"/>
  </w:num>
  <w:num w:numId="8">
    <w:abstractNumId w:val="19"/>
  </w:num>
  <w:num w:numId="9">
    <w:abstractNumId w:val="1"/>
  </w:num>
  <w:num w:numId="10">
    <w:abstractNumId w:val="31"/>
  </w:num>
  <w:num w:numId="11">
    <w:abstractNumId w:val="8"/>
  </w:num>
  <w:num w:numId="12">
    <w:abstractNumId w:val="29"/>
  </w:num>
  <w:num w:numId="13">
    <w:abstractNumId w:val="46"/>
  </w:num>
  <w:num w:numId="14">
    <w:abstractNumId w:val="34"/>
  </w:num>
  <w:num w:numId="15">
    <w:abstractNumId w:val="44"/>
  </w:num>
  <w:num w:numId="16">
    <w:abstractNumId w:val="43"/>
  </w:num>
  <w:num w:numId="17">
    <w:abstractNumId w:val="24"/>
  </w:num>
  <w:num w:numId="18">
    <w:abstractNumId w:val="15"/>
  </w:num>
  <w:num w:numId="19">
    <w:abstractNumId w:val="7"/>
  </w:num>
  <w:num w:numId="20">
    <w:abstractNumId w:val="25"/>
  </w:num>
  <w:num w:numId="21">
    <w:abstractNumId w:val="13"/>
  </w:num>
  <w:num w:numId="2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45"/>
  </w:num>
  <w:num w:numId="25">
    <w:abstractNumId w:val="36"/>
  </w:num>
  <w:num w:numId="26">
    <w:abstractNumId w:val="39"/>
  </w:num>
  <w:num w:numId="27">
    <w:abstractNumId w:val="6"/>
  </w:num>
  <w:num w:numId="28">
    <w:abstractNumId w:val="33"/>
  </w:num>
  <w:num w:numId="29">
    <w:abstractNumId w:val="40"/>
  </w:num>
  <w:num w:numId="30">
    <w:abstractNumId w:val="10"/>
  </w:num>
  <w:num w:numId="31">
    <w:abstractNumId w:val="47"/>
  </w:num>
  <w:num w:numId="32">
    <w:abstractNumId w:val="48"/>
  </w:num>
  <w:num w:numId="33">
    <w:abstractNumId w:val="18"/>
  </w:num>
  <w:num w:numId="34">
    <w:abstractNumId w:val="14"/>
  </w:num>
  <w:num w:numId="35">
    <w:abstractNumId w:val="12"/>
  </w:num>
  <w:num w:numId="36">
    <w:abstractNumId w:val="35"/>
  </w:num>
  <w:num w:numId="37">
    <w:abstractNumId w:val="11"/>
  </w:num>
  <w:num w:numId="38">
    <w:abstractNumId w:val="5"/>
  </w:num>
  <w:num w:numId="39">
    <w:abstractNumId w:val="28"/>
  </w:num>
  <w:num w:numId="40">
    <w:abstractNumId w:val="17"/>
  </w:num>
  <w:num w:numId="41">
    <w:abstractNumId w:val="49"/>
  </w:num>
  <w:num w:numId="42">
    <w:abstractNumId w:val="37"/>
  </w:num>
  <w:num w:numId="43">
    <w:abstractNumId w:val="20"/>
  </w:num>
  <w:num w:numId="44">
    <w:abstractNumId w:val="22"/>
  </w:num>
  <w:num w:numId="45">
    <w:abstractNumId w:val="38"/>
  </w:num>
  <w:num w:numId="46">
    <w:abstractNumId w:val="23"/>
  </w:num>
  <w:num w:numId="47">
    <w:abstractNumId w:val="27"/>
  </w:num>
  <w:num w:numId="48">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0682"/>
    <w:rsid w:val="000016F9"/>
    <w:rsid w:val="00002FA7"/>
    <w:rsid w:val="000033BE"/>
    <w:rsid w:val="00005ECF"/>
    <w:rsid w:val="00007085"/>
    <w:rsid w:val="00007CA6"/>
    <w:rsid w:val="00010166"/>
    <w:rsid w:val="0001018C"/>
    <w:rsid w:val="000106EA"/>
    <w:rsid w:val="00011086"/>
    <w:rsid w:val="00011438"/>
    <w:rsid w:val="00015071"/>
    <w:rsid w:val="00015815"/>
    <w:rsid w:val="000202AA"/>
    <w:rsid w:val="000202D1"/>
    <w:rsid w:val="000220A9"/>
    <w:rsid w:val="00022C8C"/>
    <w:rsid w:val="000236C8"/>
    <w:rsid w:val="0002375A"/>
    <w:rsid w:val="00023CE8"/>
    <w:rsid w:val="00024D1A"/>
    <w:rsid w:val="00025177"/>
    <w:rsid w:val="0002756A"/>
    <w:rsid w:val="000301F4"/>
    <w:rsid w:val="0003029E"/>
    <w:rsid w:val="00030A22"/>
    <w:rsid w:val="00030C63"/>
    <w:rsid w:val="000312AA"/>
    <w:rsid w:val="000335C3"/>
    <w:rsid w:val="0004077A"/>
    <w:rsid w:val="00040D7A"/>
    <w:rsid w:val="000426F6"/>
    <w:rsid w:val="00042945"/>
    <w:rsid w:val="0004349E"/>
    <w:rsid w:val="00046294"/>
    <w:rsid w:val="00046451"/>
    <w:rsid w:val="0004661F"/>
    <w:rsid w:val="000468CC"/>
    <w:rsid w:val="00047189"/>
    <w:rsid w:val="000478ED"/>
    <w:rsid w:val="000506F7"/>
    <w:rsid w:val="00052E02"/>
    <w:rsid w:val="00052E7E"/>
    <w:rsid w:val="00053796"/>
    <w:rsid w:val="0005417F"/>
    <w:rsid w:val="00054A5F"/>
    <w:rsid w:val="000575FF"/>
    <w:rsid w:val="00063079"/>
    <w:rsid w:val="00064645"/>
    <w:rsid w:val="000657E1"/>
    <w:rsid w:val="0006674B"/>
    <w:rsid w:val="0006708C"/>
    <w:rsid w:val="00067AF5"/>
    <w:rsid w:val="00072E47"/>
    <w:rsid w:val="0007456A"/>
    <w:rsid w:val="0007473A"/>
    <w:rsid w:val="000769AE"/>
    <w:rsid w:val="00077AEB"/>
    <w:rsid w:val="0008103A"/>
    <w:rsid w:val="00081721"/>
    <w:rsid w:val="00082EDE"/>
    <w:rsid w:val="00083A53"/>
    <w:rsid w:val="00083D8E"/>
    <w:rsid w:val="00085704"/>
    <w:rsid w:val="00085CDD"/>
    <w:rsid w:val="000862FB"/>
    <w:rsid w:val="00086458"/>
    <w:rsid w:val="00087B4A"/>
    <w:rsid w:val="00087C28"/>
    <w:rsid w:val="00087D7A"/>
    <w:rsid w:val="000921E0"/>
    <w:rsid w:val="00093249"/>
    <w:rsid w:val="0009536C"/>
    <w:rsid w:val="00096B7C"/>
    <w:rsid w:val="00097A53"/>
    <w:rsid w:val="00097E77"/>
    <w:rsid w:val="000A15CC"/>
    <w:rsid w:val="000A4D00"/>
    <w:rsid w:val="000A5893"/>
    <w:rsid w:val="000A5AFF"/>
    <w:rsid w:val="000A7D79"/>
    <w:rsid w:val="000B08D9"/>
    <w:rsid w:val="000B0A8E"/>
    <w:rsid w:val="000B0FB6"/>
    <w:rsid w:val="000B1256"/>
    <w:rsid w:val="000B29F2"/>
    <w:rsid w:val="000B482A"/>
    <w:rsid w:val="000B5C21"/>
    <w:rsid w:val="000B74C7"/>
    <w:rsid w:val="000B7D64"/>
    <w:rsid w:val="000C08FA"/>
    <w:rsid w:val="000C12DA"/>
    <w:rsid w:val="000C1851"/>
    <w:rsid w:val="000C3D5D"/>
    <w:rsid w:val="000C4020"/>
    <w:rsid w:val="000C77F0"/>
    <w:rsid w:val="000D138B"/>
    <w:rsid w:val="000D1934"/>
    <w:rsid w:val="000D1951"/>
    <w:rsid w:val="000D1D0E"/>
    <w:rsid w:val="000D313E"/>
    <w:rsid w:val="000D3B5D"/>
    <w:rsid w:val="000D5154"/>
    <w:rsid w:val="000D5C3A"/>
    <w:rsid w:val="000E1133"/>
    <w:rsid w:val="000E2A00"/>
    <w:rsid w:val="000E4C10"/>
    <w:rsid w:val="000F0388"/>
    <w:rsid w:val="000F0C33"/>
    <w:rsid w:val="000F13E5"/>
    <w:rsid w:val="000F2B8C"/>
    <w:rsid w:val="000F3052"/>
    <w:rsid w:val="000F5ED1"/>
    <w:rsid w:val="000F6F17"/>
    <w:rsid w:val="000F7672"/>
    <w:rsid w:val="00103A47"/>
    <w:rsid w:val="00104564"/>
    <w:rsid w:val="00104FBA"/>
    <w:rsid w:val="0010581A"/>
    <w:rsid w:val="00106B62"/>
    <w:rsid w:val="001105A6"/>
    <w:rsid w:val="00112288"/>
    <w:rsid w:val="0011242E"/>
    <w:rsid w:val="00112639"/>
    <w:rsid w:val="00112B38"/>
    <w:rsid w:val="00113823"/>
    <w:rsid w:val="0011419B"/>
    <w:rsid w:val="00114B6E"/>
    <w:rsid w:val="001151DD"/>
    <w:rsid w:val="00115D7D"/>
    <w:rsid w:val="0011683B"/>
    <w:rsid w:val="001216FD"/>
    <w:rsid w:val="00122FEF"/>
    <w:rsid w:val="001241C9"/>
    <w:rsid w:val="001258EF"/>
    <w:rsid w:val="00127CB6"/>
    <w:rsid w:val="0013039D"/>
    <w:rsid w:val="0013095D"/>
    <w:rsid w:val="0013117D"/>
    <w:rsid w:val="001314E5"/>
    <w:rsid w:val="00131B8A"/>
    <w:rsid w:val="00132841"/>
    <w:rsid w:val="00132F55"/>
    <w:rsid w:val="00133512"/>
    <w:rsid w:val="001341B8"/>
    <w:rsid w:val="00134D15"/>
    <w:rsid w:val="001355DF"/>
    <w:rsid w:val="00136CF8"/>
    <w:rsid w:val="0013721F"/>
    <w:rsid w:val="001400D1"/>
    <w:rsid w:val="001423C2"/>
    <w:rsid w:val="00145A8F"/>
    <w:rsid w:val="00146F0D"/>
    <w:rsid w:val="00146FE5"/>
    <w:rsid w:val="0015109B"/>
    <w:rsid w:val="0015127E"/>
    <w:rsid w:val="00152609"/>
    <w:rsid w:val="00152B5E"/>
    <w:rsid w:val="00152FC4"/>
    <w:rsid w:val="0015604D"/>
    <w:rsid w:val="001561CC"/>
    <w:rsid w:val="0016003D"/>
    <w:rsid w:val="001600C9"/>
    <w:rsid w:val="0016075A"/>
    <w:rsid w:val="001612D4"/>
    <w:rsid w:val="0016259C"/>
    <w:rsid w:val="00162DE5"/>
    <w:rsid w:val="001634BD"/>
    <w:rsid w:val="001642F1"/>
    <w:rsid w:val="00164E27"/>
    <w:rsid w:val="001674C9"/>
    <w:rsid w:val="00167CF5"/>
    <w:rsid w:val="00170F62"/>
    <w:rsid w:val="001716A9"/>
    <w:rsid w:val="001725AE"/>
    <w:rsid w:val="00172ABB"/>
    <w:rsid w:val="0017300E"/>
    <w:rsid w:val="0017474A"/>
    <w:rsid w:val="00177B44"/>
    <w:rsid w:val="0018017E"/>
    <w:rsid w:val="00181592"/>
    <w:rsid w:val="001815D7"/>
    <w:rsid w:val="00181B0A"/>
    <w:rsid w:val="00182385"/>
    <w:rsid w:val="001846A1"/>
    <w:rsid w:val="0018575F"/>
    <w:rsid w:val="00185C36"/>
    <w:rsid w:val="00187855"/>
    <w:rsid w:val="00187FCC"/>
    <w:rsid w:val="00194057"/>
    <w:rsid w:val="001A0A49"/>
    <w:rsid w:val="001A2342"/>
    <w:rsid w:val="001A2B10"/>
    <w:rsid w:val="001A2BBF"/>
    <w:rsid w:val="001A4763"/>
    <w:rsid w:val="001A4F9F"/>
    <w:rsid w:val="001A6887"/>
    <w:rsid w:val="001A6E9D"/>
    <w:rsid w:val="001A75E2"/>
    <w:rsid w:val="001A7959"/>
    <w:rsid w:val="001B02EC"/>
    <w:rsid w:val="001B185F"/>
    <w:rsid w:val="001B1C73"/>
    <w:rsid w:val="001B23BF"/>
    <w:rsid w:val="001B252A"/>
    <w:rsid w:val="001B2D37"/>
    <w:rsid w:val="001B4216"/>
    <w:rsid w:val="001B49D1"/>
    <w:rsid w:val="001B55A3"/>
    <w:rsid w:val="001B7025"/>
    <w:rsid w:val="001B7CE5"/>
    <w:rsid w:val="001C04D8"/>
    <w:rsid w:val="001C2632"/>
    <w:rsid w:val="001C4B02"/>
    <w:rsid w:val="001C53E0"/>
    <w:rsid w:val="001C7D29"/>
    <w:rsid w:val="001D2641"/>
    <w:rsid w:val="001D2771"/>
    <w:rsid w:val="001D3202"/>
    <w:rsid w:val="001D4249"/>
    <w:rsid w:val="001D6BE1"/>
    <w:rsid w:val="001D6F59"/>
    <w:rsid w:val="001D78C8"/>
    <w:rsid w:val="001E05D8"/>
    <w:rsid w:val="001E0D6A"/>
    <w:rsid w:val="001E11D0"/>
    <w:rsid w:val="001E1861"/>
    <w:rsid w:val="001E2146"/>
    <w:rsid w:val="001E39A8"/>
    <w:rsid w:val="001E5666"/>
    <w:rsid w:val="001E60CF"/>
    <w:rsid w:val="001E75D6"/>
    <w:rsid w:val="001F0336"/>
    <w:rsid w:val="001F1533"/>
    <w:rsid w:val="001F2F55"/>
    <w:rsid w:val="001F331F"/>
    <w:rsid w:val="001F646D"/>
    <w:rsid w:val="00201E22"/>
    <w:rsid w:val="00201EFB"/>
    <w:rsid w:val="0020237A"/>
    <w:rsid w:val="00202B61"/>
    <w:rsid w:val="00203182"/>
    <w:rsid w:val="00203D60"/>
    <w:rsid w:val="00203F51"/>
    <w:rsid w:val="002051C5"/>
    <w:rsid w:val="00205F75"/>
    <w:rsid w:val="002107F9"/>
    <w:rsid w:val="00210A0B"/>
    <w:rsid w:val="002113C6"/>
    <w:rsid w:val="00211747"/>
    <w:rsid w:val="00212327"/>
    <w:rsid w:val="0021356D"/>
    <w:rsid w:val="00215328"/>
    <w:rsid w:val="00216988"/>
    <w:rsid w:val="00217598"/>
    <w:rsid w:val="00221222"/>
    <w:rsid w:val="00221A63"/>
    <w:rsid w:val="0022211E"/>
    <w:rsid w:val="00222AD5"/>
    <w:rsid w:val="00224D9A"/>
    <w:rsid w:val="00224E55"/>
    <w:rsid w:val="00225369"/>
    <w:rsid w:val="0022542A"/>
    <w:rsid w:val="0022599E"/>
    <w:rsid w:val="002269E5"/>
    <w:rsid w:val="00227211"/>
    <w:rsid w:val="00227370"/>
    <w:rsid w:val="002304B0"/>
    <w:rsid w:val="002305CD"/>
    <w:rsid w:val="0023146D"/>
    <w:rsid w:val="00231DB1"/>
    <w:rsid w:val="00231DDC"/>
    <w:rsid w:val="00232899"/>
    <w:rsid w:val="00233981"/>
    <w:rsid w:val="00233D69"/>
    <w:rsid w:val="0023408B"/>
    <w:rsid w:val="002346C4"/>
    <w:rsid w:val="00237583"/>
    <w:rsid w:val="00241BF8"/>
    <w:rsid w:val="00241D3D"/>
    <w:rsid w:val="00242FCC"/>
    <w:rsid w:val="002437DA"/>
    <w:rsid w:val="002479F2"/>
    <w:rsid w:val="002517EC"/>
    <w:rsid w:val="0025263F"/>
    <w:rsid w:val="002528A7"/>
    <w:rsid w:val="002565E4"/>
    <w:rsid w:val="00256B41"/>
    <w:rsid w:val="00256BC5"/>
    <w:rsid w:val="00257C58"/>
    <w:rsid w:val="00261FAB"/>
    <w:rsid w:val="0026388B"/>
    <w:rsid w:val="002654A8"/>
    <w:rsid w:val="00270FA2"/>
    <w:rsid w:val="00271585"/>
    <w:rsid w:val="00276AA9"/>
    <w:rsid w:val="00276B5E"/>
    <w:rsid w:val="00280D7C"/>
    <w:rsid w:val="00281958"/>
    <w:rsid w:val="00282781"/>
    <w:rsid w:val="00282CA6"/>
    <w:rsid w:val="00282D86"/>
    <w:rsid w:val="00285883"/>
    <w:rsid w:val="00285CF8"/>
    <w:rsid w:val="00286F0E"/>
    <w:rsid w:val="002947B6"/>
    <w:rsid w:val="00294989"/>
    <w:rsid w:val="00297854"/>
    <w:rsid w:val="00297880"/>
    <w:rsid w:val="002A1805"/>
    <w:rsid w:val="002A1D38"/>
    <w:rsid w:val="002A1DE2"/>
    <w:rsid w:val="002A4801"/>
    <w:rsid w:val="002A6830"/>
    <w:rsid w:val="002A6A1D"/>
    <w:rsid w:val="002B2DA4"/>
    <w:rsid w:val="002B2E17"/>
    <w:rsid w:val="002B3C1B"/>
    <w:rsid w:val="002B46EA"/>
    <w:rsid w:val="002B523E"/>
    <w:rsid w:val="002B56AF"/>
    <w:rsid w:val="002B63BD"/>
    <w:rsid w:val="002B6D03"/>
    <w:rsid w:val="002B6FBA"/>
    <w:rsid w:val="002C3899"/>
    <w:rsid w:val="002C5D91"/>
    <w:rsid w:val="002C62AB"/>
    <w:rsid w:val="002C6A99"/>
    <w:rsid w:val="002C6BF2"/>
    <w:rsid w:val="002C753C"/>
    <w:rsid w:val="002C7D45"/>
    <w:rsid w:val="002D11C1"/>
    <w:rsid w:val="002D1927"/>
    <w:rsid w:val="002D1E22"/>
    <w:rsid w:val="002D3762"/>
    <w:rsid w:val="002D3E73"/>
    <w:rsid w:val="002D450B"/>
    <w:rsid w:val="002D492E"/>
    <w:rsid w:val="002D5033"/>
    <w:rsid w:val="002E0FCB"/>
    <w:rsid w:val="002E1DA3"/>
    <w:rsid w:val="002E4AB7"/>
    <w:rsid w:val="002E4B13"/>
    <w:rsid w:val="002E563E"/>
    <w:rsid w:val="002E5B8E"/>
    <w:rsid w:val="002E641D"/>
    <w:rsid w:val="002F14FE"/>
    <w:rsid w:val="002F179E"/>
    <w:rsid w:val="002F430B"/>
    <w:rsid w:val="002F5A6D"/>
    <w:rsid w:val="002F791D"/>
    <w:rsid w:val="003004FF"/>
    <w:rsid w:val="00300E28"/>
    <w:rsid w:val="0030156A"/>
    <w:rsid w:val="00302A5E"/>
    <w:rsid w:val="0030336F"/>
    <w:rsid w:val="00306BCE"/>
    <w:rsid w:val="00307ACC"/>
    <w:rsid w:val="0031064C"/>
    <w:rsid w:val="00312257"/>
    <w:rsid w:val="00314361"/>
    <w:rsid w:val="00314C79"/>
    <w:rsid w:val="00315650"/>
    <w:rsid w:val="00317656"/>
    <w:rsid w:val="0032191B"/>
    <w:rsid w:val="00321BB4"/>
    <w:rsid w:val="0032343E"/>
    <w:rsid w:val="00326376"/>
    <w:rsid w:val="00330041"/>
    <w:rsid w:val="003312C4"/>
    <w:rsid w:val="00331D9E"/>
    <w:rsid w:val="003350C2"/>
    <w:rsid w:val="00335790"/>
    <w:rsid w:val="00337295"/>
    <w:rsid w:val="00340A26"/>
    <w:rsid w:val="00341ACE"/>
    <w:rsid w:val="00342B68"/>
    <w:rsid w:val="00344D27"/>
    <w:rsid w:val="00347084"/>
    <w:rsid w:val="00347522"/>
    <w:rsid w:val="00350D10"/>
    <w:rsid w:val="00351566"/>
    <w:rsid w:val="003516C5"/>
    <w:rsid w:val="003526AB"/>
    <w:rsid w:val="003541EC"/>
    <w:rsid w:val="003545B7"/>
    <w:rsid w:val="003574E4"/>
    <w:rsid w:val="0036244A"/>
    <w:rsid w:val="00365122"/>
    <w:rsid w:val="003658EA"/>
    <w:rsid w:val="0036638C"/>
    <w:rsid w:val="0036704D"/>
    <w:rsid w:val="003676BC"/>
    <w:rsid w:val="00371D5E"/>
    <w:rsid w:val="00371EDA"/>
    <w:rsid w:val="00372176"/>
    <w:rsid w:val="00375BF2"/>
    <w:rsid w:val="00376838"/>
    <w:rsid w:val="0037688C"/>
    <w:rsid w:val="00376E51"/>
    <w:rsid w:val="003776E5"/>
    <w:rsid w:val="00377B4B"/>
    <w:rsid w:val="003801D1"/>
    <w:rsid w:val="00380D1D"/>
    <w:rsid w:val="00381540"/>
    <w:rsid w:val="00383795"/>
    <w:rsid w:val="00385407"/>
    <w:rsid w:val="00386BE7"/>
    <w:rsid w:val="00390996"/>
    <w:rsid w:val="0039112E"/>
    <w:rsid w:val="00392CD1"/>
    <w:rsid w:val="0039502D"/>
    <w:rsid w:val="003961CB"/>
    <w:rsid w:val="003964C7"/>
    <w:rsid w:val="00396CC3"/>
    <w:rsid w:val="003975B6"/>
    <w:rsid w:val="003A164A"/>
    <w:rsid w:val="003A1B2B"/>
    <w:rsid w:val="003A2263"/>
    <w:rsid w:val="003A2C57"/>
    <w:rsid w:val="003A3153"/>
    <w:rsid w:val="003A3318"/>
    <w:rsid w:val="003A36A2"/>
    <w:rsid w:val="003A4ED0"/>
    <w:rsid w:val="003A527A"/>
    <w:rsid w:val="003A7F68"/>
    <w:rsid w:val="003B00E3"/>
    <w:rsid w:val="003B468C"/>
    <w:rsid w:val="003B47A0"/>
    <w:rsid w:val="003B4BA3"/>
    <w:rsid w:val="003B4F6D"/>
    <w:rsid w:val="003B61C9"/>
    <w:rsid w:val="003B637C"/>
    <w:rsid w:val="003B6896"/>
    <w:rsid w:val="003B7C9B"/>
    <w:rsid w:val="003C0994"/>
    <w:rsid w:val="003C18DD"/>
    <w:rsid w:val="003C1B3F"/>
    <w:rsid w:val="003C1F33"/>
    <w:rsid w:val="003C2905"/>
    <w:rsid w:val="003C2E95"/>
    <w:rsid w:val="003C5436"/>
    <w:rsid w:val="003C60F2"/>
    <w:rsid w:val="003C7E08"/>
    <w:rsid w:val="003D12E0"/>
    <w:rsid w:val="003D2AD1"/>
    <w:rsid w:val="003D2CBB"/>
    <w:rsid w:val="003D3ED9"/>
    <w:rsid w:val="003E0031"/>
    <w:rsid w:val="003E2E51"/>
    <w:rsid w:val="003E31B3"/>
    <w:rsid w:val="003E5DAA"/>
    <w:rsid w:val="003E7F60"/>
    <w:rsid w:val="003F01E6"/>
    <w:rsid w:val="003F09BA"/>
    <w:rsid w:val="003F47BC"/>
    <w:rsid w:val="003F58E0"/>
    <w:rsid w:val="003F59EA"/>
    <w:rsid w:val="003F728B"/>
    <w:rsid w:val="003F744B"/>
    <w:rsid w:val="003F7E12"/>
    <w:rsid w:val="00400FDC"/>
    <w:rsid w:val="00404ED7"/>
    <w:rsid w:val="0040522E"/>
    <w:rsid w:val="004129B4"/>
    <w:rsid w:val="00412B67"/>
    <w:rsid w:val="00412DD2"/>
    <w:rsid w:val="0041353A"/>
    <w:rsid w:val="00413E3A"/>
    <w:rsid w:val="00414FB0"/>
    <w:rsid w:val="004168C1"/>
    <w:rsid w:val="004224F5"/>
    <w:rsid w:val="00423385"/>
    <w:rsid w:val="0042358F"/>
    <w:rsid w:val="00423D16"/>
    <w:rsid w:val="00424B96"/>
    <w:rsid w:val="004253E1"/>
    <w:rsid w:val="00425FF0"/>
    <w:rsid w:val="00426631"/>
    <w:rsid w:val="00427027"/>
    <w:rsid w:val="00430695"/>
    <w:rsid w:val="00431B95"/>
    <w:rsid w:val="004329D0"/>
    <w:rsid w:val="004331CF"/>
    <w:rsid w:val="00433217"/>
    <w:rsid w:val="0043503C"/>
    <w:rsid w:val="00435EA4"/>
    <w:rsid w:val="00436594"/>
    <w:rsid w:val="00441318"/>
    <w:rsid w:val="00442535"/>
    <w:rsid w:val="00443224"/>
    <w:rsid w:val="00447277"/>
    <w:rsid w:val="0044738B"/>
    <w:rsid w:val="00451F86"/>
    <w:rsid w:val="00452064"/>
    <w:rsid w:val="00452396"/>
    <w:rsid w:val="004530C4"/>
    <w:rsid w:val="00453BDD"/>
    <w:rsid w:val="00453C14"/>
    <w:rsid w:val="004544D4"/>
    <w:rsid w:val="004550FE"/>
    <w:rsid w:val="004607BC"/>
    <w:rsid w:val="004636AF"/>
    <w:rsid w:val="00464C1B"/>
    <w:rsid w:val="00465B21"/>
    <w:rsid w:val="0046716F"/>
    <w:rsid w:val="00467C6F"/>
    <w:rsid w:val="00470DF2"/>
    <w:rsid w:val="00471620"/>
    <w:rsid w:val="004723F4"/>
    <w:rsid w:val="00472435"/>
    <w:rsid w:val="004741EA"/>
    <w:rsid w:val="004744BC"/>
    <w:rsid w:val="00474618"/>
    <w:rsid w:val="00474AC6"/>
    <w:rsid w:val="00475D02"/>
    <w:rsid w:val="00476412"/>
    <w:rsid w:val="0047710B"/>
    <w:rsid w:val="00477948"/>
    <w:rsid w:val="00481F27"/>
    <w:rsid w:val="00482323"/>
    <w:rsid w:val="00483244"/>
    <w:rsid w:val="0048672B"/>
    <w:rsid w:val="004868B9"/>
    <w:rsid w:val="00493733"/>
    <w:rsid w:val="004A07BD"/>
    <w:rsid w:val="004A52E7"/>
    <w:rsid w:val="004A7FB4"/>
    <w:rsid w:val="004B321C"/>
    <w:rsid w:val="004B3C46"/>
    <w:rsid w:val="004B4D0F"/>
    <w:rsid w:val="004B55A8"/>
    <w:rsid w:val="004C063F"/>
    <w:rsid w:val="004C08E1"/>
    <w:rsid w:val="004C0AAF"/>
    <w:rsid w:val="004C0B73"/>
    <w:rsid w:val="004C1247"/>
    <w:rsid w:val="004C494F"/>
    <w:rsid w:val="004C7ACC"/>
    <w:rsid w:val="004D5284"/>
    <w:rsid w:val="004D6C24"/>
    <w:rsid w:val="004E0405"/>
    <w:rsid w:val="004E2977"/>
    <w:rsid w:val="004E3843"/>
    <w:rsid w:val="004E4463"/>
    <w:rsid w:val="004E45FC"/>
    <w:rsid w:val="004E64AB"/>
    <w:rsid w:val="004E78C8"/>
    <w:rsid w:val="004E7D84"/>
    <w:rsid w:val="004F02B7"/>
    <w:rsid w:val="004F1382"/>
    <w:rsid w:val="004F1835"/>
    <w:rsid w:val="004F194F"/>
    <w:rsid w:val="004F24BA"/>
    <w:rsid w:val="004F2C73"/>
    <w:rsid w:val="004F36DF"/>
    <w:rsid w:val="004F372D"/>
    <w:rsid w:val="004F4DDC"/>
    <w:rsid w:val="004F5A16"/>
    <w:rsid w:val="004F5AB8"/>
    <w:rsid w:val="004F607D"/>
    <w:rsid w:val="004F7BB3"/>
    <w:rsid w:val="004F7CA3"/>
    <w:rsid w:val="005018D7"/>
    <w:rsid w:val="005018DE"/>
    <w:rsid w:val="00501B45"/>
    <w:rsid w:val="00501F2E"/>
    <w:rsid w:val="005030FE"/>
    <w:rsid w:val="005032F1"/>
    <w:rsid w:val="0050333D"/>
    <w:rsid w:val="00503BF5"/>
    <w:rsid w:val="0050423A"/>
    <w:rsid w:val="00504E8D"/>
    <w:rsid w:val="005062F5"/>
    <w:rsid w:val="00506317"/>
    <w:rsid w:val="00506838"/>
    <w:rsid w:val="00507452"/>
    <w:rsid w:val="005104A2"/>
    <w:rsid w:val="00510BB1"/>
    <w:rsid w:val="00512BB5"/>
    <w:rsid w:val="0051618E"/>
    <w:rsid w:val="0051649C"/>
    <w:rsid w:val="00516567"/>
    <w:rsid w:val="00517C26"/>
    <w:rsid w:val="00517FED"/>
    <w:rsid w:val="00520B30"/>
    <w:rsid w:val="00520D39"/>
    <w:rsid w:val="00521AFC"/>
    <w:rsid w:val="00521F0D"/>
    <w:rsid w:val="00522F2E"/>
    <w:rsid w:val="0052560F"/>
    <w:rsid w:val="00525CA1"/>
    <w:rsid w:val="00527D32"/>
    <w:rsid w:val="00527FE3"/>
    <w:rsid w:val="005314A7"/>
    <w:rsid w:val="00531FA4"/>
    <w:rsid w:val="00533A47"/>
    <w:rsid w:val="00534E5F"/>
    <w:rsid w:val="005350FD"/>
    <w:rsid w:val="005355BC"/>
    <w:rsid w:val="00535898"/>
    <w:rsid w:val="00536D44"/>
    <w:rsid w:val="00540BA2"/>
    <w:rsid w:val="005419AA"/>
    <w:rsid w:val="005423AD"/>
    <w:rsid w:val="0054383A"/>
    <w:rsid w:val="005471DF"/>
    <w:rsid w:val="00551FC8"/>
    <w:rsid w:val="00555132"/>
    <w:rsid w:val="005612A4"/>
    <w:rsid w:val="005629CB"/>
    <w:rsid w:val="0056351E"/>
    <w:rsid w:val="00563AA6"/>
    <w:rsid w:val="005642D5"/>
    <w:rsid w:val="00564686"/>
    <w:rsid w:val="00566636"/>
    <w:rsid w:val="0057210D"/>
    <w:rsid w:val="005743DA"/>
    <w:rsid w:val="00574FA6"/>
    <w:rsid w:val="00576AE0"/>
    <w:rsid w:val="0057774E"/>
    <w:rsid w:val="00580681"/>
    <w:rsid w:val="00581A9E"/>
    <w:rsid w:val="00582F21"/>
    <w:rsid w:val="005831B2"/>
    <w:rsid w:val="0058320A"/>
    <w:rsid w:val="00584C39"/>
    <w:rsid w:val="00584F54"/>
    <w:rsid w:val="005855E0"/>
    <w:rsid w:val="005874EB"/>
    <w:rsid w:val="00595F36"/>
    <w:rsid w:val="0059610B"/>
    <w:rsid w:val="00597752"/>
    <w:rsid w:val="005A03AE"/>
    <w:rsid w:val="005A10E9"/>
    <w:rsid w:val="005A2005"/>
    <w:rsid w:val="005A218D"/>
    <w:rsid w:val="005A3302"/>
    <w:rsid w:val="005A3F89"/>
    <w:rsid w:val="005A6C8B"/>
    <w:rsid w:val="005B0817"/>
    <w:rsid w:val="005B2577"/>
    <w:rsid w:val="005B2913"/>
    <w:rsid w:val="005B32B7"/>
    <w:rsid w:val="005B3A4A"/>
    <w:rsid w:val="005B3ED2"/>
    <w:rsid w:val="005B40DA"/>
    <w:rsid w:val="005B5783"/>
    <w:rsid w:val="005B5911"/>
    <w:rsid w:val="005B62E6"/>
    <w:rsid w:val="005B6379"/>
    <w:rsid w:val="005B6DD1"/>
    <w:rsid w:val="005B723C"/>
    <w:rsid w:val="005C03E4"/>
    <w:rsid w:val="005C138A"/>
    <w:rsid w:val="005C177B"/>
    <w:rsid w:val="005C1D19"/>
    <w:rsid w:val="005C37F0"/>
    <w:rsid w:val="005C38B9"/>
    <w:rsid w:val="005C38CE"/>
    <w:rsid w:val="005C4FEB"/>
    <w:rsid w:val="005C624A"/>
    <w:rsid w:val="005C73FB"/>
    <w:rsid w:val="005D1943"/>
    <w:rsid w:val="005D28DE"/>
    <w:rsid w:val="005D394F"/>
    <w:rsid w:val="005D6410"/>
    <w:rsid w:val="005E1EF2"/>
    <w:rsid w:val="005E443A"/>
    <w:rsid w:val="005E4569"/>
    <w:rsid w:val="005E4911"/>
    <w:rsid w:val="005E49AC"/>
    <w:rsid w:val="005E49B9"/>
    <w:rsid w:val="005E4FB0"/>
    <w:rsid w:val="005F1322"/>
    <w:rsid w:val="005F1EA2"/>
    <w:rsid w:val="005F3660"/>
    <w:rsid w:val="005F60F1"/>
    <w:rsid w:val="005F61CE"/>
    <w:rsid w:val="005F69A9"/>
    <w:rsid w:val="00600926"/>
    <w:rsid w:val="00600E8A"/>
    <w:rsid w:val="00603352"/>
    <w:rsid w:val="0060581C"/>
    <w:rsid w:val="006061D5"/>
    <w:rsid w:val="006070BF"/>
    <w:rsid w:val="00610705"/>
    <w:rsid w:val="00610B0A"/>
    <w:rsid w:val="006126C6"/>
    <w:rsid w:val="006128FF"/>
    <w:rsid w:val="00613891"/>
    <w:rsid w:val="00613A26"/>
    <w:rsid w:val="0061528A"/>
    <w:rsid w:val="00616AE9"/>
    <w:rsid w:val="00620244"/>
    <w:rsid w:val="00620677"/>
    <w:rsid w:val="006210D2"/>
    <w:rsid w:val="0062254C"/>
    <w:rsid w:val="00623340"/>
    <w:rsid w:val="00623596"/>
    <w:rsid w:val="00623FAD"/>
    <w:rsid w:val="00625D88"/>
    <w:rsid w:val="006265EC"/>
    <w:rsid w:val="00631C7F"/>
    <w:rsid w:val="0063204E"/>
    <w:rsid w:val="0063240D"/>
    <w:rsid w:val="0063583C"/>
    <w:rsid w:val="006359B7"/>
    <w:rsid w:val="0063714E"/>
    <w:rsid w:val="00642201"/>
    <w:rsid w:val="00642794"/>
    <w:rsid w:val="006448FC"/>
    <w:rsid w:val="0064566C"/>
    <w:rsid w:val="0064583F"/>
    <w:rsid w:val="006468A9"/>
    <w:rsid w:val="00647CB9"/>
    <w:rsid w:val="00651492"/>
    <w:rsid w:val="00651B79"/>
    <w:rsid w:val="0065393F"/>
    <w:rsid w:val="00656ACD"/>
    <w:rsid w:val="00656C9E"/>
    <w:rsid w:val="00660F01"/>
    <w:rsid w:val="00660FF8"/>
    <w:rsid w:val="00661F02"/>
    <w:rsid w:val="0066272D"/>
    <w:rsid w:val="00663D58"/>
    <w:rsid w:val="006660E4"/>
    <w:rsid w:val="00666C4D"/>
    <w:rsid w:val="00670709"/>
    <w:rsid w:val="006707A3"/>
    <w:rsid w:val="006713F1"/>
    <w:rsid w:val="00671860"/>
    <w:rsid w:val="0067188D"/>
    <w:rsid w:val="006731E0"/>
    <w:rsid w:val="006749E9"/>
    <w:rsid w:val="00680A1E"/>
    <w:rsid w:val="00681AA0"/>
    <w:rsid w:val="006825EF"/>
    <w:rsid w:val="006833DA"/>
    <w:rsid w:val="00685CD5"/>
    <w:rsid w:val="006862C0"/>
    <w:rsid w:val="00687DBD"/>
    <w:rsid w:val="006901F6"/>
    <w:rsid w:val="00690645"/>
    <w:rsid w:val="006917AC"/>
    <w:rsid w:val="0069550F"/>
    <w:rsid w:val="00696D3D"/>
    <w:rsid w:val="006972B3"/>
    <w:rsid w:val="00697EEA"/>
    <w:rsid w:val="006A020B"/>
    <w:rsid w:val="006A0A6D"/>
    <w:rsid w:val="006A0B8F"/>
    <w:rsid w:val="006A38F4"/>
    <w:rsid w:val="006A5856"/>
    <w:rsid w:val="006A70F9"/>
    <w:rsid w:val="006A76E6"/>
    <w:rsid w:val="006A7EAC"/>
    <w:rsid w:val="006B0A7B"/>
    <w:rsid w:val="006B12A4"/>
    <w:rsid w:val="006B20B9"/>
    <w:rsid w:val="006B2486"/>
    <w:rsid w:val="006B4047"/>
    <w:rsid w:val="006C0CD0"/>
    <w:rsid w:val="006C10DA"/>
    <w:rsid w:val="006C1894"/>
    <w:rsid w:val="006C1D80"/>
    <w:rsid w:val="006C2EE9"/>
    <w:rsid w:val="006C2F25"/>
    <w:rsid w:val="006C4B14"/>
    <w:rsid w:val="006C5927"/>
    <w:rsid w:val="006D17B2"/>
    <w:rsid w:val="006D2405"/>
    <w:rsid w:val="006D2799"/>
    <w:rsid w:val="006D3120"/>
    <w:rsid w:val="006D56E0"/>
    <w:rsid w:val="006D58BB"/>
    <w:rsid w:val="006D5FF3"/>
    <w:rsid w:val="006D73D4"/>
    <w:rsid w:val="006D76DB"/>
    <w:rsid w:val="006E0AE8"/>
    <w:rsid w:val="006E2499"/>
    <w:rsid w:val="006E2694"/>
    <w:rsid w:val="006E2743"/>
    <w:rsid w:val="006E32B6"/>
    <w:rsid w:val="006E4665"/>
    <w:rsid w:val="006E5CEF"/>
    <w:rsid w:val="006E5E81"/>
    <w:rsid w:val="006E603B"/>
    <w:rsid w:val="006E6A6D"/>
    <w:rsid w:val="006E6AC1"/>
    <w:rsid w:val="006E72D7"/>
    <w:rsid w:val="006F0549"/>
    <w:rsid w:val="006F1EDC"/>
    <w:rsid w:val="006F2E86"/>
    <w:rsid w:val="006F4006"/>
    <w:rsid w:val="006F4304"/>
    <w:rsid w:val="006F7BD4"/>
    <w:rsid w:val="0070172F"/>
    <w:rsid w:val="007022B9"/>
    <w:rsid w:val="0070455A"/>
    <w:rsid w:val="00704F97"/>
    <w:rsid w:val="00706344"/>
    <w:rsid w:val="00706A94"/>
    <w:rsid w:val="00707991"/>
    <w:rsid w:val="00707BA7"/>
    <w:rsid w:val="00707C82"/>
    <w:rsid w:val="00710E2A"/>
    <w:rsid w:val="00712E2F"/>
    <w:rsid w:val="00713FC8"/>
    <w:rsid w:val="007147CF"/>
    <w:rsid w:val="00714CB0"/>
    <w:rsid w:val="00715596"/>
    <w:rsid w:val="007160DF"/>
    <w:rsid w:val="00716527"/>
    <w:rsid w:val="00716A89"/>
    <w:rsid w:val="00721D04"/>
    <w:rsid w:val="00731393"/>
    <w:rsid w:val="007323B0"/>
    <w:rsid w:val="00732656"/>
    <w:rsid w:val="00732AB5"/>
    <w:rsid w:val="007353B5"/>
    <w:rsid w:val="0073709D"/>
    <w:rsid w:val="00740167"/>
    <w:rsid w:val="007410C8"/>
    <w:rsid w:val="007419D9"/>
    <w:rsid w:val="00745D51"/>
    <w:rsid w:val="00746166"/>
    <w:rsid w:val="00746B7A"/>
    <w:rsid w:val="00747926"/>
    <w:rsid w:val="007503D9"/>
    <w:rsid w:val="007539F7"/>
    <w:rsid w:val="007546D1"/>
    <w:rsid w:val="00754862"/>
    <w:rsid w:val="00756D2A"/>
    <w:rsid w:val="00757068"/>
    <w:rsid w:val="00757CF9"/>
    <w:rsid w:val="007607C2"/>
    <w:rsid w:val="00761512"/>
    <w:rsid w:val="00762631"/>
    <w:rsid w:val="0076263F"/>
    <w:rsid w:val="0076367D"/>
    <w:rsid w:val="007650FE"/>
    <w:rsid w:val="00765180"/>
    <w:rsid w:val="00767FB2"/>
    <w:rsid w:val="0077054B"/>
    <w:rsid w:val="0077350F"/>
    <w:rsid w:val="007735FC"/>
    <w:rsid w:val="0077536F"/>
    <w:rsid w:val="0077580A"/>
    <w:rsid w:val="00775989"/>
    <w:rsid w:val="00775F25"/>
    <w:rsid w:val="00776191"/>
    <w:rsid w:val="0078179F"/>
    <w:rsid w:val="00781B4C"/>
    <w:rsid w:val="00782608"/>
    <w:rsid w:val="007850B4"/>
    <w:rsid w:val="00787C13"/>
    <w:rsid w:val="00787F72"/>
    <w:rsid w:val="00790343"/>
    <w:rsid w:val="00790DF1"/>
    <w:rsid w:val="00791088"/>
    <w:rsid w:val="00792C16"/>
    <w:rsid w:val="00793429"/>
    <w:rsid w:val="00794BBB"/>
    <w:rsid w:val="00796070"/>
    <w:rsid w:val="007A0514"/>
    <w:rsid w:val="007A0E81"/>
    <w:rsid w:val="007A186C"/>
    <w:rsid w:val="007A2654"/>
    <w:rsid w:val="007A2809"/>
    <w:rsid w:val="007A3232"/>
    <w:rsid w:val="007A4294"/>
    <w:rsid w:val="007A450F"/>
    <w:rsid w:val="007A4A0F"/>
    <w:rsid w:val="007A694B"/>
    <w:rsid w:val="007B2D79"/>
    <w:rsid w:val="007B3344"/>
    <w:rsid w:val="007B3AA3"/>
    <w:rsid w:val="007B51E8"/>
    <w:rsid w:val="007B521B"/>
    <w:rsid w:val="007B557F"/>
    <w:rsid w:val="007B7EEF"/>
    <w:rsid w:val="007C2A1C"/>
    <w:rsid w:val="007C484E"/>
    <w:rsid w:val="007C6A04"/>
    <w:rsid w:val="007C6ED9"/>
    <w:rsid w:val="007D189F"/>
    <w:rsid w:val="007D1B0D"/>
    <w:rsid w:val="007D3DDD"/>
    <w:rsid w:val="007D4FE4"/>
    <w:rsid w:val="007D5B47"/>
    <w:rsid w:val="007D5DBF"/>
    <w:rsid w:val="007D6076"/>
    <w:rsid w:val="007D614F"/>
    <w:rsid w:val="007D6621"/>
    <w:rsid w:val="007E19CA"/>
    <w:rsid w:val="007E4B5D"/>
    <w:rsid w:val="007E5543"/>
    <w:rsid w:val="007E6EB3"/>
    <w:rsid w:val="007F05A3"/>
    <w:rsid w:val="007F1856"/>
    <w:rsid w:val="007F2240"/>
    <w:rsid w:val="007F46AA"/>
    <w:rsid w:val="007F4F4D"/>
    <w:rsid w:val="007F5CF6"/>
    <w:rsid w:val="0080204D"/>
    <w:rsid w:val="008032E5"/>
    <w:rsid w:val="00803D7E"/>
    <w:rsid w:val="008054B3"/>
    <w:rsid w:val="008064B0"/>
    <w:rsid w:val="00807093"/>
    <w:rsid w:val="008079EB"/>
    <w:rsid w:val="00807EF9"/>
    <w:rsid w:val="00811018"/>
    <w:rsid w:val="008124E8"/>
    <w:rsid w:val="0081516A"/>
    <w:rsid w:val="00815548"/>
    <w:rsid w:val="00816BF3"/>
    <w:rsid w:val="0081769C"/>
    <w:rsid w:val="00817D77"/>
    <w:rsid w:val="0082029C"/>
    <w:rsid w:val="00820C00"/>
    <w:rsid w:val="008225B7"/>
    <w:rsid w:val="008252B7"/>
    <w:rsid w:val="008262BF"/>
    <w:rsid w:val="008330FB"/>
    <w:rsid w:val="00834BE4"/>
    <w:rsid w:val="00837CE2"/>
    <w:rsid w:val="008403D2"/>
    <w:rsid w:val="008405E3"/>
    <w:rsid w:val="00840BBA"/>
    <w:rsid w:val="00843C25"/>
    <w:rsid w:val="00844D14"/>
    <w:rsid w:val="00845640"/>
    <w:rsid w:val="008461C3"/>
    <w:rsid w:val="00846AD2"/>
    <w:rsid w:val="0085146B"/>
    <w:rsid w:val="00855EB7"/>
    <w:rsid w:val="008563A4"/>
    <w:rsid w:val="00857FC3"/>
    <w:rsid w:val="00860B5D"/>
    <w:rsid w:val="00861387"/>
    <w:rsid w:val="008627F3"/>
    <w:rsid w:val="00862CAC"/>
    <w:rsid w:val="00863AA8"/>
    <w:rsid w:val="00863D16"/>
    <w:rsid w:val="008641AE"/>
    <w:rsid w:val="008646C0"/>
    <w:rsid w:val="00865C61"/>
    <w:rsid w:val="00865F3E"/>
    <w:rsid w:val="0086719F"/>
    <w:rsid w:val="00867923"/>
    <w:rsid w:val="00867B01"/>
    <w:rsid w:val="00870656"/>
    <w:rsid w:val="00871CBA"/>
    <w:rsid w:val="00872074"/>
    <w:rsid w:val="008750F1"/>
    <w:rsid w:val="00875373"/>
    <w:rsid w:val="00876A87"/>
    <w:rsid w:val="0087701E"/>
    <w:rsid w:val="008770B7"/>
    <w:rsid w:val="00877C9C"/>
    <w:rsid w:val="0088017D"/>
    <w:rsid w:val="008812F0"/>
    <w:rsid w:val="008828E1"/>
    <w:rsid w:val="00882C10"/>
    <w:rsid w:val="00883DED"/>
    <w:rsid w:val="00884522"/>
    <w:rsid w:val="0088572F"/>
    <w:rsid w:val="00890077"/>
    <w:rsid w:val="00892B20"/>
    <w:rsid w:val="00893283"/>
    <w:rsid w:val="00895D59"/>
    <w:rsid w:val="00895DF0"/>
    <w:rsid w:val="00896104"/>
    <w:rsid w:val="00897811"/>
    <w:rsid w:val="0089782F"/>
    <w:rsid w:val="008A084E"/>
    <w:rsid w:val="008A1E84"/>
    <w:rsid w:val="008A2E40"/>
    <w:rsid w:val="008A484D"/>
    <w:rsid w:val="008A4ED5"/>
    <w:rsid w:val="008A4FC2"/>
    <w:rsid w:val="008A5D43"/>
    <w:rsid w:val="008A61D8"/>
    <w:rsid w:val="008A62D3"/>
    <w:rsid w:val="008A67C6"/>
    <w:rsid w:val="008B0604"/>
    <w:rsid w:val="008B0809"/>
    <w:rsid w:val="008B08C7"/>
    <w:rsid w:val="008B479F"/>
    <w:rsid w:val="008B5802"/>
    <w:rsid w:val="008C0117"/>
    <w:rsid w:val="008C02AD"/>
    <w:rsid w:val="008C1ADA"/>
    <w:rsid w:val="008C2AA3"/>
    <w:rsid w:val="008C33D2"/>
    <w:rsid w:val="008C3412"/>
    <w:rsid w:val="008C427E"/>
    <w:rsid w:val="008C493F"/>
    <w:rsid w:val="008C648A"/>
    <w:rsid w:val="008C77F0"/>
    <w:rsid w:val="008C7FE0"/>
    <w:rsid w:val="008D14E5"/>
    <w:rsid w:val="008D33D3"/>
    <w:rsid w:val="008D4630"/>
    <w:rsid w:val="008D55B5"/>
    <w:rsid w:val="008D62F1"/>
    <w:rsid w:val="008D6510"/>
    <w:rsid w:val="008D6C3D"/>
    <w:rsid w:val="008D7D61"/>
    <w:rsid w:val="008E253E"/>
    <w:rsid w:val="008E3752"/>
    <w:rsid w:val="008E42F2"/>
    <w:rsid w:val="008E4FAC"/>
    <w:rsid w:val="008E5852"/>
    <w:rsid w:val="008E6231"/>
    <w:rsid w:val="008E64C6"/>
    <w:rsid w:val="008E7813"/>
    <w:rsid w:val="008E7D28"/>
    <w:rsid w:val="008F19AC"/>
    <w:rsid w:val="008F4469"/>
    <w:rsid w:val="008F4BD5"/>
    <w:rsid w:val="008F4F69"/>
    <w:rsid w:val="008F6395"/>
    <w:rsid w:val="008F69E1"/>
    <w:rsid w:val="008F73D0"/>
    <w:rsid w:val="008F73DA"/>
    <w:rsid w:val="008F7564"/>
    <w:rsid w:val="00900308"/>
    <w:rsid w:val="00901A47"/>
    <w:rsid w:val="00901F1E"/>
    <w:rsid w:val="00903366"/>
    <w:rsid w:val="00904C68"/>
    <w:rsid w:val="00904EDB"/>
    <w:rsid w:val="00904F10"/>
    <w:rsid w:val="00906C6F"/>
    <w:rsid w:val="00906DD6"/>
    <w:rsid w:val="00907201"/>
    <w:rsid w:val="00910FAA"/>
    <w:rsid w:val="009136AA"/>
    <w:rsid w:val="00915A90"/>
    <w:rsid w:val="00916BAD"/>
    <w:rsid w:val="00917297"/>
    <w:rsid w:val="0091781A"/>
    <w:rsid w:val="00921BD7"/>
    <w:rsid w:val="009239B4"/>
    <w:rsid w:val="00923C01"/>
    <w:rsid w:val="00924C65"/>
    <w:rsid w:val="009252F9"/>
    <w:rsid w:val="0092586E"/>
    <w:rsid w:val="00930A26"/>
    <w:rsid w:val="009315D8"/>
    <w:rsid w:val="009350CD"/>
    <w:rsid w:val="00935807"/>
    <w:rsid w:val="009362F1"/>
    <w:rsid w:val="009363E3"/>
    <w:rsid w:val="0093753C"/>
    <w:rsid w:val="009404DE"/>
    <w:rsid w:val="00942246"/>
    <w:rsid w:val="00945C19"/>
    <w:rsid w:val="00950E8A"/>
    <w:rsid w:val="00952607"/>
    <w:rsid w:val="00952914"/>
    <w:rsid w:val="00952B0A"/>
    <w:rsid w:val="00953813"/>
    <w:rsid w:val="0095554A"/>
    <w:rsid w:val="009602E5"/>
    <w:rsid w:val="00961920"/>
    <w:rsid w:val="00962906"/>
    <w:rsid w:val="00963F69"/>
    <w:rsid w:val="0096544A"/>
    <w:rsid w:val="00965919"/>
    <w:rsid w:val="00965C71"/>
    <w:rsid w:val="009662D9"/>
    <w:rsid w:val="00966E25"/>
    <w:rsid w:val="009765D2"/>
    <w:rsid w:val="00977374"/>
    <w:rsid w:val="00977C55"/>
    <w:rsid w:val="0098333E"/>
    <w:rsid w:val="00983D1A"/>
    <w:rsid w:val="00984C1E"/>
    <w:rsid w:val="00984D27"/>
    <w:rsid w:val="0098511A"/>
    <w:rsid w:val="0098542C"/>
    <w:rsid w:val="009877D4"/>
    <w:rsid w:val="009908B5"/>
    <w:rsid w:val="009910C4"/>
    <w:rsid w:val="009919C0"/>
    <w:rsid w:val="00991A5B"/>
    <w:rsid w:val="00992188"/>
    <w:rsid w:val="0099285C"/>
    <w:rsid w:val="00993247"/>
    <w:rsid w:val="00996D9E"/>
    <w:rsid w:val="009A0A59"/>
    <w:rsid w:val="009A1110"/>
    <w:rsid w:val="009A2E11"/>
    <w:rsid w:val="009A3C03"/>
    <w:rsid w:val="009A4457"/>
    <w:rsid w:val="009A4A88"/>
    <w:rsid w:val="009A65C3"/>
    <w:rsid w:val="009A719E"/>
    <w:rsid w:val="009B0B9E"/>
    <w:rsid w:val="009B1A32"/>
    <w:rsid w:val="009B312C"/>
    <w:rsid w:val="009B36F1"/>
    <w:rsid w:val="009B5900"/>
    <w:rsid w:val="009C06B1"/>
    <w:rsid w:val="009C10C7"/>
    <w:rsid w:val="009C4A1B"/>
    <w:rsid w:val="009C4FB2"/>
    <w:rsid w:val="009C6E1E"/>
    <w:rsid w:val="009D15DF"/>
    <w:rsid w:val="009D2528"/>
    <w:rsid w:val="009D4214"/>
    <w:rsid w:val="009D4318"/>
    <w:rsid w:val="009D4779"/>
    <w:rsid w:val="009D4B64"/>
    <w:rsid w:val="009E0172"/>
    <w:rsid w:val="009E0478"/>
    <w:rsid w:val="009E1DF4"/>
    <w:rsid w:val="009E2483"/>
    <w:rsid w:val="009E2F26"/>
    <w:rsid w:val="009E3A64"/>
    <w:rsid w:val="009E42B0"/>
    <w:rsid w:val="009E4365"/>
    <w:rsid w:val="009E47CE"/>
    <w:rsid w:val="009E4809"/>
    <w:rsid w:val="009E505F"/>
    <w:rsid w:val="009F0256"/>
    <w:rsid w:val="009F0CBE"/>
    <w:rsid w:val="009F2CE5"/>
    <w:rsid w:val="009F3992"/>
    <w:rsid w:val="009F4EE1"/>
    <w:rsid w:val="009F6E96"/>
    <w:rsid w:val="00A00C7C"/>
    <w:rsid w:val="00A01939"/>
    <w:rsid w:val="00A01EF6"/>
    <w:rsid w:val="00A02BE1"/>
    <w:rsid w:val="00A04339"/>
    <w:rsid w:val="00A047C2"/>
    <w:rsid w:val="00A0554A"/>
    <w:rsid w:val="00A06131"/>
    <w:rsid w:val="00A10410"/>
    <w:rsid w:val="00A10FC5"/>
    <w:rsid w:val="00A128FE"/>
    <w:rsid w:val="00A12B1C"/>
    <w:rsid w:val="00A15963"/>
    <w:rsid w:val="00A15E3C"/>
    <w:rsid w:val="00A1788B"/>
    <w:rsid w:val="00A17FFA"/>
    <w:rsid w:val="00A20792"/>
    <w:rsid w:val="00A215C8"/>
    <w:rsid w:val="00A21AA5"/>
    <w:rsid w:val="00A22156"/>
    <w:rsid w:val="00A23FF1"/>
    <w:rsid w:val="00A24037"/>
    <w:rsid w:val="00A24C8C"/>
    <w:rsid w:val="00A26A11"/>
    <w:rsid w:val="00A26E50"/>
    <w:rsid w:val="00A277B0"/>
    <w:rsid w:val="00A31253"/>
    <w:rsid w:val="00A31575"/>
    <w:rsid w:val="00A337D5"/>
    <w:rsid w:val="00A341BA"/>
    <w:rsid w:val="00A36273"/>
    <w:rsid w:val="00A40563"/>
    <w:rsid w:val="00A40E2F"/>
    <w:rsid w:val="00A41C53"/>
    <w:rsid w:val="00A44349"/>
    <w:rsid w:val="00A4509C"/>
    <w:rsid w:val="00A455CE"/>
    <w:rsid w:val="00A47BEA"/>
    <w:rsid w:val="00A50F10"/>
    <w:rsid w:val="00A529A4"/>
    <w:rsid w:val="00A536BA"/>
    <w:rsid w:val="00A536E6"/>
    <w:rsid w:val="00A61BF2"/>
    <w:rsid w:val="00A67AAD"/>
    <w:rsid w:val="00A67D7E"/>
    <w:rsid w:val="00A70271"/>
    <w:rsid w:val="00A70FBA"/>
    <w:rsid w:val="00A71E8F"/>
    <w:rsid w:val="00A72309"/>
    <w:rsid w:val="00A7351F"/>
    <w:rsid w:val="00A7416B"/>
    <w:rsid w:val="00A75E6E"/>
    <w:rsid w:val="00A77F85"/>
    <w:rsid w:val="00A807B3"/>
    <w:rsid w:val="00A81EF4"/>
    <w:rsid w:val="00A8462F"/>
    <w:rsid w:val="00A84F9B"/>
    <w:rsid w:val="00A8696B"/>
    <w:rsid w:val="00A874BD"/>
    <w:rsid w:val="00A906B8"/>
    <w:rsid w:val="00A93943"/>
    <w:rsid w:val="00A94160"/>
    <w:rsid w:val="00A941DC"/>
    <w:rsid w:val="00A94B0B"/>
    <w:rsid w:val="00A95009"/>
    <w:rsid w:val="00A978D8"/>
    <w:rsid w:val="00A97D02"/>
    <w:rsid w:val="00AA0D43"/>
    <w:rsid w:val="00AA0DD6"/>
    <w:rsid w:val="00AA3FD1"/>
    <w:rsid w:val="00AB071F"/>
    <w:rsid w:val="00AB0BF3"/>
    <w:rsid w:val="00AB1692"/>
    <w:rsid w:val="00AB2C09"/>
    <w:rsid w:val="00AB2C20"/>
    <w:rsid w:val="00AB325E"/>
    <w:rsid w:val="00AB39CA"/>
    <w:rsid w:val="00AB4DE6"/>
    <w:rsid w:val="00AB6D87"/>
    <w:rsid w:val="00AC09EC"/>
    <w:rsid w:val="00AC16D5"/>
    <w:rsid w:val="00AC1A56"/>
    <w:rsid w:val="00AC29B3"/>
    <w:rsid w:val="00AC3212"/>
    <w:rsid w:val="00AC4EBC"/>
    <w:rsid w:val="00AC5211"/>
    <w:rsid w:val="00AC5716"/>
    <w:rsid w:val="00AC5CD6"/>
    <w:rsid w:val="00AC6123"/>
    <w:rsid w:val="00AC67A5"/>
    <w:rsid w:val="00AC6A59"/>
    <w:rsid w:val="00AD064B"/>
    <w:rsid w:val="00AD0AB5"/>
    <w:rsid w:val="00AD23F9"/>
    <w:rsid w:val="00AD3A9B"/>
    <w:rsid w:val="00AD3B4F"/>
    <w:rsid w:val="00AD785D"/>
    <w:rsid w:val="00AE0EB1"/>
    <w:rsid w:val="00AE2958"/>
    <w:rsid w:val="00AE3972"/>
    <w:rsid w:val="00AE5FA1"/>
    <w:rsid w:val="00AE6ED5"/>
    <w:rsid w:val="00AE7083"/>
    <w:rsid w:val="00AE7569"/>
    <w:rsid w:val="00AF3A59"/>
    <w:rsid w:val="00AF3CD8"/>
    <w:rsid w:val="00B015AF"/>
    <w:rsid w:val="00B01A85"/>
    <w:rsid w:val="00B0206E"/>
    <w:rsid w:val="00B025A2"/>
    <w:rsid w:val="00B03BDD"/>
    <w:rsid w:val="00B06178"/>
    <w:rsid w:val="00B0625F"/>
    <w:rsid w:val="00B0691C"/>
    <w:rsid w:val="00B0743E"/>
    <w:rsid w:val="00B14223"/>
    <w:rsid w:val="00B145ED"/>
    <w:rsid w:val="00B15267"/>
    <w:rsid w:val="00B15D83"/>
    <w:rsid w:val="00B20EFA"/>
    <w:rsid w:val="00B22705"/>
    <w:rsid w:val="00B23CD8"/>
    <w:rsid w:val="00B244B4"/>
    <w:rsid w:val="00B2791C"/>
    <w:rsid w:val="00B31AD0"/>
    <w:rsid w:val="00B31C4E"/>
    <w:rsid w:val="00B34CBB"/>
    <w:rsid w:val="00B34E3D"/>
    <w:rsid w:val="00B350F9"/>
    <w:rsid w:val="00B35D62"/>
    <w:rsid w:val="00B36CDB"/>
    <w:rsid w:val="00B371D1"/>
    <w:rsid w:val="00B377E4"/>
    <w:rsid w:val="00B37D0C"/>
    <w:rsid w:val="00B40135"/>
    <w:rsid w:val="00B410CE"/>
    <w:rsid w:val="00B424E9"/>
    <w:rsid w:val="00B42B77"/>
    <w:rsid w:val="00B43502"/>
    <w:rsid w:val="00B448F5"/>
    <w:rsid w:val="00B44C63"/>
    <w:rsid w:val="00B45A62"/>
    <w:rsid w:val="00B464FA"/>
    <w:rsid w:val="00B47326"/>
    <w:rsid w:val="00B50708"/>
    <w:rsid w:val="00B507F9"/>
    <w:rsid w:val="00B527E9"/>
    <w:rsid w:val="00B53942"/>
    <w:rsid w:val="00B54644"/>
    <w:rsid w:val="00B54EB8"/>
    <w:rsid w:val="00B576F6"/>
    <w:rsid w:val="00B60ADA"/>
    <w:rsid w:val="00B60E2D"/>
    <w:rsid w:val="00B61BE5"/>
    <w:rsid w:val="00B64CB1"/>
    <w:rsid w:val="00B650B8"/>
    <w:rsid w:val="00B65B20"/>
    <w:rsid w:val="00B65BF3"/>
    <w:rsid w:val="00B67B81"/>
    <w:rsid w:val="00B70AF9"/>
    <w:rsid w:val="00B71D80"/>
    <w:rsid w:val="00B72393"/>
    <w:rsid w:val="00B736B2"/>
    <w:rsid w:val="00B73C7A"/>
    <w:rsid w:val="00B7430C"/>
    <w:rsid w:val="00B7511F"/>
    <w:rsid w:val="00B7709B"/>
    <w:rsid w:val="00B77C93"/>
    <w:rsid w:val="00B804FA"/>
    <w:rsid w:val="00B82898"/>
    <w:rsid w:val="00B82986"/>
    <w:rsid w:val="00B85FF1"/>
    <w:rsid w:val="00B90465"/>
    <w:rsid w:val="00B94302"/>
    <w:rsid w:val="00B978C7"/>
    <w:rsid w:val="00BA30E5"/>
    <w:rsid w:val="00BA3D29"/>
    <w:rsid w:val="00BA42E4"/>
    <w:rsid w:val="00BA4E99"/>
    <w:rsid w:val="00BA76A8"/>
    <w:rsid w:val="00BB084D"/>
    <w:rsid w:val="00BB155A"/>
    <w:rsid w:val="00BB26E0"/>
    <w:rsid w:val="00BB29F7"/>
    <w:rsid w:val="00BB31B0"/>
    <w:rsid w:val="00BB32DF"/>
    <w:rsid w:val="00BB6332"/>
    <w:rsid w:val="00BB66C9"/>
    <w:rsid w:val="00BC0114"/>
    <w:rsid w:val="00BC1464"/>
    <w:rsid w:val="00BC2425"/>
    <w:rsid w:val="00BC4C2D"/>
    <w:rsid w:val="00BC5617"/>
    <w:rsid w:val="00BC58E7"/>
    <w:rsid w:val="00BC73A8"/>
    <w:rsid w:val="00BD05C1"/>
    <w:rsid w:val="00BD0B18"/>
    <w:rsid w:val="00BD2F42"/>
    <w:rsid w:val="00BD4B89"/>
    <w:rsid w:val="00BD5335"/>
    <w:rsid w:val="00BD617C"/>
    <w:rsid w:val="00BD69D5"/>
    <w:rsid w:val="00BD6C6B"/>
    <w:rsid w:val="00BE041A"/>
    <w:rsid w:val="00BE1C50"/>
    <w:rsid w:val="00BE1E33"/>
    <w:rsid w:val="00BE2E71"/>
    <w:rsid w:val="00BE538A"/>
    <w:rsid w:val="00BE5F14"/>
    <w:rsid w:val="00BE6210"/>
    <w:rsid w:val="00BE630F"/>
    <w:rsid w:val="00BE6DF9"/>
    <w:rsid w:val="00BE7254"/>
    <w:rsid w:val="00BE7BCC"/>
    <w:rsid w:val="00BE7CE8"/>
    <w:rsid w:val="00BF03EE"/>
    <w:rsid w:val="00BF18EF"/>
    <w:rsid w:val="00BF363B"/>
    <w:rsid w:val="00BF3C53"/>
    <w:rsid w:val="00BF45A4"/>
    <w:rsid w:val="00BF46DF"/>
    <w:rsid w:val="00BF6062"/>
    <w:rsid w:val="00BF72A4"/>
    <w:rsid w:val="00BF7A08"/>
    <w:rsid w:val="00C00A20"/>
    <w:rsid w:val="00C01CDC"/>
    <w:rsid w:val="00C03297"/>
    <w:rsid w:val="00C03AFA"/>
    <w:rsid w:val="00C03F9D"/>
    <w:rsid w:val="00C04429"/>
    <w:rsid w:val="00C065DE"/>
    <w:rsid w:val="00C072A9"/>
    <w:rsid w:val="00C1060E"/>
    <w:rsid w:val="00C11329"/>
    <w:rsid w:val="00C1287B"/>
    <w:rsid w:val="00C13BCF"/>
    <w:rsid w:val="00C13D9C"/>
    <w:rsid w:val="00C1439B"/>
    <w:rsid w:val="00C155FB"/>
    <w:rsid w:val="00C1782C"/>
    <w:rsid w:val="00C207DF"/>
    <w:rsid w:val="00C213FC"/>
    <w:rsid w:val="00C21A60"/>
    <w:rsid w:val="00C21D93"/>
    <w:rsid w:val="00C23268"/>
    <w:rsid w:val="00C235B8"/>
    <w:rsid w:val="00C245DB"/>
    <w:rsid w:val="00C25A4A"/>
    <w:rsid w:val="00C264BF"/>
    <w:rsid w:val="00C26AE0"/>
    <w:rsid w:val="00C3440B"/>
    <w:rsid w:val="00C35F50"/>
    <w:rsid w:val="00C36B37"/>
    <w:rsid w:val="00C40204"/>
    <w:rsid w:val="00C402E7"/>
    <w:rsid w:val="00C404B5"/>
    <w:rsid w:val="00C40E89"/>
    <w:rsid w:val="00C41634"/>
    <w:rsid w:val="00C41754"/>
    <w:rsid w:val="00C47852"/>
    <w:rsid w:val="00C47BEF"/>
    <w:rsid w:val="00C514D4"/>
    <w:rsid w:val="00C51576"/>
    <w:rsid w:val="00C52638"/>
    <w:rsid w:val="00C54CB1"/>
    <w:rsid w:val="00C554CF"/>
    <w:rsid w:val="00C563CA"/>
    <w:rsid w:val="00C574F6"/>
    <w:rsid w:val="00C61EA1"/>
    <w:rsid w:val="00C62DBE"/>
    <w:rsid w:val="00C65AA2"/>
    <w:rsid w:val="00C71454"/>
    <w:rsid w:val="00C7580D"/>
    <w:rsid w:val="00C75CF4"/>
    <w:rsid w:val="00C76881"/>
    <w:rsid w:val="00C76A57"/>
    <w:rsid w:val="00C76E87"/>
    <w:rsid w:val="00C806B6"/>
    <w:rsid w:val="00C81E78"/>
    <w:rsid w:val="00C827B0"/>
    <w:rsid w:val="00C82AF3"/>
    <w:rsid w:val="00C83549"/>
    <w:rsid w:val="00C842B7"/>
    <w:rsid w:val="00C8470A"/>
    <w:rsid w:val="00C86373"/>
    <w:rsid w:val="00C8725F"/>
    <w:rsid w:val="00C91129"/>
    <w:rsid w:val="00C92058"/>
    <w:rsid w:val="00C927FE"/>
    <w:rsid w:val="00C93381"/>
    <w:rsid w:val="00C9487E"/>
    <w:rsid w:val="00C94F36"/>
    <w:rsid w:val="00C95DD4"/>
    <w:rsid w:val="00C96839"/>
    <w:rsid w:val="00CA1FDC"/>
    <w:rsid w:val="00CA2A50"/>
    <w:rsid w:val="00CA2CF6"/>
    <w:rsid w:val="00CA5103"/>
    <w:rsid w:val="00CB15C2"/>
    <w:rsid w:val="00CB25F9"/>
    <w:rsid w:val="00CB264F"/>
    <w:rsid w:val="00CB2E52"/>
    <w:rsid w:val="00CB5D3C"/>
    <w:rsid w:val="00CC062A"/>
    <w:rsid w:val="00CC224A"/>
    <w:rsid w:val="00CC2CFE"/>
    <w:rsid w:val="00CC2D99"/>
    <w:rsid w:val="00CC41AA"/>
    <w:rsid w:val="00CC517F"/>
    <w:rsid w:val="00CC7784"/>
    <w:rsid w:val="00CC77F5"/>
    <w:rsid w:val="00CD1A29"/>
    <w:rsid w:val="00CD200F"/>
    <w:rsid w:val="00CD3C22"/>
    <w:rsid w:val="00CD50A8"/>
    <w:rsid w:val="00CD5E29"/>
    <w:rsid w:val="00CD660B"/>
    <w:rsid w:val="00CE0A8E"/>
    <w:rsid w:val="00CE0E9C"/>
    <w:rsid w:val="00CE1155"/>
    <w:rsid w:val="00CE7771"/>
    <w:rsid w:val="00CE798F"/>
    <w:rsid w:val="00CF03FC"/>
    <w:rsid w:val="00CF0B0D"/>
    <w:rsid w:val="00CF38AC"/>
    <w:rsid w:val="00CF3CB4"/>
    <w:rsid w:val="00CF62AC"/>
    <w:rsid w:val="00CF62DD"/>
    <w:rsid w:val="00D0115F"/>
    <w:rsid w:val="00D01560"/>
    <w:rsid w:val="00D01C4E"/>
    <w:rsid w:val="00D02B9B"/>
    <w:rsid w:val="00D05189"/>
    <w:rsid w:val="00D064BD"/>
    <w:rsid w:val="00D071A5"/>
    <w:rsid w:val="00D12749"/>
    <w:rsid w:val="00D12AA4"/>
    <w:rsid w:val="00D12DF5"/>
    <w:rsid w:val="00D13447"/>
    <w:rsid w:val="00D14B89"/>
    <w:rsid w:val="00D163EF"/>
    <w:rsid w:val="00D164A6"/>
    <w:rsid w:val="00D17180"/>
    <w:rsid w:val="00D17A37"/>
    <w:rsid w:val="00D200DA"/>
    <w:rsid w:val="00D21C1A"/>
    <w:rsid w:val="00D21C6B"/>
    <w:rsid w:val="00D22645"/>
    <w:rsid w:val="00D22BF2"/>
    <w:rsid w:val="00D23DED"/>
    <w:rsid w:val="00D245CD"/>
    <w:rsid w:val="00D25256"/>
    <w:rsid w:val="00D259E8"/>
    <w:rsid w:val="00D26084"/>
    <w:rsid w:val="00D265A8"/>
    <w:rsid w:val="00D269F9"/>
    <w:rsid w:val="00D27AF2"/>
    <w:rsid w:val="00D30935"/>
    <w:rsid w:val="00D30BE9"/>
    <w:rsid w:val="00D31EBF"/>
    <w:rsid w:val="00D32D73"/>
    <w:rsid w:val="00D3362E"/>
    <w:rsid w:val="00D34143"/>
    <w:rsid w:val="00D3496A"/>
    <w:rsid w:val="00D35122"/>
    <w:rsid w:val="00D353B9"/>
    <w:rsid w:val="00D3601A"/>
    <w:rsid w:val="00D36A0F"/>
    <w:rsid w:val="00D401F2"/>
    <w:rsid w:val="00D40547"/>
    <w:rsid w:val="00D42EEB"/>
    <w:rsid w:val="00D45E6A"/>
    <w:rsid w:val="00D463E4"/>
    <w:rsid w:val="00D479BC"/>
    <w:rsid w:val="00D5230C"/>
    <w:rsid w:val="00D5275E"/>
    <w:rsid w:val="00D54B3E"/>
    <w:rsid w:val="00D55AB8"/>
    <w:rsid w:val="00D56417"/>
    <w:rsid w:val="00D60416"/>
    <w:rsid w:val="00D6193E"/>
    <w:rsid w:val="00D62417"/>
    <w:rsid w:val="00D63BB2"/>
    <w:rsid w:val="00D6465A"/>
    <w:rsid w:val="00D64737"/>
    <w:rsid w:val="00D649A3"/>
    <w:rsid w:val="00D651AF"/>
    <w:rsid w:val="00D65A72"/>
    <w:rsid w:val="00D7170A"/>
    <w:rsid w:val="00D72C93"/>
    <w:rsid w:val="00D73786"/>
    <w:rsid w:val="00D7544F"/>
    <w:rsid w:val="00D75E8D"/>
    <w:rsid w:val="00D77E40"/>
    <w:rsid w:val="00D80654"/>
    <w:rsid w:val="00D812C7"/>
    <w:rsid w:val="00D82A56"/>
    <w:rsid w:val="00D82CD9"/>
    <w:rsid w:val="00D83047"/>
    <w:rsid w:val="00D861C1"/>
    <w:rsid w:val="00D87A95"/>
    <w:rsid w:val="00D92209"/>
    <w:rsid w:val="00D92F1E"/>
    <w:rsid w:val="00D939C8"/>
    <w:rsid w:val="00D94D28"/>
    <w:rsid w:val="00D961B9"/>
    <w:rsid w:val="00DA0445"/>
    <w:rsid w:val="00DA0744"/>
    <w:rsid w:val="00DA13D0"/>
    <w:rsid w:val="00DA17E5"/>
    <w:rsid w:val="00DA2A36"/>
    <w:rsid w:val="00DA379F"/>
    <w:rsid w:val="00DA3C12"/>
    <w:rsid w:val="00DA4234"/>
    <w:rsid w:val="00DA5C5A"/>
    <w:rsid w:val="00DA5DF0"/>
    <w:rsid w:val="00DA5DF1"/>
    <w:rsid w:val="00DA66F7"/>
    <w:rsid w:val="00DB00A0"/>
    <w:rsid w:val="00DB1115"/>
    <w:rsid w:val="00DB144C"/>
    <w:rsid w:val="00DB45D3"/>
    <w:rsid w:val="00DB6277"/>
    <w:rsid w:val="00DB75D4"/>
    <w:rsid w:val="00DC0022"/>
    <w:rsid w:val="00DC14EA"/>
    <w:rsid w:val="00DC248A"/>
    <w:rsid w:val="00DC36E1"/>
    <w:rsid w:val="00DC3C1D"/>
    <w:rsid w:val="00DC3D2E"/>
    <w:rsid w:val="00DC5228"/>
    <w:rsid w:val="00DC5CD8"/>
    <w:rsid w:val="00DC6D5D"/>
    <w:rsid w:val="00DC73ED"/>
    <w:rsid w:val="00DC7559"/>
    <w:rsid w:val="00DC7B2B"/>
    <w:rsid w:val="00DC7FC6"/>
    <w:rsid w:val="00DD1DC6"/>
    <w:rsid w:val="00DD216E"/>
    <w:rsid w:val="00DD5A1F"/>
    <w:rsid w:val="00DD73A1"/>
    <w:rsid w:val="00DD7548"/>
    <w:rsid w:val="00DD76F5"/>
    <w:rsid w:val="00DE0A9C"/>
    <w:rsid w:val="00DE0E9A"/>
    <w:rsid w:val="00DE0FD2"/>
    <w:rsid w:val="00DE1931"/>
    <w:rsid w:val="00DE1DEC"/>
    <w:rsid w:val="00DE2028"/>
    <w:rsid w:val="00DE280B"/>
    <w:rsid w:val="00DE5A0E"/>
    <w:rsid w:val="00DE6781"/>
    <w:rsid w:val="00DE75E3"/>
    <w:rsid w:val="00DF001C"/>
    <w:rsid w:val="00DF07B7"/>
    <w:rsid w:val="00DF1DB6"/>
    <w:rsid w:val="00DF26BA"/>
    <w:rsid w:val="00DF2714"/>
    <w:rsid w:val="00DF376A"/>
    <w:rsid w:val="00DF38D9"/>
    <w:rsid w:val="00DF40AF"/>
    <w:rsid w:val="00DF681A"/>
    <w:rsid w:val="00DF6983"/>
    <w:rsid w:val="00DF7713"/>
    <w:rsid w:val="00DF79B1"/>
    <w:rsid w:val="00DF7AE6"/>
    <w:rsid w:val="00E02B80"/>
    <w:rsid w:val="00E04452"/>
    <w:rsid w:val="00E04C14"/>
    <w:rsid w:val="00E06587"/>
    <w:rsid w:val="00E06C35"/>
    <w:rsid w:val="00E072BD"/>
    <w:rsid w:val="00E07B1F"/>
    <w:rsid w:val="00E10309"/>
    <w:rsid w:val="00E10C70"/>
    <w:rsid w:val="00E11265"/>
    <w:rsid w:val="00E13EB5"/>
    <w:rsid w:val="00E14BEC"/>
    <w:rsid w:val="00E155CA"/>
    <w:rsid w:val="00E15C65"/>
    <w:rsid w:val="00E17210"/>
    <w:rsid w:val="00E179BF"/>
    <w:rsid w:val="00E20283"/>
    <w:rsid w:val="00E219F4"/>
    <w:rsid w:val="00E240B1"/>
    <w:rsid w:val="00E26468"/>
    <w:rsid w:val="00E270F2"/>
    <w:rsid w:val="00E3309E"/>
    <w:rsid w:val="00E357F8"/>
    <w:rsid w:val="00E36DCC"/>
    <w:rsid w:val="00E37408"/>
    <w:rsid w:val="00E37F34"/>
    <w:rsid w:val="00E40BB7"/>
    <w:rsid w:val="00E43480"/>
    <w:rsid w:val="00E435DF"/>
    <w:rsid w:val="00E44052"/>
    <w:rsid w:val="00E47942"/>
    <w:rsid w:val="00E47B80"/>
    <w:rsid w:val="00E501EB"/>
    <w:rsid w:val="00E52D90"/>
    <w:rsid w:val="00E53CB1"/>
    <w:rsid w:val="00E53ECA"/>
    <w:rsid w:val="00E544A4"/>
    <w:rsid w:val="00E5513D"/>
    <w:rsid w:val="00E567EB"/>
    <w:rsid w:val="00E5777F"/>
    <w:rsid w:val="00E620A0"/>
    <w:rsid w:val="00E633AF"/>
    <w:rsid w:val="00E63D16"/>
    <w:rsid w:val="00E673A5"/>
    <w:rsid w:val="00E6787E"/>
    <w:rsid w:val="00E71657"/>
    <w:rsid w:val="00E72E29"/>
    <w:rsid w:val="00E74450"/>
    <w:rsid w:val="00E75A62"/>
    <w:rsid w:val="00E82292"/>
    <w:rsid w:val="00E82611"/>
    <w:rsid w:val="00E83AD1"/>
    <w:rsid w:val="00E8441C"/>
    <w:rsid w:val="00E8537A"/>
    <w:rsid w:val="00E86577"/>
    <w:rsid w:val="00E865EF"/>
    <w:rsid w:val="00E8758B"/>
    <w:rsid w:val="00E87D05"/>
    <w:rsid w:val="00E91535"/>
    <w:rsid w:val="00E916DE"/>
    <w:rsid w:val="00E92B05"/>
    <w:rsid w:val="00E944C8"/>
    <w:rsid w:val="00E948E3"/>
    <w:rsid w:val="00E97E9D"/>
    <w:rsid w:val="00EA209A"/>
    <w:rsid w:val="00EA52D7"/>
    <w:rsid w:val="00EA5650"/>
    <w:rsid w:val="00EB0181"/>
    <w:rsid w:val="00EB045D"/>
    <w:rsid w:val="00EB1603"/>
    <w:rsid w:val="00EB19D0"/>
    <w:rsid w:val="00EB3055"/>
    <w:rsid w:val="00EB4AB2"/>
    <w:rsid w:val="00EB6502"/>
    <w:rsid w:val="00EB7D36"/>
    <w:rsid w:val="00EC0673"/>
    <w:rsid w:val="00EC0DB3"/>
    <w:rsid w:val="00EC21DD"/>
    <w:rsid w:val="00EC2937"/>
    <w:rsid w:val="00EC2E1A"/>
    <w:rsid w:val="00EC4FEB"/>
    <w:rsid w:val="00EC54FC"/>
    <w:rsid w:val="00EC5F9F"/>
    <w:rsid w:val="00ED2C43"/>
    <w:rsid w:val="00ED30A9"/>
    <w:rsid w:val="00ED3DD8"/>
    <w:rsid w:val="00ED3FB3"/>
    <w:rsid w:val="00ED6103"/>
    <w:rsid w:val="00ED6477"/>
    <w:rsid w:val="00ED71FC"/>
    <w:rsid w:val="00EE002B"/>
    <w:rsid w:val="00EE2424"/>
    <w:rsid w:val="00EE373D"/>
    <w:rsid w:val="00EE423E"/>
    <w:rsid w:val="00EE4B79"/>
    <w:rsid w:val="00EE7DE1"/>
    <w:rsid w:val="00EF0089"/>
    <w:rsid w:val="00EF05D2"/>
    <w:rsid w:val="00EF13B0"/>
    <w:rsid w:val="00EF2E25"/>
    <w:rsid w:val="00EF4B43"/>
    <w:rsid w:val="00EF4BE8"/>
    <w:rsid w:val="00EF5492"/>
    <w:rsid w:val="00EF6BE2"/>
    <w:rsid w:val="00F0034F"/>
    <w:rsid w:val="00F04C14"/>
    <w:rsid w:val="00F053A3"/>
    <w:rsid w:val="00F0631E"/>
    <w:rsid w:val="00F0752E"/>
    <w:rsid w:val="00F10B45"/>
    <w:rsid w:val="00F10C9C"/>
    <w:rsid w:val="00F1176B"/>
    <w:rsid w:val="00F117D2"/>
    <w:rsid w:val="00F127BF"/>
    <w:rsid w:val="00F1571F"/>
    <w:rsid w:val="00F16748"/>
    <w:rsid w:val="00F16A73"/>
    <w:rsid w:val="00F20667"/>
    <w:rsid w:val="00F20C60"/>
    <w:rsid w:val="00F21464"/>
    <w:rsid w:val="00F22468"/>
    <w:rsid w:val="00F22E79"/>
    <w:rsid w:val="00F25AB2"/>
    <w:rsid w:val="00F2685A"/>
    <w:rsid w:val="00F317C3"/>
    <w:rsid w:val="00F31C3A"/>
    <w:rsid w:val="00F327F9"/>
    <w:rsid w:val="00F33150"/>
    <w:rsid w:val="00F3523D"/>
    <w:rsid w:val="00F36313"/>
    <w:rsid w:val="00F37578"/>
    <w:rsid w:val="00F37E1D"/>
    <w:rsid w:val="00F37E25"/>
    <w:rsid w:val="00F40C39"/>
    <w:rsid w:val="00F41171"/>
    <w:rsid w:val="00F41A96"/>
    <w:rsid w:val="00F43C2D"/>
    <w:rsid w:val="00F45783"/>
    <w:rsid w:val="00F47506"/>
    <w:rsid w:val="00F52A97"/>
    <w:rsid w:val="00F532BC"/>
    <w:rsid w:val="00F548C9"/>
    <w:rsid w:val="00F55096"/>
    <w:rsid w:val="00F5693C"/>
    <w:rsid w:val="00F57704"/>
    <w:rsid w:val="00F57C0C"/>
    <w:rsid w:val="00F57CCE"/>
    <w:rsid w:val="00F6087B"/>
    <w:rsid w:val="00F60946"/>
    <w:rsid w:val="00F61B48"/>
    <w:rsid w:val="00F61F5D"/>
    <w:rsid w:val="00F62AA5"/>
    <w:rsid w:val="00F63B29"/>
    <w:rsid w:val="00F645CB"/>
    <w:rsid w:val="00F6483C"/>
    <w:rsid w:val="00F6501E"/>
    <w:rsid w:val="00F65558"/>
    <w:rsid w:val="00F66C0E"/>
    <w:rsid w:val="00F674C1"/>
    <w:rsid w:val="00F67992"/>
    <w:rsid w:val="00F67B59"/>
    <w:rsid w:val="00F733AE"/>
    <w:rsid w:val="00F73D45"/>
    <w:rsid w:val="00F74B0F"/>
    <w:rsid w:val="00F74DF3"/>
    <w:rsid w:val="00F75B31"/>
    <w:rsid w:val="00F76687"/>
    <w:rsid w:val="00F854A3"/>
    <w:rsid w:val="00F854C8"/>
    <w:rsid w:val="00F87546"/>
    <w:rsid w:val="00F8767F"/>
    <w:rsid w:val="00F900A0"/>
    <w:rsid w:val="00F906F4"/>
    <w:rsid w:val="00F9199B"/>
    <w:rsid w:val="00F9321F"/>
    <w:rsid w:val="00F94E2C"/>
    <w:rsid w:val="00F96130"/>
    <w:rsid w:val="00F97297"/>
    <w:rsid w:val="00F97CBD"/>
    <w:rsid w:val="00F97E4F"/>
    <w:rsid w:val="00FA0694"/>
    <w:rsid w:val="00FA2487"/>
    <w:rsid w:val="00FA2591"/>
    <w:rsid w:val="00FA3B17"/>
    <w:rsid w:val="00FA50CC"/>
    <w:rsid w:val="00FA7314"/>
    <w:rsid w:val="00FA7709"/>
    <w:rsid w:val="00FB07BA"/>
    <w:rsid w:val="00FB14E2"/>
    <w:rsid w:val="00FB2203"/>
    <w:rsid w:val="00FB324E"/>
    <w:rsid w:val="00FB712D"/>
    <w:rsid w:val="00FC064A"/>
    <w:rsid w:val="00FC1481"/>
    <w:rsid w:val="00FC2AD8"/>
    <w:rsid w:val="00FC3330"/>
    <w:rsid w:val="00FC364D"/>
    <w:rsid w:val="00FC458E"/>
    <w:rsid w:val="00FC512B"/>
    <w:rsid w:val="00FC5202"/>
    <w:rsid w:val="00FC572A"/>
    <w:rsid w:val="00FC5AFC"/>
    <w:rsid w:val="00FC6C9C"/>
    <w:rsid w:val="00FD10E5"/>
    <w:rsid w:val="00FD1ECE"/>
    <w:rsid w:val="00FD2105"/>
    <w:rsid w:val="00FD3D22"/>
    <w:rsid w:val="00FD443B"/>
    <w:rsid w:val="00FD48B5"/>
    <w:rsid w:val="00FD4E09"/>
    <w:rsid w:val="00FD4F99"/>
    <w:rsid w:val="00FD5FDB"/>
    <w:rsid w:val="00FD6450"/>
    <w:rsid w:val="00FE0DBD"/>
    <w:rsid w:val="00FE136E"/>
    <w:rsid w:val="00FE16C1"/>
    <w:rsid w:val="00FE1702"/>
    <w:rsid w:val="00FE191F"/>
    <w:rsid w:val="00FE3B11"/>
    <w:rsid w:val="00FE3BB2"/>
    <w:rsid w:val="00FE4226"/>
    <w:rsid w:val="00FE4B38"/>
    <w:rsid w:val="00FE58B2"/>
    <w:rsid w:val="00FE6C2A"/>
    <w:rsid w:val="00FF069E"/>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2E0D46"/>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61FAB"/>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uiPriority w:val="99"/>
    <w:rsid w:val="00201EFB"/>
    <w:pPr>
      <w:jc w:val="both"/>
    </w:pPr>
    <w:rPr>
      <w:rFonts w:ascii="Times New Roman" w:hAnsi="Times New Roman"/>
      <w:szCs w:val="20"/>
    </w:rPr>
  </w:style>
  <w:style w:type="character" w:customStyle="1" w:styleId="GolobesediloZnak">
    <w:name w:val="Golo besedilo Znak"/>
    <w:basedOn w:val="Privzetapisavaodstavka"/>
    <w:link w:val="Golobesedilo"/>
    <w:uiPriority w:val="99"/>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semiHidden/>
    <w:unhideWhenUsed/>
    <w:rsid w:val="00201EFB"/>
    <w:rPr>
      <w:sz w:val="16"/>
      <w:szCs w:val="16"/>
    </w:rPr>
  </w:style>
  <w:style w:type="paragraph" w:styleId="Pripombabesedilo">
    <w:name w:val="annotation text"/>
    <w:basedOn w:val="Navaden"/>
    <w:link w:val="PripombabesediloZnak"/>
    <w:uiPriority w:val="99"/>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7"/>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aliases w:val="Footnote number,-E Fußnotenzeichen"/>
    <w:uiPriority w:val="99"/>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2"/>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4"/>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odstavek">
    <w:name w:val="odstavek"/>
    <w:basedOn w:val="Navaden"/>
    <w:rsid w:val="00E47B80"/>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2914197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31665537">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23053679">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37774933">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14798354">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 w:id="209335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50B26-87D0-4804-9009-27C4B416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55</Pages>
  <Words>18889</Words>
  <Characters>107671</Characters>
  <Application>Microsoft Office Word</Application>
  <DocSecurity>0</DocSecurity>
  <Lines>897</Lines>
  <Paragraphs>252</Paragraphs>
  <ScaleCrop>false</ScaleCrop>
  <HeadingPairs>
    <vt:vector size="2" baseType="variant">
      <vt:variant>
        <vt:lpstr>Naslov</vt:lpstr>
      </vt:variant>
      <vt:variant>
        <vt:i4>1</vt:i4>
      </vt:variant>
    </vt:vector>
  </HeadingPairs>
  <TitlesOfParts>
    <vt:vector size="1" baseType="lpstr">
      <vt:lpstr>RD-LPT-49/25</vt:lpstr>
    </vt:vector>
  </TitlesOfParts>
  <Company>Hewlett-Packard</Company>
  <LinksUpToDate>false</LinksUpToDate>
  <CharactersWithSpaces>126308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RD-LPT-49/25</dc:title>
  <dc:creator>Matej Nučič</dc:creator>
  <cp:lastModifiedBy>Matej Nučič</cp:lastModifiedBy>
  <cp:revision>8</cp:revision>
  <cp:lastPrinted>2022-03-29T06:37:00Z</cp:lastPrinted>
  <dcterms:created xsi:type="dcterms:W3CDTF">2025-06-16T12:10:00Z</dcterms:created>
  <dcterms:modified xsi:type="dcterms:W3CDTF">2025-06-18T09:52:00Z</dcterms:modified>
</cp:coreProperties>
</file>