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5CF578" w14:textId="77777777" w:rsidR="00680A1E" w:rsidRPr="007C1A63" w:rsidRDefault="00680A1E" w:rsidP="000D29B8">
      <w:pPr>
        <w:keepNext/>
        <w:keepLines/>
        <w:rPr>
          <w:rFonts w:cs="Tahoma"/>
          <w:b/>
          <w:bCs/>
          <w:sz w:val="20"/>
          <w:szCs w:val="20"/>
        </w:rPr>
      </w:pPr>
      <w:r w:rsidRPr="007C1A63">
        <w:rPr>
          <w:rFonts w:cs="Tahoma"/>
          <w:b/>
          <w:bCs/>
          <w:sz w:val="20"/>
          <w:szCs w:val="20"/>
        </w:rPr>
        <w:t>Naročnik:</w:t>
      </w:r>
    </w:p>
    <w:p w14:paraId="0941BF5C" w14:textId="77777777" w:rsidR="00680A1E" w:rsidRPr="007C1A63" w:rsidRDefault="00680A1E" w:rsidP="000D29B8">
      <w:pPr>
        <w:keepNext/>
        <w:keepLines/>
        <w:rPr>
          <w:rFonts w:cs="Tahoma"/>
          <w:b/>
          <w:bCs/>
          <w:sz w:val="20"/>
          <w:szCs w:val="20"/>
        </w:rPr>
      </w:pPr>
    </w:p>
    <w:p w14:paraId="3A56D9D5" w14:textId="77777777" w:rsidR="00686837" w:rsidRPr="007C1A63" w:rsidRDefault="00686837" w:rsidP="000D29B8">
      <w:pPr>
        <w:keepNext/>
        <w:keepLines/>
        <w:rPr>
          <w:rFonts w:cs="Tahoma"/>
          <w:b/>
          <w:bCs/>
          <w:sz w:val="20"/>
          <w:szCs w:val="20"/>
        </w:rPr>
      </w:pPr>
      <w:r w:rsidRPr="007C1A63">
        <w:rPr>
          <w:rFonts w:cs="Tahoma"/>
          <w:b/>
          <w:bCs/>
          <w:sz w:val="20"/>
          <w:szCs w:val="20"/>
        </w:rPr>
        <w:t>Javno podjetje Ljubljanska parkirišča in tržnice, d.o.o.</w:t>
      </w:r>
    </w:p>
    <w:p w14:paraId="30EF8514" w14:textId="77777777" w:rsidR="00686837" w:rsidRPr="007C1A63" w:rsidRDefault="00686837" w:rsidP="000D29B8">
      <w:pPr>
        <w:keepNext/>
        <w:keepLines/>
        <w:rPr>
          <w:rFonts w:cs="Tahoma"/>
          <w:sz w:val="20"/>
          <w:szCs w:val="20"/>
        </w:rPr>
      </w:pPr>
      <w:r w:rsidRPr="007C1A63">
        <w:rPr>
          <w:rFonts w:cs="Tahoma"/>
          <w:sz w:val="20"/>
          <w:szCs w:val="20"/>
        </w:rPr>
        <w:t>Kopitarjeva ulica 2</w:t>
      </w:r>
    </w:p>
    <w:p w14:paraId="6FD13079" w14:textId="77777777" w:rsidR="00686837" w:rsidRPr="007C1A63" w:rsidRDefault="00686837" w:rsidP="000D29B8">
      <w:pPr>
        <w:keepNext/>
        <w:keepLines/>
        <w:rPr>
          <w:rFonts w:cs="Tahoma"/>
          <w:sz w:val="20"/>
          <w:szCs w:val="20"/>
        </w:rPr>
      </w:pPr>
      <w:r w:rsidRPr="007C1A63">
        <w:rPr>
          <w:rFonts w:cs="Tahoma"/>
          <w:sz w:val="20"/>
          <w:szCs w:val="20"/>
        </w:rPr>
        <w:t>1000 Ljubljana</w:t>
      </w:r>
    </w:p>
    <w:p w14:paraId="473D747D" w14:textId="77777777" w:rsidR="00680A1E" w:rsidRPr="007C1A63" w:rsidRDefault="00680A1E" w:rsidP="000D29B8">
      <w:pPr>
        <w:keepNext/>
        <w:keepLines/>
        <w:rPr>
          <w:rFonts w:cs="Tahoma"/>
          <w:b/>
          <w:bCs/>
          <w:sz w:val="20"/>
          <w:szCs w:val="20"/>
        </w:rPr>
      </w:pPr>
    </w:p>
    <w:p w14:paraId="1BAAB3DB" w14:textId="77777777" w:rsidR="00201EFB" w:rsidRPr="007C1A63" w:rsidRDefault="00201EFB" w:rsidP="000D29B8">
      <w:pPr>
        <w:keepNext/>
        <w:keepLines/>
        <w:rPr>
          <w:rFonts w:cs="Tahoma"/>
          <w:sz w:val="20"/>
          <w:szCs w:val="20"/>
        </w:rPr>
      </w:pPr>
    </w:p>
    <w:p w14:paraId="7EC2A73B" w14:textId="2BBFF95E" w:rsidR="00BB6332" w:rsidRPr="007C1A63" w:rsidRDefault="00BB6332" w:rsidP="000D29B8">
      <w:pPr>
        <w:keepNext/>
        <w:keepLines/>
        <w:rPr>
          <w:rFonts w:cs="Tahoma"/>
          <w:b/>
          <w:sz w:val="20"/>
          <w:szCs w:val="20"/>
        </w:rPr>
      </w:pPr>
      <w:r w:rsidRPr="007C1A63">
        <w:rPr>
          <w:rFonts w:cs="Tahoma"/>
          <w:b/>
          <w:sz w:val="20"/>
          <w:szCs w:val="20"/>
        </w:rPr>
        <w:t>Po pooblastilu javno naročilo vodi:</w:t>
      </w:r>
    </w:p>
    <w:p w14:paraId="0C967800" w14:textId="77777777" w:rsidR="00BB6332" w:rsidRPr="007C1A63" w:rsidRDefault="00BB6332" w:rsidP="000D29B8">
      <w:pPr>
        <w:keepNext/>
        <w:keepLines/>
        <w:rPr>
          <w:rFonts w:cs="Tahoma"/>
          <w:sz w:val="20"/>
          <w:szCs w:val="20"/>
        </w:rPr>
      </w:pPr>
    </w:p>
    <w:p w14:paraId="03864B54" w14:textId="77777777" w:rsidR="00BB6332" w:rsidRPr="007C1A63" w:rsidRDefault="00BB6332" w:rsidP="000D29B8">
      <w:pPr>
        <w:keepNext/>
        <w:keepLines/>
        <w:rPr>
          <w:rFonts w:cs="Tahoma"/>
          <w:b/>
          <w:sz w:val="20"/>
          <w:szCs w:val="20"/>
        </w:rPr>
      </w:pPr>
      <w:r w:rsidRPr="007C1A63">
        <w:rPr>
          <w:rFonts w:cs="Tahoma"/>
          <w:b/>
          <w:sz w:val="20"/>
          <w:szCs w:val="20"/>
        </w:rPr>
        <w:t xml:space="preserve">JAVNI HOLDING Ljubljana, d.o.o. </w:t>
      </w:r>
    </w:p>
    <w:p w14:paraId="52049940" w14:textId="77777777" w:rsidR="00BB6332" w:rsidRPr="007C1A63" w:rsidRDefault="00BB6332" w:rsidP="000D29B8">
      <w:pPr>
        <w:keepNext/>
        <w:keepLines/>
        <w:rPr>
          <w:rFonts w:cs="Tahoma"/>
          <w:sz w:val="20"/>
          <w:szCs w:val="20"/>
        </w:rPr>
      </w:pPr>
      <w:r w:rsidRPr="007C1A63">
        <w:rPr>
          <w:rFonts w:cs="Tahoma"/>
          <w:sz w:val="20"/>
          <w:szCs w:val="20"/>
        </w:rPr>
        <w:t>Verovškova ulica 70</w:t>
      </w:r>
    </w:p>
    <w:p w14:paraId="15780DE2" w14:textId="77777777" w:rsidR="00BB6332" w:rsidRPr="007C1A63" w:rsidRDefault="00BB6332" w:rsidP="000D29B8">
      <w:pPr>
        <w:keepNext/>
        <w:keepLines/>
        <w:rPr>
          <w:rFonts w:cs="Tahoma"/>
          <w:sz w:val="20"/>
          <w:szCs w:val="20"/>
        </w:rPr>
      </w:pPr>
      <w:r w:rsidRPr="007C1A63">
        <w:rPr>
          <w:rFonts w:cs="Tahoma"/>
          <w:sz w:val="20"/>
          <w:szCs w:val="20"/>
        </w:rPr>
        <w:t>1000 Ljubljana</w:t>
      </w:r>
    </w:p>
    <w:p w14:paraId="39B96494" w14:textId="77777777" w:rsidR="00BB6332" w:rsidRPr="007C1A63" w:rsidRDefault="00BB6332" w:rsidP="000D29B8">
      <w:pPr>
        <w:keepNext/>
        <w:keepLines/>
        <w:jc w:val="center"/>
        <w:rPr>
          <w:rFonts w:cs="Tahoma"/>
          <w:sz w:val="20"/>
          <w:szCs w:val="20"/>
        </w:rPr>
      </w:pPr>
    </w:p>
    <w:p w14:paraId="18545490" w14:textId="77777777" w:rsidR="00201EFB" w:rsidRPr="007C1A63" w:rsidRDefault="00201EFB" w:rsidP="000D29B8">
      <w:pPr>
        <w:keepNext/>
        <w:keepLines/>
        <w:jc w:val="center"/>
        <w:rPr>
          <w:rFonts w:cs="Tahoma"/>
          <w:sz w:val="20"/>
          <w:szCs w:val="20"/>
        </w:rPr>
      </w:pPr>
    </w:p>
    <w:p w14:paraId="763CE722" w14:textId="6BE7487F" w:rsidR="00201EFB" w:rsidRPr="007C1A63" w:rsidRDefault="00201EFB" w:rsidP="000D29B8">
      <w:pPr>
        <w:keepNext/>
        <w:keepLines/>
        <w:rPr>
          <w:rFonts w:cs="Tahoma"/>
          <w:sz w:val="20"/>
          <w:szCs w:val="20"/>
        </w:rPr>
      </w:pPr>
      <w:r w:rsidRPr="007C1A63">
        <w:rPr>
          <w:rFonts w:cs="Tahoma"/>
          <w:sz w:val="20"/>
          <w:szCs w:val="20"/>
        </w:rPr>
        <w:t xml:space="preserve">Številka:  </w:t>
      </w:r>
      <w:r w:rsidR="006D0ACB" w:rsidRPr="007C1A63">
        <w:rPr>
          <w:rFonts w:cs="Tahoma"/>
          <w:b/>
          <w:noProof/>
          <w:sz w:val="20"/>
          <w:szCs w:val="20"/>
        </w:rPr>
        <w:t>LPT-</w:t>
      </w:r>
      <w:r w:rsidR="003B1285">
        <w:rPr>
          <w:rFonts w:cs="Tahoma"/>
          <w:b/>
          <w:noProof/>
          <w:sz w:val="20"/>
          <w:szCs w:val="20"/>
        </w:rPr>
        <w:t>214</w:t>
      </w:r>
      <w:r w:rsidR="006D0ACB" w:rsidRPr="007C1A63">
        <w:rPr>
          <w:rFonts w:cs="Tahoma"/>
          <w:b/>
          <w:noProof/>
          <w:sz w:val="20"/>
          <w:szCs w:val="20"/>
        </w:rPr>
        <w:t>/24</w:t>
      </w:r>
    </w:p>
    <w:p w14:paraId="197C06DA" w14:textId="77777777" w:rsidR="00201EFB" w:rsidRPr="007C1A63" w:rsidRDefault="00201EFB" w:rsidP="000D29B8">
      <w:pPr>
        <w:keepNext/>
        <w:keepLines/>
        <w:jc w:val="center"/>
        <w:rPr>
          <w:rFonts w:cs="Tahoma"/>
          <w:sz w:val="20"/>
          <w:szCs w:val="20"/>
        </w:rPr>
      </w:pPr>
    </w:p>
    <w:p w14:paraId="461FAAA4" w14:textId="77777777" w:rsidR="00201EFB" w:rsidRPr="007C1A63" w:rsidRDefault="00201EFB" w:rsidP="000D29B8">
      <w:pPr>
        <w:keepNext/>
        <w:keepLines/>
        <w:jc w:val="center"/>
        <w:rPr>
          <w:rFonts w:cs="Tahoma"/>
          <w:sz w:val="20"/>
          <w:szCs w:val="20"/>
        </w:rPr>
      </w:pPr>
    </w:p>
    <w:tbl>
      <w:tblPr>
        <w:tblW w:w="0" w:type="auto"/>
        <w:tblInd w:w="7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8080"/>
      </w:tblGrid>
      <w:tr w:rsidR="00201EFB" w:rsidRPr="007C1A63" w14:paraId="4DCE702F" w14:textId="77777777" w:rsidTr="00651492">
        <w:trPr>
          <w:trHeight w:val="1225"/>
        </w:trPr>
        <w:tc>
          <w:tcPr>
            <w:tcW w:w="8080" w:type="dxa"/>
            <w:shd w:val="pct12" w:color="auto" w:fill="FFFFFF"/>
          </w:tcPr>
          <w:p w14:paraId="47E2406D" w14:textId="77777777" w:rsidR="00651492" w:rsidRPr="007C1A63" w:rsidRDefault="00EF2E25" w:rsidP="000D29B8">
            <w:pPr>
              <w:keepNext/>
              <w:keepLines/>
              <w:spacing w:before="120"/>
              <w:jc w:val="center"/>
              <w:outlineLvl w:val="3"/>
              <w:rPr>
                <w:rFonts w:cs="Tahoma"/>
                <w:b/>
                <w:sz w:val="28"/>
                <w:szCs w:val="28"/>
              </w:rPr>
            </w:pPr>
            <w:r w:rsidRPr="007C1A63">
              <w:rPr>
                <w:rFonts w:cs="Tahoma"/>
                <w:b/>
                <w:sz w:val="28"/>
                <w:szCs w:val="28"/>
              </w:rPr>
              <w:t>DOKUMENTACIJA</w:t>
            </w:r>
            <w:r w:rsidR="00201EFB" w:rsidRPr="007C1A63">
              <w:rPr>
                <w:rFonts w:cs="Tahoma"/>
                <w:b/>
                <w:sz w:val="28"/>
                <w:szCs w:val="28"/>
              </w:rPr>
              <w:t xml:space="preserve"> V ZVEZI Z ODDAJO JAVNEGA NAROČILA</w:t>
            </w:r>
            <w:r w:rsidR="00651492" w:rsidRPr="007C1A63">
              <w:rPr>
                <w:rFonts w:cs="Tahoma"/>
                <w:b/>
                <w:sz w:val="28"/>
                <w:szCs w:val="28"/>
              </w:rPr>
              <w:t xml:space="preserve"> </w:t>
            </w:r>
            <w:r w:rsidR="00680A1E" w:rsidRPr="007C1A63">
              <w:rPr>
                <w:rFonts w:cs="Tahoma"/>
                <w:b/>
                <w:sz w:val="28"/>
                <w:szCs w:val="28"/>
              </w:rPr>
              <w:t xml:space="preserve">NA SPLOŠNEM PODROČJU </w:t>
            </w:r>
            <w:r w:rsidR="00DD1DC6" w:rsidRPr="007C1A63">
              <w:rPr>
                <w:rFonts w:cs="Tahoma"/>
                <w:b/>
                <w:sz w:val="28"/>
                <w:szCs w:val="28"/>
              </w:rPr>
              <w:t xml:space="preserve">Z </w:t>
            </w:r>
            <w:r w:rsidR="00A047C2" w:rsidRPr="007C1A63">
              <w:rPr>
                <w:rFonts w:cs="Tahoma"/>
                <w:b/>
                <w:sz w:val="28"/>
                <w:szCs w:val="28"/>
              </w:rPr>
              <w:t xml:space="preserve">UPORABO </w:t>
            </w:r>
            <w:r w:rsidR="00DD1DC6" w:rsidRPr="007C1A63">
              <w:rPr>
                <w:rFonts w:cs="Tahoma"/>
                <w:b/>
                <w:sz w:val="28"/>
                <w:szCs w:val="28"/>
              </w:rPr>
              <w:t>POSTOPKA</w:t>
            </w:r>
            <w:r w:rsidR="00A047C2" w:rsidRPr="007C1A63">
              <w:rPr>
                <w:rFonts w:cs="Tahoma"/>
                <w:b/>
                <w:sz w:val="28"/>
                <w:szCs w:val="28"/>
              </w:rPr>
              <w:t xml:space="preserve"> NAROČILA MALE VREDNOSTI</w:t>
            </w:r>
          </w:p>
        </w:tc>
      </w:tr>
    </w:tbl>
    <w:p w14:paraId="03B2AC12" w14:textId="77777777" w:rsidR="00201EFB" w:rsidRPr="007C1A63" w:rsidRDefault="00201EFB" w:rsidP="000D29B8">
      <w:pPr>
        <w:keepNext/>
        <w:keepLines/>
        <w:jc w:val="center"/>
        <w:rPr>
          <w:rFonts w:cs="Tahoma"/>
          <w:sz w:val="20"/>
          <w:szCs w:val="20"/>
        </w:rPr>
      </w:pPr>
    </w:p>
    <w:p w14:paraId="5C900AD0" w14:textId="77777777" w:rsidR="00201EFB" w:rsidRPr="007C1A63" w:rsidRDefault="00201EFB" w:rsidP="000D29B8">
      <w:pPr>
        <w:keepNext/>
        <w:keepLines/>
        <w:ind w:right="424"/>
        <w:rPr>
          <w:rFonts w:cs="Tahoma"/>
          <w:szCs w:val="20"/>
        </w:rPr>
      </w:pPr>
    </w:p>
    <w:p w14:paraId="1CFBC2FA" w14:textId="1804317B" w:rsidR="00923C01" w:rsidRPr="007C1A63" w:rsidRDefault="00111CE0" w:rsidP="000D29B8">
      <w:pPr>
        <w:keepNext/>
        <w:keepLines/>
        <w:jc w:val="center"/>
        <w:rPr>
          <w:rFonts w:cs="Tahoma"/>
          <w:b/>
        </w:rPr>
      </w:pPr>
      <w:r w:rsidRPr="007C1A63">
        <w:rPr>
          <w:rFonts w:cs="Tahoma"/>
          <w:b/>
        </w:rPr>
        <w:t>Izvajanje storitev sprejemanja plačil parkirnine preko POS terminalov na avtomatskih blagajnah</w:t>
      </w:r>
    </w:p>
    <w:p w14:paraId="0173BC81" w14:textId="77777777" w:rsidR="00474AC6" w:rsidRPr="007C1A63" w:rsidRDefault="00474AC6" w:rsidP="000D29B8">
      <w:pPr>
        <w:keepNext/>
        <w:keepLines/>
        <w:jc w:val="center"/>
        <w:rPr>
          <w:rFonts w:cs="Tahoma"/>
          <w:sz w:val="28"/>
          <w:szCs w:val="28"/>
        </w:rPr>
      </w:pPr>
    </w:p>
    <w:p w14:paraId="59B80E0A" w14:textId="77777777" w:rsidR="00201EFB" w:rsidRPr="007C1A63" w:rsidRDefault="00201EFB" w:rsidP="000D29B8">
      <w:pPr>
        <w:keepNext/>
        <w:keepLines/>
        <w:rPr>
          <w:rFonts w:cs="Tahoma"/>
          <w:sz w:val="20"/>
          <w:szCs w:val="20"/>
        </w:rPr>
      </w:pPr>
    </w:p>
    <w:p w14:paraId="04FF8D26" w14:textId="680F89DE" w:rsidR="00201EFB" w:rsidRPr="007C1A63" w:rsidRDefault="00923C01" w:rsidP="000D29B8">
      <w:pPr>
        <w:keepNext/>
        <w:keepLines/>
        <w:jc w:val="center"/>
        <w:rPr>
          <w:rFonts w:cs="Tahoma"/>
          <w:noProof/>
          <w:sz w:val="20"/>
          <w:szCs w:val="20"/>
        </w:rPr>
      </w:pPr>
      <w:r w:rsidRPr="007C1A63">
        <w:rPr>
          <w:rFonts w:cs="Tahoma"/>
          <w:noProof/>
          <w:sz w:val="20"/>
          <w:szCs w:val="20"/>
        </w:rPr>
        <w:t>Ljubljana,</w:t>
      </w:r>
      <w:r w:rsidR="00111CE0" w:rsidRPr="007C1A63">
        <w:rPr>
          <w:rFonts w:cs="Tahoma"/>
          <w:noProof/>
          <w:sz w:val="20"/>
          <w:szCs w:val="20"/>
        </w:rPr>
        <w:t xml:space="preserve"> november</w:t>
      </w:r>
      <w:r w:rsidR="00065DD1" w:rsidRPr="007C1A63">
        <w:rPr>
          <w:rFonts w:cs="Tahoma"/>
          <w:noProof/>
          <w:sz w:val="20"/>
          <w:szCs w:val="20"/>
        </w:rPr>
        <w:t xml:space="preserve"> </w:t>
      </w:r>
      <w:r w:rsidR="00686837" w:rsidRPr="007C1A63">
        <w:rPr>
          <w:rFonts w:cs="Tahoma"/>
          <w:noProof/>
          <w:sz w:val="20"/>
          <w:szCs w:val="20"/>
        </w:rPr>
        <w:t>202</w:t>
      </w:r>
      <w:r w:rsidR="000A385D" w:rsidRPr="007C1A63">
        <w:rPr>
          <w:rFonts w:cs="Tahoma"/>
          <w:noProof/>
          <w:sz w:val="20"/>
          <w:szCs w:val="20"/>
        </w:rPr>
        <w:t>4</w:t>
      </w:r>
    </w:p>
    <w:p w14:paraId="5AD6936A" w14:textId="77777777" w:rsidR="00201EFB" w:rsidRPr="007C1A63" w:rsidRDefault="00201EFB" w:rsidP="000D29B8">
      <w:pPr>
        <w:keepNext/>
        <w:keepLines/>
        <w:jc w:val="center"/>
        <w:rPr>
          <w:rFonts w:cs="Tahoma"/>
          <w:noProof/>
          <w:sz w:val="20"/>
          <w:szCs w:val="20"/>
        </w:rPr>
      </w:pPr>
    </w:p>
    <w:p w14:paraId="74E23494" w14:textId="77777777" w:rsidR="00201EFB" w:rsidRPr="007C1A63" w:rsidRDefault="00201EFB" w:rsidP="000D29B8">
      <w:pPr>
        <w:keepNext/>
        <w:keepLines/>
        <w:jc w:val="center"/>
        <w:rPr>
          <w:rFonts w:cs="Tahoma"/>
          <w:noProof/>
          <w:sz w:val="20"/>
          <w:szCs w:val="20"/>
        </w:rPr>
      </w:pPr>
    </w:p>
    <w:p w14:paraId="25080143" w14:textId="77777777" w:rsidR="00201EFB" w:rsidRPr="007C1A63" w:rsidRDefault="00201EFB" w:rsidP="000D29B8">
      <w:pPr>
        <w:keepNext/>
        <w:keepLines/>
        <w:jc w:val="center"/>
        <w:rPr>
          <w:rFonts w:cs="Tahoma"/>
          <w:noProof/>
          <w:sz w:val="20"/>
          <w:szCs w:val="20"/>
        </w:rPr>
      </w:pPr>
    </w:p>
    <w:p w14:paraId="3F25259B" w14:textId="77777777" w:rsidR="00201EFB" w:rsidRPr="007C1A63" w:rsidRDefault="00201EFB" w:rsidP="000D29B8">
      <w:pPr>
        <w:keepNext/>
        <w:keepLines/>
        <w:jc w:val="center"/>
        <w:rPr>
          <w:rFonts w:cs="Tahoma"/>
          <w:noProof/>
          <w:sz w:val="20"/>
          <w:szCs w:val="20"/>
        </w:rPr>
      </w:pPr>
    </w:p>
    <w:p w14:paraId="0F2082FA" w14:textId="77777777" w:rsidR="00F55096" w:rsidRPr="007C1A63" w:rsidRDefault="00F55096" w:rsidP="000D29B8">
      <w:pPr>
        <w:keepNext/>
        <w:keepLines/>
        <w:jc w:val="center"/>
        <w:rPr>
          <w:rFonts w:cs="Tahoma"/>
          <w:noProof/>
          <w:sz w:val="20"/>
          <w:szCs w:val="20"/>
        </w:rPr>
      </w:pPr>
    </w:p>
    <w:p w14:paraId="6D4D7839" w14:textId="77777777" w:rsidR="00201EFB" w:rsidRPr="007C1A63" w:rsidRDefault="00201EFB" w:rsidP="000D29B8">
      <w:pPr>
        <w:keepNext/>
        <w:keepLines/>
        <w:jc w:val="center"/>
        <w:rPr>
          <w:rFonts w:cs="Tahoma"/>
          <w:noProof/>
          <w:sz w:val="20"/>
          <w:szCs w:val="20"/>
        </w:rPr>
      </w:pPr>
    </w:p>
    <w:p w14:paraId="500A26E1" w14:textId="77777777" w:rsidR="00201EFB" w:rsidRPr="007C1A63" w:rsidRDefault="00201EFB" w:rsidP="000D29B8">
      <w:pPr>
        <w:keepNext/>
        <w:keepLines/>
        <w:jc w:val="center"/>
        <w:rPr>
          <w:rFonts w:cs="Tahoma"/>
          <w:noProof/>
          <w:sz w:val="20"/>
          <w:szCs w:val="20"/>
        </w:rPr>
      </w:pPr>
    </w:p>
    <w:p w14:paraId="30826F77" w14:textId="77777777" w:rsidR="00807EF9" w:rsidRPr="007C1A63" w:rsidRDefault="00807EF9" w:rsidP="000D29B8">
      <w:pPr>
        <w:keepNext/>
        <w:keepLines/>
        <w:jc w:val="center"/>
        <w:rPr>
          <w:rFonts w:cs="Tahoma"/>
          <w:noProof/>
          <w:sz w:val="20"/>
          <w:szCs w:val="20"/>
        </w:rPr>
      </w:pPr>
    </w:p>
    <w:p w14:paraId="16FAE706" w14:textId="77777777" w:rsidR="00201EFB" w:rsidRPr="007C1A63" w:rsidRDefault="00201EFB" w:rsidP="000D29B8">
      <w:pPr>
        <w:keepNext/>
        <w:keepLines/>
        <w:tabs>
          <w:tab w:val="left" w:pos="4536"/>
        </w:tabs>
        <w:rPr>
          <w:rFonts w:cs="Tahoma"/>
          <w:sz w:val="20"/>
          <w:szCs w:val="20"/>
        </w:rPr>
      </w:pPr>
    </w:p>
    <w:p w14:paraId="327D8CE6" w14:textId="77777777" w:rsidR="00923C01" w:rsidRPr="007C1A63" w:rsidRDefault="00923C01" w:rsidP="000D29B8">
      <w:pPr>
        <w:keepNext/>
        <w:keepLines/>
        <w:jc w:val="center"/>
        <w:outlineLvl w:val="0"/>
        <w:rPr>
          <w:rFonts w:cs="Tahoma"/>
          <w:b/>
          <w:sz w:val="28"/>
          <w:szCs w:val="28"/>
        </w:rPr>
      </w:pPr>
    </w:p>
    <w:p w14:paraId="1593247B" w14:textId="77777777" w:rsidR="00B47326" w:rsidRPr="007C1A63" w:rsidRDefault="00B47326" w:rsidP="000D29B8">
      <w:pPr>
        <w:keepNext/>
        <w:keepLines/>
        <w:jc w:val="center"/>
        <w:outlineLvl w:val="0"/>
        <w:rPr>
          <w:rFonts w:cs="Tahoma"/>
          <w:b/>
          <w:sz w:val="28"/>
          <w:szCs w:val="28"/>
        </w:rPr>
      </w:pPr>
    </w:p>
    <w:p w14:paraId="48EB3CC1" w14:textId="77777777" w:rsidR="00B47326" w:rsidRPr="007C1A63" w:rsidRDefault="00B47326" w:rsidP="000D29B8">
      <w:pPr>
        <w:keepNext/>
        <w:keepLines/>
        <w:jc w:val="center"/>
        <w:outlineLvl w:val="0"/>
        <w:rPr>
          <w:rFonts w:cs="Tahoma"/>
          <w:b/>
          <w:sz w:val="28"/>
          <w:szCs w:val="28"/>
        </w:rPr>
      </w:pPr>
    </w:p>
    <w:p w14:paraId="03868931" w14:textId="77777777" w:rsidR="00B47326" w:rsidRPr="007C1A63" w:rsidRDefault="00B47326" w:rsidP="000D29B8">
      <w:pPr>
        <w:keepNext/>
        <w:keepLines/>
        <w:jc w:val="center"/>
        <w:outlineLvl w:val="0"/>
        <w:rPr>
          <w:rFonts w:cs="Tahoma"/>
          <w:b/>
          <w:sz w:val="28"/>
          <w:szCs w:val="28"/>
        </w:rPr>
      </w:pPr>
    </w:p>
    <w:p w14:paraId="5B49BE71" w14:textId="77777777" w:rsidR="00F76687" w:rsidRPr="007C1A63" w:rsidRDefault="00F76687" w:rsidP="000D29B8">
      <w:pPr>
        <w:keepNext/>
        <w:keepLines/>
        <w:jc w:val="center"/>
        <w:outlineLvl w:val="0"/>
        <w:rPr>
          <w:rFonts w:cs="Tahoma"/>
          <w:b/>
          <w:sz w:val="28"/>
          <w:szCs w:val="28"/>
        </w:rPr>
      </w:pPr>
    </w:p>
    <w:p w14:paraId="371BE43F" w14:textId="77777777" w:rsidR="00F76687" w:rsidRPr="007C1A63" w:rsidRDefault="00F76687" w:rsidP="000D29B8">
      <w:pPr>
        <w:keepNext/>
        <w:keepLines/>
        <w:jc w:val="center"/>
        <w:outlineLvl w:val="0"/>
        <w:rPr>
          <w:rFonts w:cs="Tahoma"/>
          <w:b/>
          <w:sz w:val="28"/>
          <w:szCs w:val="28"/>
        </w:rPr>
      </w:pPr>
    </w:p>
    <w:p w14:paraId="44100DA4" w14:textId="640AD6C4" w:rsidR="00201EFB" w:rsidRPr="007C1A63" w:rsidRDefault="00201EFB" w:rsidP="000D29B8">
      <w:pPr>
        <w:keepNext/>
        <w:keepLines/>
        <w:jc w:val="center"/>
        <w:outlineLvl w:val="0"/>
        <w:rPr>
          <w:rFonts w:cs="Tahoma"/>
          <w:b/>
          <w:sz w:val="28"/>
          <w:szCs w:val="28"/>
        </w:rPr>
      </w:pPr>
      <w:r w:rsidRPr="007C1A63">
        <w:rPr>
          <w:rFonts w:cs="Tahoma"/>
          <w:b/>
          <w:sz w:val="28"/>
          <w:szCs w:val="28"/>
        </w:rPr>
        <w:t xml:space="preserve">POVABILO K ODDAJI </w:t>
      </w:r>
      <w:r w:rsidR="00807EF9" w:rsidRPr="007C1A63">
        <w:rPr>
          <w:rFonts w:cs="Tahoma"/>
          <w:b/>
          <w:sz w:val="28"/>
          <w:szCs w:val="28"/>
        </w:rPr>
        <w:t>PONUDBE</w:t>
      </w:r>
    </w:p>
    <w:p w14:paraId="36E834BB" w14:textId="77777777" w:rsidR="00201EFB" w:rsidRPr="007C1A63" w:rsidRDefault="00201EFB" w:rsidP="000D29B8">
      <w:pPr>
        <w:keepNext/>
        <w:keepLines/>
        <w:tabs>
          <w:tab w:val="left" w:pos="2895"/>
        </w:tabs>
        <w:rPr>
          <w:rFonts w:cs="Tahoma"/>
          <w:sz w:val="20"/>
          <w:szCs w:val="20"/>
        </w:rPr>
      </w:pPr>
      <w:r w:rsidRPr="007C1A63">
        <w:rPr>
          <w:rFonts w:cs="Tahoma"/>
          <w:sz w:val="20"/>
          <w:szCs w:val="20"/>
        </w:rPr>
        <w:tab/>
      </w:r>
    </w:p>
    <w:p w14:paraId="053BAFD8" w14:textId="77777777" w:rsidR="00201EFB" w:rsidRPr="007C1A63" w:rsidRDefault="00201EFB" w:rsidP="000D29B8">
      <w:pPr>
        <w:keepNext/>
        <w:keepLines/>
        <w:rPr>
          <w:rFonts w:cs="Tahoma"/>
          <w:sz w:val="20"/>
          <w:szCs w:val="20"/>
        </w:rPr>
      </w:pPr>
    </w:p>
    <w:p w14:paraId="5DD5B700" w14:textId="77777777" w:rsidR="00201EFB" w:rsidRPr="007C1A63" w:rsidRDefault="00201EFB" w:rsidP="000D29B8">
      <w:pPr>
        <w:keepNext/>
        <w:keepLines/>
        <w:rPr>
          <w:rFonts w:cs="Tahoma"/>
          <w:sz w:val="20"/>
          <w:szCs w:val="20"/>
        </w:rPr>
      </w:pPr>
    </w:p>
    <w:p w14:paraId="6ADA6A6B" w14:textId="77777777" w:rsidR="00A94B0B" w:rsidRPr="007C1A63" w:rsidRDefault="00A94B0B" w:rsidP="000D29B8">
      <w:pPr>
        <w:keepNext/>
        <w:keepLines/>
        <w:rPr>
          <w:rFonts w:cs="Tahoma"/>
          <w:sz w:val="20"/>
          <w:szCs w:val="20"/>
        </w:rPr>
      </w:pPr>
    </w:p>
    <w:p w14:paraId="58316888" w14:textId="77777777" w:rsidR="00807EF9" w:rsidRPr="007C1A63" w:rsidRDefault="00807EF9" w:rsidP="000D29B8">
      <w:pPr>
        <w:keepNext/>
        <w:keepLines/>
        <w:jc w:val="both"/>
        <w:rPr>
          <w:rFonts w:cs="Tahoma"/>
          <w:sz w:val="20"/>
          <w:szCs w:val="20"/>
        </w:rPr>
      </w:pPr>
      <w:r w:rsidRPr="007C1A63">
        <w:rPr>
          <w:rFonts w:cs="Tahoma"/>
          <w:sz w:val="20"/>
          <w:szCs w:val="20"/>
        </w:rPr>
        <w:t xml:space="preserve">JAVNI HOLDING Ljubljana, d.o.o., Verovškova ulica 70, Ljubljana, na podlagi pooblastila </w:t>
      </w:r>
      <w:r w:rsidR="005612A4" w:rsidRPr="007C1A63">
        <w:rPr>
          <w:rFonts w:cs="Tahoma"/>
          <w:sz w:val="20"/>
          <w:szCs w:val="20"/>
        </w:rPr>
        <w:t xml:space="preserve">naročnika </w:t>
      </w:r>
      <w:r w:rsidR="00325FD7" w:rsidRPr="007C1A63">
        <w:rPr>
          <w:rFonts w:cs="Tahoma"/>
          <w:sz w:val="20"/>
          <w:szCs w:val="20"/>
        </w:rPr>
        <w:t>Javno podjetje Ljubljanska parkirišča in tržnice, d.o.o.,</w:t>
      </w:r>
    </w:p>
    <w:p w14:paraId="7A840557" w14:textId="77777777" w:rsidR="00F55096" w:rsidRPr="007C1A63" w:rsidRDefault="00F55096" w:rsidP="000D29B8">
      <w:pPr>
        <w:keepNext/>
        <w:keepLines/>
        <w:jc w:val="both"/>
        <w:rPr>
          <w:rFonts w:cs="Tahoma"/>
          <w:sz w:val="20"/>
          <w:szCs w:val="20"/>
        </w:rPr>
      </w:pPr>
    </w:p>
    <w:p w14:paraId="35CDD5F0" w14:textId="77777777" w:rsidR="00201EFB" w:rsidRPr="007C1A63" w:rsidRDefault="00D30935" w:rsidP="000D29B8">
      <w:pPr>
        <w:keepNext/>
        <w:keepLines/>
        <w:rPr>
          <w:rFonts w:cs="Tahoma"/>
          <w:b/>
          <w:sz w:val="20"/>
          <w:szCs w:val="20"/>
        </w:rPr>
      </w:pPr>
      <w:r w:rsidRPr="007C1A63">
        <w:rPr>
          <w:rFonts w:cs="Tahoma"/>
          <w:b/>
          <w:sz w:val="20"/>
          <w:szCs w:val="20"/>
        </w:rPr>
        <w:t>v</w:t>
      </w:r>
      <w:r w:rsidR="00201EFB" w:rsidRPr="007C1A63">
        <w:rPr>
          <w:rFonts w:cs="Tahoma"/>
          <w:b/>
          <w:sz w:val="20"/>
          <w:szCs w:val="20"/>
        </w:rPr>
        <w:t>abi</w:t>
      </w:r>
    </w:p>
    <w:p w14:paraId="3495316E" w14:textId="77777777" w:rsidR="00201EFB" w:rsidRPr="007C1A63" w:rsidRDefault="00201EFB" w:rsidP="000D29B8">
      <w:pPr>
        <w:keepNext/>
        <w:keepLines/>
        <w:jc w:val="both"/>
        <w:rPr>
          <w:rFonts w:cs="Tahoma"/>
          <w:sz w:val="20"/>
          <w:szCs w:val="20"/>
        </w:rPr>
      </w:pPr>
    </w:p>
    <w:p w14:paraId="5A960940" w14:textId="77777777" w:rsidR="00152609" w:rsidRPr="007C1A63" w:rsidRDefault="00152609" w:rsidP="000D29B8">
      <w:pPr>
        <w:keepNext/>
        <w:keepLines/>
        <w:jc w:val="both"/>
        <w:rPr>
          <w:rFonts w:cs="Tahoma"/>
          <w:sz w:val="20"/>
          <w:szCs w:val="20"/>
        </w:rPr>
      </w:pPr>
    </w:p>
    <w:p w14:paraId="48EDB03F" w14:textId="77777777" w:rsidR="00152609" w:rsidRPr="007C1A63" w:rsidRDefault="00152609" w:rsidP="000D29B8">
      <w:pPr>
        <w:keepNext/>
        <w:keepLines/>
        <w:jc w:val="both"/>
        <w:rPr>
          <w:rFonts w:cs="Tahoma"/>
          <w:sz w:val="20"/>
          <w:szCs w:val="20"/>
        </w:rPr>
      </w:pPr>
      <w:r w:rsidRPr="007C1A63">
        <w:rPr>
          <w:rFonts w:cs="Tahoma"/>
          <w:sz w:val="20"/>
          <w:szCs w:val="20"/>
        </w:rPr>
        <w:t xml:space="preserve">vse zainteresirane </w:t>
      </w:r>
      <w:r w:rsidR="00807EF9" w:rsidRPr="007C1A63">
        <w:rPr>
          <w:rFonts w:cs="Tahoma"/>
          <w:sz w:val="20"/>
          <w:szCs w:val="20"/>
        </w:rPr>
        <w:t>ponudnike</w:t>
      </w:r>
      <w:r w:rsidRPr="007C1A63">
        <w:rPr>
          <w:rFonts w:cs="Tahoma"/>
          <w:sz w:val="20"/>
          <w:szCs w:val="20"/>
        </w:rPr>
        <w:t xml:space="preserve">, da predložijo svojo </w:t>
      </w:r>
      <w:r w:rsidR="00EB4AB2" w:rsidRPr="007C1A63">
        <w:rPr>
          <w:rFonts w:cs="Tahoma"/>
          <w:sz w:val="20"/>
          <w:szCs w:val="20"/>
        </w:rPr>
        <w:t>ponudbo</w:t>
      </w:r>
      <w:r w:rsidRPr="007C1A63">
        <w:rPr>
          <w:rFonts w:cs="Tahoma"/>
          <w:sz w:val="20"/>
          <w:szCs w:val="20"/>
        </w:rPr>
        <w:t xml:space="preserve"> po zahtevah razpisne dokumentacije za oddajo javnega naročila:</w:t>
      </w:r>
    </w:p>
    <w:p w14:paraId="618F2C1D" w14:textId="77777777" w:rsidR="00152609" w:rsidRPr="007C1A63" w:rsidRDefault="00152609" w:rsidP="000D29B8">
      <w:pPr>
        <w:keepNext/>
        <w:keepLines/>
        <w:jc w:val="both"/>
        <w:rPr>
          <w:rFonts w:cs="Tahoma"/>
          <w:sz w:val="20"/>
          <w:szCs w:val="20"/>
        </w:rPr>
      </w:pPr>
    </w:p>
    <w:p w14:paraId="4C9C3C76" w14:textId="77777777" w:rsidR="00152609" w:rsidRPr="007C1A63" w:rsidRDefault="00152609" w:rsidP="000D29B8">
      <w:pPr>
        <w:keepNext/>
        <w:keepLines/>
        <w:jc w:val="both"/>
        <w:rPr>
          <w:rFonts w:cs="Tahoma"/>
          <w:sz w:val="20"/>
          <w:szCs w:val="20"/>
        </w:rPr>
      </w:pPr>
    </w:p>
    <w:p w14:paraId="20C8523C" w14:textId="77777777" w:rsidR="00201EFB" w:rsidRPr="007C1A63" w:rsidRDefault="00201EFB" w:rsidP="000D29B8">
      <w:pPr>
        <w:keepNext/>
        <w:keepLines/>
        <w:jc w:val="center"/>
        <w:rPr>
          <w:rFonts w:cs="Tahoma"/>
          <w:sz w:val="20"/>
          <w:szCs w:val="20"/>
        </w:rPr>
      </w:pPr>
    </w:p>
    <w:p w14:paraId="400799B2" w14:textId="3DDCD029" w:rsidR="00152609" w:rsidRPr="007C1A63" w:rsidRDefault="00111CE0" w:rsidP="000D29B8">
      <w:pPr>
        <w:keepNext/>
        <w:keepLines/>
        <w:jc w:val="center"/>
        <w:rPr>
          <w:rFonts w:cs="Tahoma"/>
          <w:b/>
        </w:rPr>
      </w:pPr>
      <w:r w:rsidRPr="007C1A63">
        <w:rPr>
          <w:rFonts w:cs="Tahoma"/>
          <w:b/>
        </w:rPr>
        <w:t>Izvajanje storitev sprejemanja plačil parkirnine preko POS terminalov na avtomatskih blagajnah</w:t>
      </w:r>
    </w:p>
    <w:p w14:paraId="7EA00997" w14:textId="77777777" w:rsidR="00201EFB" w:rsidRPr="007C1A63" w:rsidRDefault="00201EFB" w:rsidP="000D29B8">
      <w:pPr>
        <w:keepNext/>
        <w:keepLines/>
        <w:jc w:val="center"/>
        <w:rPr>
          <w:rFonts w:cs="Tahoma"/>
          <w:sz w:val="20"/>
          <w:szCs w:val="20"/>
        </w:rPr>
      </w:pPr>
    </w:p>
    <w:p w14:paraId="5C9CF471" w14:textId="77777777" w:rsidR="00201EFB" w:rsidRPr="007C1A63" w:rsidRDefault="00201EFB" w:rsidP="000D29B8">
      <w:pPr>
        <w:keepNext/>
        <w:keepLines/>
        <w:rPr>
          <w:rFonts w:cs="Tahoma"/>
          <w:sz w:val="20"/>
          <w:szCs w:val="20"/>
        </w:rPr>
      </w:pPr>
    </w:p>
    <w:p w14:paraId="0C5A865E" w14:textId="77777777" w:rsidR="00474AC6" w:rsidRPr="007C1A63" w:rsidRDefault="00474AC6" w:rsidP="000D29B8">
      <w:pPr>
        <w:keepNext/>
        <w:keepLines/>
        <w:rPr>
          <w:rFonts w:cs="Tahoma"/>
          <w:sz w:val="20"/>
          <w:szCs w:val="20"/>
        </w:rPr>
      </w:pPr>
    </w:p>
    <w:p w14:paraId="07E18C88" w14:textId="77777777" w:rsidR="008C7FE0" w:rsidRPr="007C1A63" w:rsidRDefault="008C7FE0" w:rsidP="000D29B8">
      <w:pPr>
        <w:keepNext/>
        <w:keepLines/>
        <w:jc w:val="both"/>
        <w:rPr>
          <w:rFonts w:cs="Tahoma"/>
          <w:sz w:val="20"/>
          <w:szCs w:val="20"/>
        </w:rPr>
      </w:pPr>
      <w:r w:rsidRPr="007C1A63">
        <w:rPr>
          <w:rFonts w:cs="Tahoma"/>
          <w:sz w:val="20"/>
          <w:szCs w:val="20"/>
        </w:rPr>
        <w:t>Dokumentacija v zvezi z oddajo javnega naročila (v nadaljevanju tudi: razpisna dokumentacija) natančno določa predmet javnega naročila ter pogoje in merila za izbiro najugodnejšega p</w:t>
      </w:r>
      <w:r w:rsidR="007A3404" w:rsidRPr="007C1A63">
        <w:rPr>
          <w:rFonts w:cs="Tahoma"/>
          <w:sz w:val="20"/>
          <w:szCs w:val="20"/>
        </w:rPr>
        <w:t>onudnika, s katerim bo sklenjen</w:t>
      </w:r>
      <w:r w:rsidRPr="007C1A63">
        <w:rPr>
          <w:rFonts w:cs="Tahoma"/>
          <w:sz w:val="20"/>
          <w:szCs w:val="20"/>
        </w:rPr>
        <w:t xml:space="preserve"> </w:t>
      </w:r>
      <w:r w:rsidR="007A3404" w:rsidRPr="007C1A63">
        <w:rPr>
          <w:rFonts w:cs="Tahoma"/>
          <w:sz w:val="20"/>
          <w:szCs w:val="20"/>
        </w:rPr>
        <w:t>okvirni sporazum</w:t>
      </w:r>
      <w:r w:rsidR="0057210D" w:rsidRPr="007C1A63">
        <w:rPr>
          <w:rFonts w:cs="Tahoma"/>
          <w:sz w:val="20"/>
          <w:szCs w:val="20"/>
        </w:rPr>
        <w:t>.</w:t>
      </w:r>
      <w:r w:rsidR="00883DED" w:rsidRPr="007C1A63">
        <w:rPr>
          <w:rFonts w:cs="Tahoma"/>
          <w:sz w:val="20"/>
          <w:szCs w:val="20"/>
        </w:rPr>
        <w:t xml:space="preserve"> </w:t>
      </w:r>
    </w:p>
    <w:p w14:paraId="72D902B6" w14:textId="77777777" w:rsidR="008C7FE0" w:rsidRPr="007C1A63" w:rsidRDefault="008C7FE0" w:rsidP="000D29B8">
      <w:pPr>
        <w:keepNext/>
        <w:keepLines/>
        <w:rPr>
          <w:rFonts w:cs="Tahoma"/>
          <w:sz w:val="20"/>
          <w:szCs w:val="20"/>
        </w:rPr>
      </w:pPr>
    </w:p>
    <w:p w14:paraId="0A4A00FF" w14:textId="77777777" w:rsidR="008C7FE0" w:rsidRPr="007C1A63" w:rsidRDefault="008C7FE0" w:rsidP="000D29B8">
      <w:pPr>
        <w:keepNext/>
        <w:keepLines/>
        <w:jc w:val="both"/>
        <w:rPr>
          <w:rFonts w:cs="Tahoma"/>
          <w:sz w:val="20"/>
          <w:szCs w:val="20"/>
        </w:rPr>
      </w:pPr>
      <w:r w:rsidRPr="007C1A63">
        <w:rPr>
          <w:rFonts w:cs="Tahoma"/>
          <w:sz w:val="20"/>
          <w:szCs w:val="20"/>
        </w:rPr>
        <w:t>Sestavni del razpisne dokumentacije so tudi morebitne spremembe, dopolnitve in pojasnila razpisne dokumentacije ter odgovori na vprašanja gospodarskih subjektov.</w:t>
      </w:r>
    </w:p>
    <w:p w14:paraId="5414FA4C" w14:textId="77777777" w:rsidR="00201EFB" w:rsidRPr="007C1A63" w:rsidRDefault="00201EFB" w:rsidP="000D29B8">
      <w:pPr>
        <w:keepNext/>
        <w:keepLines/>
        <w:rPr>
          <w:rFonts w:cs="Tahoma"/>
          <w:sz w:val="20"/>
          <w:szCs w:val="20"/>
        </w:rPr>
      </w:pPr>
    </w:p>
    <w:p w14:paraId="43D31046" w14:textId="77777777" w:rsidR="006F4006" w:rsidRPr="007C1A63" w:rsidRDefault="006F4006" w:rsidP="000D29B8">
      <w:pPr>
        <w:keepNext/>
        <w:keepLines/>
        <w:rPr>
          <w:rFonts w:cs="Tahoma"/>
          <w:sz w:val="20"/>
          <w:szCs w:val="20"/>
        </w:rPr>
      </w:pPr>
    </w:p>
    <w:p w14:paraId="13241F08" w14:textId="77777777" w:rsidR="00201EFB" w:rsidRPr="007C1A63" w:rsidRDefault="00201EFB" w:rsidP="000D29B8">
      <w:pPr>
        <w:keepNext/>
        <w:keepLines/>
        <w:rPr>
          <w:rFonts w:cs="Tahoma"/>
          <w:sz w:val="20"/>
          <w:szCs w:val="20"/>
        </w:rPr>
      </w:pPr>
      <w:r w:rsidRPr="007C1A63">
        <w:rPr>
          <w:rFonts w:cs="Tahoma"/>
          <w:sz w:val="20"/>
          <w:szCs w:val="20"/>
        </w:rPr>
        <w:t>S spoštovanjem!</w:t>
      </w:r>
    </w:p>
    <w:p w14:paraId="6BC721F6" w14:textId="77777777" w:rsidR="00201EFB" w:rsidRPr="007C1A63" w:rsidRDefault="00201EFB" w:rsidP="000D29B8">
      <w:pPr>
        <w:keepNext/>
        <w:keepLines/>
        <w:rPr>
          <w:rFonts w:cs="Tahoma"/>
          <w:sz w:val="20"/>
          <w:szCs w:val="20"/>
        </w:rPr>
      </w:pPr>
    </w:p>
    <w:p w14:paraId="516ED313" w14:textId="77777777" w:rsidR="00201EFB" w:rsidRPr="007C1A63" w:rsidRDefault="00201EFB" w:rsidP="000D29B8">
      <w:pPr>
        <w:keepNext/>
        <w:keepLines/>
        <w:rPr>
          <w:rFonts w:cs="Tahoma"/>
          <w:sz w:val="20"/>
          <w:szCs w:val="20"/>
        </w:rPr>
      </w:pPr>
    </w:p>
    <w:p w14:paraId="23A471B8" w14:textId="77777777" w:rsidR="00201EFB" w:rsidRPr="007C1A63" w:rsidRDefault="00201EFB" w:rsidP="000D29B8">
      <w:pPr>
        <w:keepNext/>
        <w:keepLines/>
        <w:rPr>
          <w:rFonts w:cs="Tahoma"/>
          <w:sz w:val="20"/>
          <w:szCs w:val="20"/>
        </w:rPr>
      </w:pPr>
    </w:p>
    <w:p w14:paraId="76AB764F" w14:textId="77777777" w:rsidR="00201EFB" w:rsidRPr="007C1A63" w:rsidRDefault="00201EFB" w:rsidP="000D29B8">
      <w:pPr>
        <w:keepNext/>
        <w:keepLines/>
        <w:rPr>
          <w:rFonts w:cs="Tahoma"/>
          <w:sz w:val="20"/>
          <w:szCs w:val="20"/>
        </w:rPr>
      </w:pPr>
    </w:p>
    <w:p w14:paraId="2AE6A611" w14:textId="77777777" w:rsidR="00201EFB" w:rsidRPr="007C1A63" w:rsidRDefault="00201EFB" w:rsidP="000D29B8">
      <w:pPr>
        <w:keepNext/>
        <w:keepLines/>
        <w:rPr>
          <w:rFonts w:cs="Tahoma"/>
          <w:sz w:val="20"/>
          <w:szCs w:val="20"/>
        </w:rPr>
      </w:pPr>
    </w:p>
    <w:p w14:paraId="6D7DAD45" w14:textId="77777777" w:rsidR="00201EFB" w:rsidRPr="007C1A63" w:rsidRDefault="00201EFB" w:rsidP="000D29B8">
      <w:pPr>
        <w:keepNext/>
        <w:keepLines/>
        <w:rPr>
          <w:rFonts w:cs="Tahoma"/>
          <w:sz w:val="20"/>
          <w:szCs w:val="20"/>
        </w:rPr>
      </w:pPr>
    </w:p>
    <w:p w14:paraId="54CC357B" w14:textId="77777777" w:rsidR="0070727B" w:rsidRPr="007C1A63" w:rsidRDefault="0070727B" w:rsidP="000D29B8">
      <w:pPr>
        <w:keepNext/>
        <w:keepLines/>
        <w:autoSpaceDE w:val="0"/>
        <w:autoSpaceDN w:val="0"/>
        <w:adjustRightInd w:val="0"/>
        <w:ind w:left="4956" w:firstLine="708"/>
        <w:rPr>
          <w:rFonts w:cs="Tahoma"/>
          <w:bCs/>
          <w:sz w:val="20"/>
          <w:szCs w:val="20"/>
        </w:rPr>
      </w:pPr>
      <w:r w:rsidRPr="007C1A63">
        <w:rPr>
          <w:rFonts w:cs="Tahoma"/>
          <w:bCs/>
          <w:sz w:val="20"/>
          <w:szCs w:val="20"/>
        </w:rPr>
        <w:t>JAVNI HOLDING Ljubljana, d.o.o.</w:t>
      </w:r>
    </w:p>
    <w:p w14:paraId="392CA2A0" w14:textId="77777777" w:rsidR="0070727B" w:rsidRPr="007C1A63" w:rsidRDefault="0070727B" w:rsidP="000D29B8">
      <w:pPr>
        <w:keepNext/>
        <w:keepLines/>
        <w:autoSpaceDE w:val="0"/>
        <w:autoSpaceDN w:val="0"/>
        <w:adjustRightInd w:val="0"/>
        <w:ind w:left="6372"/>
        <w:rPr>
          <w:rFonts w:cs="Tahoma"/>
          <w:bCs/>
          <w:sz w:val="20"/>
          <w:szCs w:val="20"/>
        </w:rPr>
      </w:pPr>
      <w:r w:rsidRPr="007C1A63">
        <w:rPr>
          <w:rFonts w:cs="Tahoma"/>
          <w:bCs/>
          <w:sz w:val="20"/>
          <w:szCs w:val="20"/>
        </w:rPr>
        <w:t xml:space="preserve">      Direktor</w:t>
      </w:r>
    </w:p>
    <w:p w14:paraId="0067A008" w14:textId="77777777" w:rsidR="0070727B" w:rsidRPr="007C1A63" w:rsidRDefault="0070727B" w:rsidP="000D29B8">
      <w:pPr>
        <w:keepNext/>
        <w:keepLines/>
        <w:ind w:left="5664" w:firstLine="708"/>
        <w:rPr>
          <w:rFonts w:cs="Tahoma"/>
          <w:sz w:val="20"/>
          <w:szCs w:val="20"/>
        </w:rPr>
      </w:pPr>
      <w:proofErr w:type="spellStart"/>
      <w:r w:rsidRPr="007C1A63">
        <w:rPr>
          <w:rFonts w:cs="Tahoma"/>
          <w:bCs/>
          <w:sz w:val="20"/>
          <w:szCs w:val="20"/>
        </w:rPr>
        <w:t>l.r</w:t>
      </w:r>
      <w:proofErr w:type="spellEnd"/>
      <w:r w:rsidRPr="007C1A63">
        <w:rPr>
          <w:rFonts w:cs="Tahoma"/>
          <w:bCs/>
          <w:sz w:val="20"/>
          <w:szCs w:val="20"/>
        </w:rPr>
        <w:t>. Krištof Mlakar</w:t>
      </w:r>
    </w:p>
    <w:p w14:paraId="25562AC1" w14:textId="77777777" w:rsidR="00201EFB" w:rsidRPr="007C1A63" w:rsidRDefault="00201EFB" w:rsidP="000D29B8">
      <w:pPr>
        <w:keepNext/>
        <w:keepLines/>
        <w:rPr>
          <w:rFonts w:cs="Tahoma"/>
          <w:sz w:val="20"/>
          <w:szCs w:val="20"/>
        </w:rPr>
      </w:pPr>
    </w:p>
    <w:p w14:paraId="75B30720" w14:textId="77777777" w:rsidR="00201EFB" w:rsidRPr="007C1A63" w:rsidRDefault="00201EFB" w:rsidP="000D29B8">
      <w:pPr>
        <w:keepNext/>
        <w:keepLines/>
        <w:rPr>
          <w:rFonts w:cs="Tahoma"/>
          <w:sz w:val="20"/>
          <w:szCs w:val="20"/>
        </w:rPr>
      </w:pPr>
    </w:p>
    <w:p w14:paraId="70254EBC" w14:textId="77777777" w:rsidR="00152609" w:rsidRPr="007C1A63" w:rsidRDefault="00152609" w:rsidP="000D29B8">
      <w:pPr>
        <w:keepNext/>
        <w:keepLines/>
        <w:rPr>
          <w:rFonts w:cs="Tahoma"/>
          <w:b/>
          <w:szCs w:val="20"/>
        </w:rPr>
      </w:pPr>
    </w:p>
    <w:p w14:paraId="624A62BA" w14:textId="77777777" w:rsidR="00AB2C09" w:rsidRPr="007C1A63" w:rsidRDefault="00AB2C09" w:rsidP="000D29B8">
      <w:pPr>
        <w:keepNext/>
        <w:keepLines/>
        <w:rPr>
          <w:rFonts w:cs="Tahoma"/>
          <w:b/>
          <w:szCs w:val="20"/>
        </w:rPr>
      </w:pPr>
    </w:p>
    <w:p w14:paraId="5ABA7114" w14:textId="77777777" w:rsidR="00B47326" w:rsidRPr="007C1A63" w:rsidRDefault="00B47326" w:rsidP="000D29B8">
      <w:pPr>
        <w:keepNext/>
        <w:keepLines/>
        <w:spacing w:after="200" w:line="276" w:lineRule="auto"/>
        <w:rPr>
          <w:rFonts w:cs="Tahoma"/>
          <w:b/>
          <w:szCs w:val="20"/>
        </w:rPr>
      </w:pPr>
      <w:r w:rsidRPr="007C1A63">
        <w:rPr>
          <w:rFonts w:cs="Tahoma"/>
          <w:b/>
          <w:szCs w:val="20"/>
        </w:rPr>
        <w:br w:type="page"/>
      </w:r>
    </w:p>
    <w:p w14:paraId="3D91019B" w14:textId="77777777" w:rsidR="00201EFB" w:rsidRPr="007C1A63" w:rsidRDefault="00201EFB" w:rsidP="000D29B8">
      <w:pPr>
        <w:keepNext/>
        <w:keepLines/>
        <w:numPr>
          <w:ilvl w:val="0"/>
          <w:numId w:val="3"/>
        </w:numPr>
        <w:jc w:val="both"/>
        <w:rPr>
          <w:rFonts w:cs="Tahoma"/>
          <w:b/>
          <w:szCs w:val="20"/>
        </w:rPr>
      </w:pPr>
      <w:r w:rsidRPr="007C1A63">
        <w:rPr>
          <w:rFonts w:cs="Tahoma"/>
          <w:b/>
          <w:szCs w:val="20"/>
        </w:rPr>
        <w:lastRenderedPageBreak/>
        <w:t xml:space="preserve">SPLOŠNA DOLOČILA </w:t>
      </w:r>
    </w:p>
    <w:p w14:paraId="7EF75C04" w14:textId="77777777" w:rsidR="00201EFB" w:rsidRPr="007C1A63" w:rsidRDefault="00201EFB" w:rsidP="000D29B8">
      <w:pPr>
        <w:keepNext/>
        <w:keepLines/>
        <w:jc w:val="both"/>
        <w:rPr>
          <w:rFonts w:cs="Tahoma"/>
          <w:b/>
          <w:sz w:val="20"/>
          <w:szCs w:val="20"/>
        </w:rPr>
      </w:pPr>
    </w:p>
    <w:p w14:paraId="7291F4F2" w14:textId="77777777" w:rsidR="00201EFB" w:rsidRPr="007C1A63" w:rsidRDefault="00201EFB" w:rsidP="000D29B8">
      <w:pPr>
        <w:keepNext/>
        <w:keepLines/>
        <w:numPr>
          <w:ilvl w:val="1"/>
          <w:numId w:val="3"/>
        </w:numPr>
        <w:jc w:val="both"/>
        <w:rPr>
          <w:rFonts w:cs="Tahoma"/>
          <w:b/>
          <w:sz w:val="20"/>
          <w:szCs w:val="20"/>
        </w:rPr>
      </w:pPr>
      <w:r w:rsidRPr="007C1A63">
        <w:rPr>
          <w:rFonts w:cs="Tahoma"/>
          <w:b/>
          <w:sz w:val="20"/>
          <w:szCs w:val="20"/>
        </w:rPr>
        <w:t xml:space="preserve">Predmet javnega naročila </w:t>
      </w:r>
    </w:p>
    <w:p w14:paraId="646ECC8A" w14:textId="77777777" w:rsidR="00256B41" w:rsidRPr="007C1A63" w:rsidRDefault="00256B41" w:rsidP="000D29B8">
      <w:pPr>
        <w:keepNext/>
        <w:keepLines/>
        <w:tabs>
          <w:tab w:val="left" w:pos="3139"/>
        </w:tabs>
        <w:jc w:val="both"/>
        <w:rPr>
          <w:rFonts w:cs="Tahoma"/>
          <w:sz w:val="20"/>
          <w:szCs w:val="20"/>
        </w:rPr>
      </w:pPr>
    </w:p>
    <w:p w14:paraId="3A769BA0" w14:textId="77777777" w:rsidR="001C41B3" w:rsidRPr="00B65639" w:rsidRDefault="00495105" w:rsidP="000D29B8">
      <w:pPr>
        <w:keepNext/>
        <w:keepLines/>
        <w:jc w:val="both"/>
        <w:rPr>
          <w:rFonts w:cs="Tahoma"/>
          <w:sz w:val="20"/>
          <w:szCs w:val="20"/>
        </w:rPr>
      </w:pPr>
      <w:r w:rsidRPr="00B65639">
        <w:rPr>
          <w:rFonts w:cs="Tahoma"/>
          <w:sz w:val="20"/>
          <w:szCs w:val="20"/>
        </w:rPr>
        <w:t>Predmet javnega naročila je »</w:t>
      </w:r>
      <w:r w:rsidR="00111CE0" w:rsidRPr="00B65639">
        <w:rPr>
          <w:rFonts w:cs="Tahoma"/>
          <w:sz w:val="20"/>
          <w:szCs w:val="20"/>
        </w:rPr>
        <w:t>Izvajanje storitev sprejemanja plačil parkirnine preko POS terminalov na avtomatskih blagajnah</w:t>
      </w:r>
      <w:r w:rsidRPr="00B65639">
        <w:rPr>
          <w:rFonts w:cs="Tahoma"/>
          <w:sz w:val="20"/>
          <w:szCs w:val="20"/>
        </w:rPr>
        <w:t xml:space="preserve">« </w:t>
      </w:r>
      <w:r w:rsidR="001C41B3" w:rsidRPr="00B65639">
        <w:rPr>
          <w:rFonts w:cs="Tahoma"/>
          <w:sz w:val="20"/>
          <w:szCs w:val="20"/>
        </w:rPr>
        <w:t>(v nadaljevanju tudi: storitve in/ali izvajanje storitev prejemanja plačil preko POS terminalov)</w:t>
      </w:r>
      <w:r w:rsidR="001C41B3" w:rsidRPr="00B65639">
        <w:rPr>
          <w:rFonts w:cs="Tahoma"/>
        </w:rPr>
        <w:t xml:space="preserve"> </w:t>
      </w:r>
      <w:r w:rsidRPr="00B65639">
        <w:rPr>
          <w:rFonts w:cs="Tahoma"/>
          <w:sz w:val="20"/>
          <w:szCs w:val="20"/>
        </w:rPr>
        <w:t xml:space="preserve">za obdobje </w:t>
      </w:r>
      <w:r w:rsidR="001151D2" w:rsidRPr="00B65639">
        <w:rPr>
          <w:rFonts w:cs="Tahoma"/>
          <w:sz w:val="20"/>
          <w:szCs w:val="20"/>
        </w:rPr>
        <w:t>oseminštirideset</w:t>
      </w:r>
      <w:r w:rsidRPr="00B65639">
        <w:rPr>
          <w:rFonts w:cs="Tahoma"/>
          <w:sz w:val="20"/>
          <w:szCs w:val="20"/>
        </w:rPr>
        <w:t xml:space="preserve"> (</w:t>
      </w:r>
      <w:r w:rsidR="001151D2" w:rsidRPr="00B65639">
        <w:rPr>
          <w:rFonts w:cs="Tahoma"/>
          <w:sz w:val="20"/>
          <w:szCs w:val="20"/>
        </w:rPr>
        <w:t>48</w:t>
      </w:r>
      <w:r w:rsidRPr="00B65639">
        <w:rPr>
          <w:rFonts w:cs="Tahoma"/>
          <w:sz w:val="20"/>
          <w:szCs w:val="20"/>
        </w:rPr>
        <w:t xml:space="preserve">) mesecev od </w:t>
      </w:r>
      <w:r w:rsidR="001151D2" w:rsidRPr="00B65639">
        <w:rPr>
          <w:rFonts w:cs="Tahoma"/>
          <w:sz w:val="20"/>
          <w:szCs w:val="20"/>
        </w:rPr>
        <w:t xml:space="preserve">dneva </w:t>
      </w:r>
      <w:r w:rsidRPr="00B65639">
        <w:rPr>
          <w:rFonts w:cs="Tahoma"/>
          <w:sz w:val="20"/>
          <w:szCs w:val="20"/>
        </w:rPr>
        <w:t>sklenitve okvirnega sporazuma</w:t>
      </w:r>
      <w:r w:rsidR="001C41B3" w:rsidRPr="00B65639">
        <w:rPr>
          <w:rFonts w:cs="Tahoma"/>
          <w:sz w:val="20"/>
          <w:szCs w:val="20"/>
        </w:rPr>
        <w:t>, predvidoma za obdobje od 1. 1. 2025 do 31. 12. 2028.</w:t>
      </w:r>
    </w:p>
    <w:p w14:paraId="09A9C83E" w14:textId="733D22D0" w:rsidR="00495105" w:rsidRPr="00B65639" w:rsidRDefault="00495105" w:rsidP="000D29B8">
      <w:pPr>
        <w:keepNext/>
        <w:keepLines/>
        <w:tabs>
          <w:tab w:val="left" w:pos="9496"/>
        </w:tabs>
        <w:ind w:right="-4"/>
        <w:jc w:val="both"/>
        <w:rPr>
          <w:rFonts w:cs="Tahoma"/>
          <w:sz w:val="20"/>
          <w:szCs w:val="20"/>
        </w:rPr>
      </w:pPr>
    </w:p>
    <w:p w14:paraId="1BFF0F68" w14:textId="60660E39" w:rsidR="004C5197" w:rsidRPr="00B65639" w:rsidRDefault="004C5197" w:rsidP="000D29B8">
      <w:pPr>
        <w:keepNext/>
        <w:keepLines/>
        <w:jc w:val="both"/>
        <w:rPr>
          <w:rFonts w:cs="Tahoma"/>
          <w:sz w:val="20"/>
          <w:szCs w:val="20"/>
        </w:rPr>
      </w:pPr>
      <w:r w:rsidRPr="00B65639">
        <w:rPr>
          <w:rFonts w:cs="Tahoma"/>
          <w:sz w:val="20"/>
          <w:szCs w:val="20"/>
        </w:rPr>
        <w:t xml:space="preserve">Podroben opis predmeta javnega naročila je razviden iz 2.2. točke razpisne dokumentacije in ponudbenega predračuna«, ki je kot priloga (v </w:t>
      </w:r>
      <w:proofErr w:type="spellStart"/>
      <w:r w:rsidRPr="00B65639">
        <w:rPr>
          <w:rFonts w:cs="Tahoma"/>
          <w:sz w:val="20"/>
          <w:szCs w:val="20"/>
        </w:rPr>
        <w:t>xslx</w:t>
      </w:r>
      <w:proofErr w:type="spellEnd"/>
      <w:r w:rsidRPr="00B65639">
        <w:rPr>
          <w:rFonts w:cs="Tahoma"/>
          <w:sz w:val="20"/>
          <w:szCs w:val="20"/>
        </w:rPr>
        <w:t xml:space="preserve">. obliki) sestavni in neločljivi del razpisne dokumentacije, ter osnutka okvirnega sporazuma, ki sta kot prilogi sestavni del razpisne dokumentacije. </w:t>
      </w:r>
    </w:p>
    <w:p w14:paraId="22FEC1A7" w14:textId="77777777" w:rsidR="004C5197" w:rsidRPr="00B65639" w:rsidRDefault="004C5197" w:rsidP="000D29B8">
      <w:pPr>
        <w:keepNext/>
        <w:keepLines/>
        <w:jc w:val="both"/>
        <w:rPr>
          <w:rFonts w:cs="Tahoma"/>
          <w:sz w:val="16"/>
          <w:szCs w:val="16"/>
        </w:rPr>
      </w:pPr>
    </w:p>
    <w:p w14:paraId="2257F857" w14:textId="1607712E" w:rsidR="004C5197" w:rsidRPr="00B65639" w:rsidRDefault="004C5197" w:rsidP="000D29B8">
      <w:pPr>
        <w:keepNext/>
        <w:keepLines/>
        <w:jc w:val="both"/>
        <w:rPr>
          <w:rFonts w:cs="Tahoma"/>
          <w:sz w:val="20"/>
          <w:szCs w:val="20"/>
        </w:rPr>
      </w:pPr>
      <w:r w:rsidRPr="00B65639">
        <w:rPr>
          <w:rFonts w:cs="Tahoma"/>
          <w:sz w:val="20"/>
          <w:szCs w:val="20"/>
        </w:rPr>
        <w:t>Ponudnik mora pri pripravi ponudbe in pri izvedbi predmeta javnega naročila upoštevati vso veljavno zakonodajo in veljavne predpise, ki se nanašajo na predmet javnega naročila,</w:t>
      </w:r>
      <w:r w:rsidR="00B65639" w:rsidRPr="00B65639">
        <w:rPr>
          <w:rFonts w:cs="Tahoma"/>
          <w:sz w:val="20"/>
          <w:szCs w:val="20"/>
        </w:rPr>
        <w:t xml:space="preserve"> </w:t>
      </w:r>
      <w:r w:rsidRPr="00B65639">
        <w:rPr>
          <w:rFonts w:cs="Tahoma"/>
          <w:sz w:val="20"/>
          <w:szCs w:val="20"/>
        </w:rPr>
        <w:t>vključno z njihovimi spremembami in dopolnitvami v obdobju veljavnosti okvirnega sporazuma.</w:t>
      </w:r>
    </w:p>
    <w:p w14:paraId="23DEDED3" w14:textId="77777777" w:rsidR="004C5197" w:rsidRPr="00B65639" w:rsidRDefault="004C5197" w:rsidP="000D29B8">
      <w:pPr>
        <w:keepNext/>
        <w:keepLines/>
        <w:jc w:val="both"/>
        <w:rPr>
          <w:rFonts w:cs="Tahoma"/>
          <w:sz w:val="16"/>
          <w:szCs w:val="16"/>
        </w:rPr>
      </w:pPr>
    </w:p>
    <w:p w14:paraId="3817077D" w14:textId="10FEA3D5" w:rsidR="004C5197" w:rsidRPr="00B65639" w:rsidRDefault="004C5197" w:rsidP="000D29B8">
      <w:pPr>
        <w:keepNext/>
        <w:keepLines/>
        <w:jc w:val="both"/>
        <w:rPr>
          <w:rFonts w:cs="Tahoma"/>
          <w:sz w:val="20"/>
          <w:szCs w:val="20"/>
        </w:rPr>
      </w:pPr>
      <w:bookmarkStart w:id="0" w:name="_Hlk180759394"/>
      <w:r w:rsidRPr="00593B01">
        <w:rPr>
          <w:rFonts w:cs="Tahoma"/>
          <w:sz w:val="20"/>
          <w:szCs w:val="20"/>
        </w:rPr>
        <w:t xml:space="preserve">Začetek izvajanja storitev prejemanja plačil preko POS terminalov na avtomatskih blagajnah je predviden s 1. 1. 2025, pri čemer mora v primeru menjave ponudnika prehod potekati nemoteno oziroma se mora novi ponudnik uskladiti </w:t>
      </w:r>
      <w:r w:rsidR="00B65639" w:rsidRPr="00593B01">
        <w:rPr>
          <w:rFonts w:cs="Tahoma"/>
          <w:sz w:val="20"/>
          <w:szCs w:val="20"/>
        </w:rPr>
        <w:t xml:space="preserve">z vzdrževalcem </w:t>
      </w:r>
      <w:r w:rsidR="00593B01">
        <w:rPr>
          <w:rFonts w:cs="Tahoma"/>
          <w:sz w:val="20"/>
          <w:szCs w:val="20"/>
        </w:rPr>
        <w:t>naprav</w:t>
      </w:r>
      <w:r w:rsidRPr="00593B01">
        <w:rPr>
          <w:rFonts w:cs="Tahoma"/>
          <w:sz w:val="20"/>
          <w:szCs w:val="20"/>
        </w:rPr>
        <w:t>.</w:t>
      </w:r>
      <w:r w:rsidR="00B65639" w:rsidRPr="00593B01">
        <w:rPr>
          <w:rFonts w:cs="Tahoma"/>
          <w:sz w:val="20"/>
          <w:szCs w:val="20"/>
        </w:rPr>
        <w:t xml:space="preserve"> </w:t>
      </w:r>
      <w:r w:rsidRPr="00593B01">
        <w:rPr>
          <w:rFonts w:cs="Tahoma"/>
          <w:sz w:val="20"/>
          <w:szCs w:val="20"/>
        </w:rPr>
        <w:t>Stroške prehoda krije ponudnik</w:t>
      </w:r>
      <w:r w:rsidR="00B65639" w:rsidRPr="00593B01">
        <w:rPr>
          <w:rFonts w:cs="Tahoma"/>
          <w:sz w:val="20"/>
          <w:szCs w:val="20"/>
        </w:rPr>
        <w:t>.</w:t>
      </w:r>
    </w:p>
    <w:bookmarkEnd w:id="0"/>
    <w:p w14:paraId="66872125" w14:textId="77777777" w:rsidR="004C5197" w:rsidRPr="00B65639" w:rsidRDefault="004C5197" w:rsidP="000D29B8">
      <w:pPr>
        <w:keepNext/>
        <w:keepLines/>
        <w:jc w:val="both"/>
        <w:rPr>
          <w:rFonts w:cs="Tahoma"/>
          <w:sz w:val="16"/>
          <w:szCs w:val="16"/>
        </w:rPr>
      </w:pPr>
    </w:p>
    <w:p w14:paraId="690F875E" w14:textId="7078A915" w:rsidR="004C5197" w:rsidRPr="007C1A63" w:rsidRDefault="004C5197" w:rsidP="000D29B8">
      <w:pPr>
        <w:keepNext/>
        <w:keepLines/>
        <w:jc w:val="both"/>
        <w:rPr>
          <w:rFonts w:cs="Tahoma"/>
          <w:sz w:val="20"/>
          <w:szCs w:val="20"/>
        </w:rPr>
      </w:pPr>
      <w:r w:rsidRPr="00B65639">
        <w:rPr>
          <w:rFonts w:cs="Tahoma"/>
          <w:sz w:val="20"/>
          <w:szCs w:val="20"/>
        </w:rPr>
        <w:t>V primeru prehoda na novega izvajalca (izbranega ponudnika) mora biti polna funkcionalnost sistema vzpostavljena najkasneje v tridesetih (30) dneh od podpisa okvirnega sporazuma, pri čemer mora izvajalec ves čas zagotavljati nemoteno in neprekinjeno delovanje sistema plačil preko POS terminalov na avtomatskih blagajnah.</w:t>
      </w:r>
    </w:p>
    <w:p w14:paraId="459766B0" w14:textId="77777777" w:rsidR="00F62AA5" w:rsidRPr="007C1A63" w:rsidRDefault="00F62AA5" w:rsidP="000D29B8">
      <w:pPr>
        <w:keepNext/>
        <w:keepLines/>
        <w:jc w:val="both"/>
        <w:rPr>
          <w:rFonts w:cs="Tahoma"/>
          <w:b/>
          <w:sz w:val="20"/>
          <w:szCs w:val="20"/>
        </w:rPr>
      </w:pPr>
    </w:p>
    <w:p w14:paraId="5C4B520A" w14:textId="77777777" w:rsidR="00201EFB" w:rsidRPr="007C1A63" w:rsidRDefault="00201EFB" w:rsidP="000D29B8">
      <w:pPr>
        <w:keepNext/>
        <w:keepLines/>
        <w:numPr>
          <w:ilvl w:val="1"/>
          <w:numId w:val="3"/>
        </w:numPr>
        <w:jc w:val="both"/>
        <w:rPr>
          <w:rFonts w:cs="Tahoma"/>
          <w:b/>
          <w:sz w:val="20"/>
          <w:szCs w:val="20"/>
        </w:rPr>
      </w:pPr>
      <w:r w:rsidRPr="007C1A63">
        <w:rPr>
          <w:rFonts w:cs="Tahoma"/>
          <w:b/>
          <w:sz w:val="20"/>
          <w:szCs w:val="20"/>
        </w:rPr>
        <w:t>Podatki o naročniku</w:t>
      </w:r>
    </w:p>
    <w:p w14:paraId="50973D3F" w14:textId="77777777" w:rsidR="00152609" w:rsidRPr="007C1A63" w:rsidRDefault="00152609" w:rsidP="000D29B8">
      <w:pPr>
        <w:keepNext/>
        <w:keepLines/>
        <w:jc w:val="both"/>
        <w:rPr>
          <w:rFonts w:cs="Tahoma"/>
          <w:sz w:val="20"/>
          <w:szCs w:val="20"/>
        </w:rPr>
      </w:pPr>
    </w:p>
    <w:p w14:paraId="541E3AB7" w14:textId="49DECC3E" w:rsidR="008C7FE0" w:rsidRPr="007C1A63" w:rsidRDefault="00325FD7" w:rsidP="000D29B8">
      <w:pPr>
        <w:keepNext/>
        <w:keepLines/>
        <w:jc w:val="both"/>
        <w:rPr>
          <w:rFonts w:cs="Tahoma"/>
          <w:sz w:val="20"/>
          <w:szCs w:val="20"/>
        </w:rPr>
      </w:pPr>
      <w:r w:rsidRPr="007C1A63">
        <w:rPr>
          <w:rFonts w:cs="Tahoma"/>
          <w:sz w:val="20"/>
          <w:szCs w:val="20"/>
        </w:rPr>
        <w:t>Naročnik javnega naročila je Javno podjetje Ljubljanska parkirišča in tržnice, d.o.o., Kopitarjeva ulica 2, 1000 Ljubljana</w:t>
      </w:r>
      <w:r w:rsidR="008F4BD5" w:rsidRPr="007C1A63">
        <w:rPr>
          <w:rFonts w:cs="Tahoma"/>
          <w:sz w:val="20"/>
          <w:szCs w:val="20"/>
        </w:rPr>
        <w:t xml:space="preserve">, ki je </w:t>
      </w:r>
      <w:r w:rsidR="005612A4" w:rsidRPr="007C1A63">
        <w:rPr>
          <w:rFonts w:cs="Tahoma"/>
          <w:sz w:val="20"/>
          <w:szCs w:val="20"/>
        </w:rPr>
        <w:t>na podlagi pooblastila, preneslo</w:t>
      </w:r>
      <w:r w:rsidR="008F4BD5" w:rsidRPr="007C1A63">
        <w:rPr>
          <w:rFonts w:cs="Tahoma"/>
          <w:sz w:val="20"/>
          <w:szCs w:val="20"/>
        </w:rPr>
        <w:t xml:space="preserve"> v izvedbo</w:t>
      </w:r>
      <w:r w:rsidR="00B83797" w:rsidRPr="007C1A63">
        <w:rPr>
          <w:rFonts w:cs="Tahoma"/>
          <w:sz w:val="20"/>
          <w:szCs w:val="20"/>
        </w:rPr>
        <w:t xml:space="preserve"> postopka</w:t>
      </w:r>
      <w:r w:rsidR="008F4BD5" w:rsidRPr="007C1A63">
        <w:rPr>
          <w:rFonts w:cs="Tahoma"/>
          <w:sz w:val="20"/>
          <w:szCs w:val="20"/>
        </w:rPr>
        <w:t xml:space="preserve"> oddaje javnega naročila za </w:t>
      </w:r>
      <w:r w:rsidR="0070727B" w:rsidRPr="007C1A63">
        <w:rPr>
          <w:rFonts w:cs="Tahoma"/>
          <w:sz w:val="20"/>
          <w:szCs w:val="20"/>
        </w:rPr>
        <w:t>»</w:t>
      </w:r>
      <w:r w:rsidR="00111CE0" w:rsidRPr="007C1A63">
        <w:rPr>
          <w:rFonts w:cs="Tahoma"/>
          <w:sz w:val="20"/>
          <w:szCs w:val="20"/>
        </w:rPr>
        <w:t>Izvajanje storitev sprejemanja plačil parkirnine preko POS terminalov na avtomatskih blagajnah</w:t>
      </w:r>
      <w:r w:rsidR="0070727B" w:rsidRPr="007C1A63">
        <w:rPr>
          <w:rFonts w:cs="Tahoma"/>
          <w:sz w:val="20"/>
          <w:szCs w:val="20"/>
        </w:rPr>
        <w:t>«</w:t>
      </w:r>
      <w:r w:rsidR="008F4BD5" w:rsidRPr="007C1A63">
        <w:rPr>
          <w:rFonts w:cs="Tahoma"/>
          <w:sz w:val="20"/>
          <w:szCs w:val="20"/>
        </w:rPr>
        <w:t xml:space="preserve"> na </w:t>
      </w:r>
      <w:r w:rsidR="008C7FE0" w:rsidRPr="007C1A63">
        <w:rPr>
          <w:rFonts w:cs="Tahoma"/>
          <w:sz w:val="20"/>
          <w:szCs w:val="20"/>
        </w:rPr>
        <w:t>JAVNI HOLDING Ljubljana, d.o.o.</w:t>
      </w:r>
      <w:r w:rsidR="008F4BD5" w:rsidRPr="007C1A63">
        <w:rPr>
          <w:rFonts w:cs="Tahoma"/>
          <w:sz w:val="20"/>
          <w:szCs w:val="20"/>
        </w:rPr>
        <w:t xml:space="preserve">, Verovškova ulica 70, 1000 Ljubljana. </w:t>
      </w:r>
      <w:r w:rsidR="0070727B" w:rsidRPr="007C1A63">
        <w:rPr>
          <w:rFonts w:cs="Tahoma"/>
          <w:sz w:val="20"/>
          <w:szCs w:val="20"/>
        </w:rPr>
        <w:t xml:space="preserve">Okvirni sporazum z izbranim ponudnikom podpiše naročnik. </w:t>
      </w:r>
    </w:p>
    <w:p w14:paraId="26BF5A6B" w14:textId="77777777" w:rsidR="00F62AA5" w:rsidRPr="007C1A63" w:rsidRDefault="00F62AA5" w:rsidP="000D29B8">
      <w:pPr>
        <w:keepNext/>
        <w:keepLines/>
        <w:jc w:val="both"/>
        <w:rPr>
          <w:rFonts w:cs="Tahoma"/>
          <w:sz w:val="20"/>
          <w:szCs w:val="20"/>
        </w:rPr>
      </w:pPr>
    </w:p>
    <w:p w14:paraId="15270433" w14:textId="41782454" w:rsidR="00201EFB" w:rsidRPr="007C1A63" w:rsidRDefault="00201EFB" w:rsidP="000D29B8">
      <w:pPr>
        <w:keepNext/>
        <w:keepLines/>
        <w:numPr>
          <w:ilvl w:val="1"/>
          <w:numId w:val="3"/>
        </w:numPr>
        <w:jc w:val="both"/>
        <w:rPr>
          <w:rFonts w:cs="Tahoma"/>
          <w:sz w:val="20"/>
          <w:szCs w:val="20"/>
        </w:rPr>
      </w:pPr>
      <w:bookmarkStart w:id="1" w:name="_Toc116720497"/>
      <w:bookmarkStart w:id="2" w:name="_Toc116720561"/>
      <w:bookmarkStart w:id="3" w:name="_Toc116783470"/>
      <w:bookmarkStart w:id="4" w:name="_Toc116792904"/>
      <w:bookmarkStart w:id="5" w:name="_Toc136417476"/>
      <w:r w:rsidRPr="007C1A63">
        <w:rPr>
          <w:rFonts w:cs="Tahoma"/>
          <w:b/>
          <w:sz w:val="20"/>
          <w:szCs w:val="20"/>
        </w:rPr>
        <w:t>Pravna podlaga</w:t>
      </w:r>
    </w:p>
    <w:p w14:paraId="79D4D0B2" w14:textId="77777777" w:rsidR="004C5197" w:rsidRPr="007C1A63" w:rsidRDefault="004C5197" w:rsidP="000D29B8">
      <w:pPr>
        <w:keepNext/>
        <w:keepLines/>
        <w:spacing w:after="120"/>
        <w:jc w:val="both"/>
        <w:rPr>
          <w:rFonts w:cs="Tahoma"/>
          <w:sz w:val="20"/>
          <w:szCs w:val="20"/>
        </w:rPr>
      </w:pPr>
    </w:p>
    <w:p w14:paraId="14D8CAE2" w14:textId="5E7CEE74" w:rsidR="00201EFB" w:rsidRPr="007C1A63" w:rsidRDefault="00201EFB" w:rsidP="000D29B8">
      <w:pPr>
        <w:keepNext/>
        <w:keepLines/>
        <w:spacing w:after="120"/>
        <w:jc w:val="both"/>
        <w:rPr>
          <w:rFonts w:cs="Tahoma"/>
          <w:sz w:val="20"/>
          <w:szCs w:val="20"/>
        </w:rPr>
      </w:pPr>
      <w:r w:rsidRPr="007C1A63">
        <w:rPr>
          <w:rFonts w:cs="Tahoma"/>
          <w:sz w:val="20"/>
          <w:szCs w:val="20"/>
        </w:rPr>
        <w:t>Ja</w:t>
      </w:r>
      <w:r w:rsidR="00AE6ED5" w:rsidRPr="007C1A63">
        <w:rPr>
          <w:rFonts w:cs="Tahoma"/>
          <w:sz w:val="20"/>
          <w:szCs w:val="20"/>
        </w:rPr>
        <w:t>vno naročilo se izvaja skladno z</w:t>
      </w:r>
      <w:r w:rsidRPr="007C1A63">
        <w:rPr>
          <w:rFonts w:cs="Tahoma"/>
          <w:sz w:val="20"/>
          <w:szCs w:val="20"/>
        </w:rPr>
        <w:t xml:space="preserve"> določbami:</w:t>
      </w:r>
    </w:p>
    <w:p w14:paraId="5BEBF5F9" w14:textId="77777777" w:rsidR="00201EFB" w:rsidRPr="007C1A63" w:rsidRDefault="00201EFB" w:rsidP="000D29B8">
      <w:pPr>
        <w:keepNext/>
        <w:keepLines/>
        <w:numPr>
          <w:ilvl w:val="0"/>
          <w:numId w:val="8"/>
        </w:numPr>
        <w:tabs>
          <w:tab w:val="clear" w:pos="1077"/>
        </w:tabs>
        <w:ind w:left="714" w:hanging="357"/>
        <w:jc w:val="both"/>
        <w:rPr>
          <w:rFonts w:cs="Tahoma"/>
          <w:sz w:val="20"/>
          <w:szCs w:val="20"/>
        </w:rPr>
      </w:pPr>
      <w:r w:rsidRPr="007C1A63">
        <w:rPr>
          <w:rFonts w:cs="Tahoma"/>
          <w:sz w:val="20"/>
          <w:szCs w:val="20"/>
        </w:rPr>
        <w:t>Zakona o javnem naročanju (Ur. l. RS, št. 91/15</w:t>
      </w:r>
      <w:r w:rsidR="008C7FE0" w:rsidRPr="007C1A63">
        <w:rPr>
          <w:rFonts w:cs="Tahoma"/>
          <w:sz w:val="20"/>
          <w:szCs w:val="20"/>
        </w:rPr>
        <w:t xml:space="preserve"> in </w:t>
      </w:r>
      <w:r w:rsidR="00495105" w:rsidRPr="007C1A63">
        <w:rPr>
          <w:rFonts w:cs="Tahoma"/>
          <w:sz w:val="20"/>
          <w:szCs w:val="20"/>
        </w:rPr>
        <w:t>nadaljnji</w:t>
      </w:r>
      <w:r w:rsidRPr="007C1A63">
        <w:rPr>
          <w:rFonts w:cs="Tahoma"/>
          <w:sz w:val="20"/>
          <w:szCs w:val="20"/>
        </w:rPr>
        <w:t>; v nadaljevanju: ZJN-3),</w:t>
      </w:r>
    </w:p>
    <w:p w14:paraId="0648424E" w14:textId="77777777" w:rsidR="00A31575" w:rsidRPr="007C1A63" w:rsidRDefault="00201EFB" w:rsidP="000D29B8">
      <w:pPr>
        <w:keepNext/>
        <w:keepLines/>
        <w:numPr>
          <w:ilvl w:val="0"/>
          <w:numId w:val="8"/>
        </w:numPr>
        <w:tabs>
          <w:tab w:val="clear" w:pos="1077"/>
        </w:tabs>
        <w:ind w:left="714" w:hanging="357"/>
        <w:jc w:val="both"/>
        <w:rPr>
          <w:rFonts w:cs="Tahoma"/>
          <w:sz w:val="20"/>
          <w:szCs w:val="20"/>
        </w:rPr>
      </w:pPr>
      <w:r w:rsidRPr="007C1A63">
        <w:rPr>
          <w:rFonts w:cs="Tahoma"/>
          <w:sz w:val="20"/>
          <w:szCs w:val="20"/>
        </w:rPr>
        <w:t xml:space="preserve">Zakona o pravnem varstvu v postopkih javnega naročanja (Ur. l. RS, št. 43/11 in nadaljnji; v nadaljevanju: ZPVPJN), </w:t>
      </w:r>
    </w:p>
    <w:p w14:paraId="1D244C95" w14:textId="77777777" w:rsidR="008C7FE0" w:rsidRPr="007C1A63" w:rsidRDefault="008C7FE0" w:rsidP="000D29B8">
      <w:pPr>
        <w:keepNext/>
        <w:keepLines/>
        <w:numPr>
          <w:ilvl w:val="0"/>
          <w:numId w:val="8"/>
        </w:numPr>
        <w:tabs>
          <w:tab w:val="clear" w:pos="1077"/>
        </w:tabs>
        <w:ind w:left="714" w:hanging="357"/>
        <w:jc w:val="both"/>
        <w:rPr>
          <w:rFonts w:cs="Tahoma"/>
          <w:sz w:val="20"/>
          <w:szCs w:val="20"/>
        </w:rPr>
      </w:pPr>
      <w:r w:rsidRPr="007C1A63">
        <w:rPr>
          <w:rFonts w:cs="Tahoma"/>
          <w:sz w:val="20"/>
          <w:szCs w:val="20"/>
        </w:rPr>
        <w:t>ostalih predpisov, ki temeljijo na zgoraj navedenih zakonih ter veljavno zakonodajo, ki se nanaša na predmet javnega naročila.</w:t>
      </w:r>
    </w:p>
    <w:p w14:paraId="149AA3FB" w14:textId="77777777" w:rsidR="00931B78" w:rsidRPr="007C1A63" w:rsidRDefault="00931B78" w:rsidP="000D29B8">
      <w:pPr>
        <w:keepNext/>
        <w:keepLines/>
        <w:jc w:val="both"/>
        <w:rPr>
          <w:rFonts w:cs="Tahoma"/>
          <w:sz w:val="20"/>
          <w:szCs w:val="20"/>
        </w:rPr>
      </w:pPr>
    </w:p>
    <w:p w14:paraId="0B91A256" w14:textId="1B13B7C0" w:rsidR="00931B78" w:rsidRPr="007C1A63" w:rsidRDefault="00931B78" w:rsidP="000D29B8">
      <w:pPr>
        <w:keepNext/>
        <w:keepLines/>
        <w:numPr>
          <w:ilvl w:val="1"/>
          <w:numId w:val="3"/>
        </w:numPr>
        <w:jc w:val="both"/>
        <w:rPr>
          <w:rFonts w:cs="Tahoma"/>
          <w:b/>
          <w:sz w:val="20"/>
          <w:szCs w:val="20"/>
        </w:rPr>
      </w:pPr>
      <w:r w:rsidRPr="007C1A63">
        <w:rPr>
          <w:rFonts w:cs="Tahoma"/>
          <w:b/>
          <w:sz w:val="20"/>
          <w:szCs w:val="20"/>
        </w:rPr>
        <w:t>Opredelitev postopka odda</w:t>
      </w:r>
      <w:r w:rsidR="00F4205A" w:rsidRPr="007C1A63">
        <w:rPr>
          <w:rFonts w:cs="Tahoma"/>
          <w:b/>
          <w:sz w:val="20"/>
          <w:szCs w:val="20"/>
        </w:rPr>
        <w:t>je javnega naročila</w:t>
      </w:r>
      <w:r w:rsidR="004C5197" w:rsidRPr="007C1A63">
        <w:rPr>
          <w:rFonts w:cs="Tahoma"/>
          <w:b/>
          <w:sz w:val="20"/>
          <w:szCs w:val="20"/>
        </w:rPr>
        <w:t xml:space="preserve"> in sklenitev okvirnega sporazuma</w:t>
      </w:r>
    </w:p>
    <w:p w14:paraId="6D0D8206" w14:textId="77777777" w:rsidR="00931B78" w:rsidRPr="007C1A63" w:rsidRDefault="00931B78" w:rsidP="000D29B8">
      <w:pPr>
        <w:keepNext/>
        <w:keepLines/>
        <w:jc w:val="both"/>
        <w:rPr>
          <w:rFonts w:cs="Tahoma"/>
          <w:sz w:val="20"/>
          <w:szCs w:val="20"/>
        </w:rPr>
      </w:pPr>
    </w:p>
    <w:p w14:paraId="261CA37B" w14:textId="2A1A6266" w:rsidR="009944C2" w:rsidRPr="007C1A63" w:rsidRDefault="009944C2" w:rsidP="000D29B8">
      <w:pPr>
        <w:keepNext/>
        <w:keepLines/>
        <w:jc w:val="both"/>
        <w:rPr>
          <w:rFonts w:cs="Tahoma"/>
          <w:b/>
          <w:sz w:val="20"/>
          <w:szCs w:val="20"/>
          <w:lang w:val="x-none"/>
        </w:rPr>
      </w:pPr>
      <w:r w:rsidRPr="007C1A63">
        <w:rPr>
          <w:rFonts w:cs="Tahoma"/>
          <w:sz w:val="20"/>
          <w:szCs w:val="20"/>
          <w:lang w:val="x-none"/>
        </w:rPr>
        <w:t>Naročnik izvaja javno naročilo z</w:t>
      </w:r>
      <w:r w:rsidRPr="007C1A63">
        <w:rPr>
          <w:rFonts w:cs="Tahoma"/>
          <w:sz w:val="20"/>
          <w:szCs w:val="20"/>
        </w:rPr>
        <w:t xml:space="preserve"> uporabo </w:t>
      </w:r>
      <w:r w:rsidRPr="007C1A63">
        <w:rPr>
          <w:rFonts w:cs="Tahoma"/>
          <w:sz w:val="20"/>
          <w:szCs w:val="20"/>
          <w:lang w:val="x-none"/>
        </w:rPr>
        <w:t>postopka</w:t>
      </w:r>
      <w:r w:rsidRPr="007C1A63">
        <w:rPr>
          <w:rFonts w:cs="Tahoma"/>
          <w:sz w:val="20"/>
          <w:szCs w:val="20"/>
        </w:rPr>
        <w:t xml:space="preserve"> naročila male vrednosti </w:t>
      </w:r>
      <w:r w:rsidRPr="007C1A63">
        <w:rPr>
          <w:rFonts w:cs="Tahoma"/>
          <w:sz w:val="20"/>
          <w:szCs w:val="20"/>
          <w:lang w:val="x-none"/>
        </w:rPr>
        <w:t xml:space="preserve">v skladu s </w:t>
      </w:r>
      <w:r w:rsidRPr="007C1A63">
        <w:rPr>
          <w:rFonts w:cs="Tahoma"/>
          <w:sz w:val="20"/>
          <w:szCs w:val="20"/>
        </w:rPr>
        <w:t>47.</w:t>
      </w:r>
      <w:r w:rsidRPr="007C1A63">
        <w:rPr>
          <w:rFonts w:cs="Tahoma"/>
          <w:sz w:val="20"/>
          <w:szCs w:val="20"/>
          <w:lang w:val="x-none"/>
        </w:rPr>
        <w:t xml:space="preserve"> členom ZJN-</w:t>
      </w:r>
      <w:r w:rsidRPr="007C1A63">
        <w:rPr>
          <w:rFonts w:cs="Tahoma"/>
          <w:sz w:val="20"/>
          <w:szCs w:val="20"/>
        </w:rPr>
        <w:t>3</w:t>
      </w:r>
      <w:r w:rsidRPr="007C1A63">
        <w:rPr>
          <w:rFonts w:cs="Tahoma"/>
          <w:sz w:val="20"/>
          <w:szCs w:val="20"/>
          <w:lang w:val="x-none"/>
        </w:rPr>
        <w:t>. Naročnik bo o vseh odločitvah v skladu s 90. členom ZJN-3 obvestil ponudnike na način, da bo odločitev</w:t>
      </w:r>
      <w:r w:rsidRPr="007C1A63">
        <w:rPr>
          <w:rFonts w:cs="Tahoma"/>
          <w:sz w:val="20"/>
          <w:szCs w:val="20"/>
        </w:rPr>
        <w:t xml:space="preserve"> o (ne)oddaji javnega naročila</w:t>
      </w:r>
      <w:r w:rsidRPr="007C1A63">
        <w:rPr>
          <w:rFonts w:cs="Tahoma"/>
          <w:sz w:val="20"/>
          <w:szCs w:val="20"/>
          <w:lang w:val="x-none"/>
        </w:rPr>
        <w:t xml:space="preserve"> objavil na portalu javnih naročil.</w:t>
      </w:r>
      <w:r w:rsidRPr="007C1A63">
        <w:rPr>
          <w:rFonts w:cs="Tahoma"/>
          <w:b/>
          <w:sz w:val="20"/>
          <w:szCs w:val="20"/>
          <w:lang w:val="x-none"/>
        </w:rPr>
        <w:t xml:space="preserve"> </w:t>
      </w:r>
    </w:p>
    <w:p w14:paraId="6A588D0B" w14:textId="745746D4" w:rsidR="00E51B7F" w:rsidRPr="007C1A63" w:rsidRDefault="00E51B7F" w:rsidP="000D29B8">
      <w:pPr>
        <w:keepNext/>
        <w:keepLines/>
        <w:jc w:val="both"/>
        <w:rPr>
          <w:rFonts w:cs="Tahoma"/>
          <w:sz w:val="20"/>
          <w:szCs w:val="20"/>
        </w:rPr>
      </w:pPr>
    </w:p>
    <w:p w14:paraId="3675FD7A" w14:textId="17928B16" w:rsidR="004C5197" w:rsidRPr="007C1A63" w:rsidRDefault="004C5197" w:rsidP="000D29B8">
      <w:pPr>
        <w:keepNext/>
        <w:keepLines/>
        <w:jc w:val="both"/>
        <w:rPr>
          <w:rFonts w:cs="Tahoma"/>
          <w:sz w:val="20"/>
          <w:szCs w:val="20"/>
        </w:rPr>
      </w:pPr>
      <w:r w:rsidRPr="007C1A63">
        <w:rPr>
          <w:rFonts w:cs="Tahoma"/>
          <w:sz w:val="20"/>
          <w:szCs w:val="20"/>
        </w:rPr>
        <w:t>Izbrani ponudnik bo pisno pozvan k podpisu okvirnega sporazuma. V kolikor izbrani ponudnik ne bo sklenil okvirnega sporazuma, bo naročnik Državni revizijski komisiji predlagal, da uvede postopek o prekršku iz četrte točke prvega odstavka 112. člena ZJN-3.</w:t>
      </w:r>
    </w:p>
    <w:p w14:paraId="678A0457" w14:textId="77777777" w:rsidR="004C5197" w:rsidRPr="007C1A63" w:rsidRDefault="004C5197" w:rsidP="000D29B8">
      <w:pPr>
        <w:keepNext/>
        <w:keepLines/>
        <w:jc w:val="both"/>
        <w:rPr>
          <w:rFonts w:cs="Tahoma"/>
          <w:sz w:val="20"/>
          <w:szCs w:val="20"/>
        </w:rPr>
      </w:pPr>
    </w:p>
    <w:p w14:paraId="34D56156" w14:textId="1DDBC3EF" w:rsidR="004C5197" w:rsidRPr="007C1A63" w:rsidRDefault="004C5197" w:rsidP="000D29B8">
      <w:pPr>
        <w:keepNext/>
        <w:keepLines/>
        <w:jc w:val="both"/>
        <w:rPr>
          <w:rFonts w:cs="Tahoma"/>
          <w:sz w:val="20"/>
          <w:szCs w:val="20"/>
        </w:rPr>
      </w:pPr>
      <w:r w:rsidRPr="007C1A63">
        <w:rPr>
          <w:rFonts w:cs="Tahoma"/>
          <w:sz w:val="20"/>
          <w:szCs w:val="20"/>
        </w:rPr>
        <w:t>Okvirni sporazum z izbranim ponudnikom bo podpisal zakoniti zastopnik naročnika.</w:t>
      </w:r>
    </w:p>
    <w:p w14:paraId="7903F103" w14:textId="77777777" w:rsidR="004C5197" w:rsidRPr="007C1A63" w:rsidRDefault="004C5197" w:rsidP="000D29B8">
      <w:pPr>
        <w:keepNext/>
        <w:keepLines/>
        <w:jc w:val="both"/>
        <w:rPr>
          <w:rFonts w:cs="Tahoma"/>
          <w:sz w:val="20"/>
          <w:szCs w:val="20"/>
        </w:rPr>
      </w:pPr>
    </w:p>
    <w:p w14:paraId="2741F8F3" w14:textId="77777777" w:rsidR="004C5197" w:rsidRPr="007C1A63" w:rsidRDefault="004C5197" w:rsidP="000D29B8">
      <w:pPr>
        <w:keepNext/>
        <w:keepLines/>
        <w:jc w:val="both"/>
        <w:rPr>
          <w:rFonts w:cs="Tahoma"/>
          <w:sz w:val="20"/>
          <w:szCs w:val="20"/>
        </w:rPr>
      </w:pPr>
      <w:r w:rsidRPr="007C1A63">
        <w:rPr>
          <w:rFonts w:cs="Tahoma"/>
          <w:sz w:val="20"/>
          <w:szCs w:val="20"/>
        </w:rPr>
        <w:lastRenderedPageBreak/>
        <w:t>Okvirni sporazum se bo pred podpisom vsebinsko prilagodil le glede na to, ali bo izbrani ponudnik predložil skupno ponudbo, prijavil sodelovanje podizvajalcev in podobno.</w:t>
      </w:r>
    </w:p>
    <w:p w14:paraId="29B0CC67" w14:textId="77777777" w:rsidR="006863E2" w:rsidRPr="007C1A63" w:rsidRDefault="006863E2" w:rsidP="000D29B8">
      <w:pPr>
        <w:keepNext/>
        <w:keepLines/>
        <w:jc w:val="both"/>
        <w:rPr>
          <w:rFonts w:cs="Tahoma"/>
          <w:sz w:val="20"/>
          <w:szCs w:val="20"/>
        </w:rPr>
      </w:pPr>
    </w:p>
    <w:p w14:paraId="7E9E66D4" w14:textId="78952C39" w:rsidR="006863E2" w:rsidRPr="007C1A63" w:rsidRDefault="006863E2" w:rsidP="000D29B8">
      <w:pPr>
        <w:keepNext/>
        <w:keepLines/>
        <w:jc w:val="both"/>
        <w:rPr>
          <w:rFonts w:cs="Tahoma"/>
          <w:sz w:val="20"/>
          <w:szCs w:val="20"/>
        </w:rPr>
      </w:pPr>
      <w:r w:rsidRPr="007C1A63">
        <w:rPr>
          <w:rFonts w:cs="Tahoma"/>
          <w:sz w:val="20"/>
          <w:szCs w:val="20"/>
        </w:rPr>
        <w:t xml:space="preserve">Zaželeno je, da ponudnik osnutek okvirnega sporazuma (Priloga </w:t>
      </w:r>
      <w:r w:rsidR="006E6438" w:rsidRPr="007C1A63">
        <w:rPr>
          <w:rFonts w:cs="Tahoma"/>
          <w:sz w:val="20"/>
          <w:szCs w:val="20"/>
        </w:rPr>
        <w:t>5</w:t>
      </w:r>
      <w:r w:rsidRPr="007C1A63">
        <w:rPr>
          <w:rFonts w:cs="Tahoma"/>
          <w:sz w:val="20"/>
          <w:szCs w:val="20"/>
        </w:rPr>
        <w:t xml:space="preserve">) izpolni, žigosa in podpiše ter priloži pod ostale priloge. </w:t>
      </w:r>
    </w:p>
    <w:p w14:paraId="67A22B42" w14:textId="77777777" w:rsidR="006863E2" w:rsidRPr="007C1A63" w:rsidRDefault="006863E2" w:rsidP="000D29B8">
      <w:pPr>
        <w:keepNext/>
        <w:keepLines/>
        <w:jc w:val="both"/>
        <w:rPr>
          <w:rFonts w:cs="Tahoma"/>
          <w:sz w:val="20"/>
          <w:szCs w:val="20"/>
        </w:rPr>
      </w:pPr>
    </w:p>
    <w:p w14:paraId="79076DE7" w14:textId="77777777" w:rsidR="00201EFB" w:rsidRPr="007C1A63" w:rsidRDefault="00201EFB" w:rsidP="000D29B8">
      <w:pPr>
        <w:keepNext/>
        <w:keepLines/>
        <w:numPr>
          <w:ilvl w:val="1"/>
          <w:numId w:val="3"/>
        </w:numPr>
        <w:jc w:val="both"/>
        <w:rPr>
          <w:rFonts w:cs="Tahoma"/>
          <w:b/>
          <w:sz w:val="20"/>
          <w:szCs w:val="20"/>
        </w:rPr>
      </w:pPr>
      <w:r w:rsidRPr="007C1A63">
        <w:rPr>
          <w:rFonts w:cs="Tahoma"/>
          <w:b/>
          <w:sz w:val="20"/>
          <w:szCs w:val="20"/>
        </w:rPr>
        <w:t>Jezik in denarna enota</w:t>
      </w:r>
    </w:p>
    <w:p w14:paraId="2D101D0C" w14:textId="77777777" w:rsidR="00201EFB" w:rsidRPr="007C1A63" w:rsidRDefault="00201EFB" w:rsidP="000D29B8">
      <w:pPr>
        <w:keepNext/>
        <w:keepLines/>
        <w:jc w:val="both"/>
        <w:rPr>
          <w:rFonts w:cs="Tahoma"/>
          <w:b/>
          <w:sz w:val="20"/>
          <w:szCs w:val="20"/>
        </w:rPr>
      </w:pPr>
    </w:p>
    <w:p w14:paraId="5E371F03" w14:textId="77777777" w:rsidR="00B7511F" w:rsidRPr="007C1A63" w:rsidRDefault="00B7511F" w:rsidP="000D29B8">
      <w:pPr>
        <w:keepNext/>
        <w:keepLines/>
        <w:jc w:val="both"/>
        <w:rPr>
          <w:rFonts w:cs="Tahoma"/>
          <w:color w:val="000000"/>
          <w:sz w:val="20"/>
          <w:szCs w:val="20"/>
        </w:rPr>
      </w:pPr>
      <w:r w:rsidRPr="007C1A63">
        <w:rPr>
          <w:rFonts w:cs="Tahoma"/>
          <w:sz w:val="20"/>
          <w:szCs w:val="20"/>
        </w:rPr>
        <w:t xml:space="preserve">Postopek javnega naročanja poteka v slovenskem jeziku. Ponudniki predložijo ponudbo v slovenskem jeziku. V kolikor ponudnik v ponudbi priloži dokument ponudbe ali del ponudbe v tujem jeziku, si naročnik pridržuje pravico, da v fazi pregledovanja in ocenjevanja ponudb od ponudnika zahteva, da na lastne </w:t>
      </w:r>
      <w:r w:rsidRPr="007C1A63">
        <w:rPr>
          <w:rFonts w:cs="Tahoma"/>
          <w:color w:val="000000"/>
          <w:sz w:val="20"/>
          <w:szCs w:val="20"/>
        </w:rPr>
        <w:t>stroške (tj. stroške ponudnika) predloži uradne prevode sodnega tolmača za slovenski jezik, dokumentov/dokazil, ki so predloženi v tujem jeziku.</w:t>
      </w:r>
    </w:p>
    <w:p w14:paraId="03ADA523" w14:textId="77777777" w:rsidR="00B7511F" w:rsidRPr="007C1A63" w:rsidRDefault="00B7511F" w:rsidP="000D29B8">
      <w:pPr>
        <w:keepNext/>
        <w:keepLines/>
        <w:jc w:val="both"/>
        <w:rPr>
          <w:rFonts w:cs="Tahoma"/>
          <w:sz w:val="20"/>
          <w:szCs w:val="20"/>
        </w:rPr>
      </w:pPr>
    </w:p>
    <w:p w14:paraId="37A4EA89" w14:textId="77777777" w:rsidR="00B7511F" w:rsidRPr="007C1A63" w:rsidRDefault="00B7511F" w:rsidP="000D29B8">
      <w:pPr>
        <w:keepNext/>
        <w:keepLines/>
        <w:jc w:val="both"/>
        <w:rPr>
          <w:rFonts w:cs="Tahoma"/>
          <w:sz w:val="20"/>
          <w:szCs w:val="20"/>
        </w:rPr>
      </w:pPr>
      <w:r w:rsidRPr="007C1A63">
        <w:rPr>
          <w:rFonts w:cs="Tahoma"/>
          <w:sz w:val="20"/>
          <w:szCs w:val="20"/>
        </w:rPr>
        <w:t>Finančni podatki morajo biti podani v evrih, na do dve (2) decimalni mesti natančno.</w:t>
      </w:r>
    </w:p>
    <w:p w14:paraId="058CF304" w14:textId="73ABA062" w:rsidR="00D81FA5" w:rsidRPr="007C1A63" w:rsidRDefault="00D81FA5" w:rsidP="000D29B8">
      <w:pPr>
        <w:keepNext/>
        <w:keepLines/>
        <w:jc w:val="both"/>
        <w:rPr>
          <w:rFonts w:cs="Tahoma"/>
          <w:sz w:val="20"/>
          <w:szCs w:val="20"/>
        </w:rPr>
      </w:pPr>
    </w:p>
    <w:p w14:paraId="0B53A1F2" w14:textId="77777777" w:rsidR="009F4EE1" w:rsidRPr="007C1A63" w:rsidRDefault="009F4EE1" w:rsidP="000D29B8">
      <w:pPr>
        <w:keepNext/>
        <w:keepLines/>
        <w:numPr>
          <w:ilvl w:val="1"/>
          <w:numId w:val="3"/>
        </w:numPr>
        <w:jc w:val="both"/>
        <w:rPr>
          <w:rFonts w:cs="Tahoma"/>
          <w:b/>
          <w:sz w:val="20"/>
          <w:szCs w:val="20"/>
        </w:rPr>
      </w:pPr>
      <w:r w:rsidRPr="007C1A63">
        <w:rPr>
          <w:rFonts w:cs="Tahoma"/>
          <w:b/>
          <w:sz w:val="20"/>
          <w:szCs w:val="20"/>
        </w:rPr>
        <w:t>Variantna ponudba in ponudba z opcijami</w:t>
      </w:r>
    </w:p>
    <w:p w14:paraId="22786AF3" w14:textId="77777777" w:rsidR="009F4EE1" w:rsidRPr="007C1A63" w:rsidRDefault="009F4EE1" w:rsidP="000D29B8">
      <w:pPr>
        <w:keepNext/>
        <w:keepLines/>
        <w:jc w:val="both"/>
        <w:rPr>
          <w:rFonts w:cs="Tahoma"/>
          <w:sz w:val="20"/>
          <w:szCs w:val="20"/>
        </w:rPr>
      </w:pPr>
    </w:p>
    <w:p w14:paraId="36EDB36A" w14:textId="6AF3BA02" w:rsidR="004C5197" w:rsidRPr="007C1A63" w:rsidRDefault="00F674C1" w:rsidP="000D29B8">
      <w:pPr>
        <w:keepNext/>
        <w:keepLines/>
        <w:tabs>
          <w:tab w:val="left" w:pos="2155"/>
        </w:tabs>
        <w:jc w:val="both"/>
        <w:rPr>
          <w:rFonts w:cs="Tahoma"/>
          <w:kern w:val="16"/>
          <w:sz w:val="20"/>
          <w:szCs w:val="20"/>
        </w:rPr>
      </w:pPr>
      <w:r w:rsidRPr="007C1A63">
        <w:rPr>
          <w:rFonts w:cs="Tahoma"/>
          <w:sz w:val="20"/>
          <w:szCs w:val="20"/>
        </w:rPr>
        <w:t xml:space="preserve">Ponudnik mora </w:t>
      </w:r>
      <w:r w:rsidR="00E82611" w:rsidRPr="007C1A63">
        <w:rPr>
          <w:rFonts w:cs="Tahoma"/>
          <w:sz w:val="20"/>
          <w:szCs w:val="20"/>
        </w:rPr>
        <w:t xml:space="preserve">ponuditi </w:t>
      </w:r>
      <w:r w:rsidR="00065DD1" w:rsidRPr="007C1A63">
        <w:rPr>
          <w:rFonts w:cs="Tahoma"/>
          <w:sz w:val="20"/>
          <w:szCs w:val="20"/>
        </w:rPr>
        <w:t>blago</w:t>
      </w:r>
      <w:r w:rsidR="00E82611" w:rsidRPr="007C1A63">
        <w:rPr>
          <w:rFonts w:cs="Tahoma"/>
          <w:sz w:val="20"/>
          <w:szCs w:val="20"/>
        </w:rPr>
        <w:t>, ki v celoti izpolnjuje vse zahteve naročnika, navedene v razpisni dokumentaciji.</w:t>
      </w:r>
      <w:r w:rsidRPr="007C1A63">
        <w:rPr>
          <w:rFonts w:cs="Tahoma"/>
          <w:sz w:val="20"/>
          <w:szCs w:val="20"/>
        </w:rPr>
        <w:t xml:space="preserve"> Variantnih in ponudb z opcijami naročnik ne bo sprejemal. </w:t>
      </w:r>
      <w:r w:rsidR="00256BC5" w:rsidRPr="007C1A63">
        <w:rPr>
          <w:rFonts w:cs="Tahoma"/>
          <w:kern w:val="16"/>
          <w:sz w:val="20"/>
          <w:szCs w:val="20"/>
        </w:rPr>
        <w:t>Naročnik bo ponudbo, ki bo vsebovala variantno ponudbo ali ponudbo z opcijami, zavrnil kot nedopustno.</w:t>
      </w:r>
      <w:r w:rsidR="004C5197" w:rsidRPr="007C1A63">
        <w:rPr>
          <w:rFonts w:cs="Tahoma"/>
          <w:kern w:val="16"/>
          <w:sz w:val="20"/>
          <w:szCs w:val="20"/>
        </w:rPr>
        <w:t xml:space="preserve"> </w:t>
      </w:r>
      <w:r w:rsidR="004C5197" w:rsidRPr="007C1A63">
        <w:rPr>
          <w:rFonts w:cs="Tahoma"/>
          <w:sz w:val="20"/>
          <w:szCs w:val="20"/>
        </w:rPr>
        <w:t>Ponudnik mora v celoti ponuditi storitve, ki so navedene v ponudbenem predračunu, ob upoštevanju vseh zahtev in pogojev naročnika, navedenih v razpisni dokumentaciji.</w:t>
      </w:r>
    </w:p>
    <w:p w14:paraId="6516A9E1" w14:textId="77777777" w:rsidR="004003F4" w:rsidRPr="007C1A63" w:rsidRDefault="004003F4" w:rsidP="000D29B8">
      <w:pPr>
        <w:keepNext/>
        <w:keepLines/>
        <w:tabs>
          <w:tab w:val="left" w:pos="2155"/>
        </w:tabs>
        <w:jc w:val="both"/>
        <w:rPr>
          <w:rFonts w:cs="Tahoma"/>
          <w:kern w:val="16"/>
          <w:sz w:val="20"/>
          <w:szCs w:val="20"/>
        </w:rPr>
      </w:pPr>
    </w:p>
    <w:p w14:paraId="1C522802" w14:textId="77777777" w:rsidR="00201EFB" w:rsidRPr="007C1A63" w:rsidRDefault="00201EFB" w:rsidP="000D29B8">
      <w:pPr>
        <w:keepNext/>
        <w:keepLines/>
        <w:numPr>
          <w:ilvl w:val="1"/>
          <w:numId w:val="3"/>
        </w:numPr>
        <w:jc w:val="both"/>
        <w:rPr>
          <w:rFonts w:cs="Tahoma"/>
          <w:b/>
          <w:sz w:val="20"/>
          <w:szCs w:val="20"/>
        </w:rPr>
      </w:pPr>
      <w:r w:rsidRPr="007C1A63">
        <w:rPr>
          <w:rFonts w:cs="Tahoma"/>
          <w:b/>
          <w:sz w:val="20"/>
          <w:szCs w:val="20"/>
        </w:rPr>
        <w:t xml:space="preserve">Dodatna pojasnila </w:t>
      </w:r>
      <w:bookmarkEnd w:id="1"/>
      <w:bookmarkEnd w:id="2"/>
      <w:bookmarkEnd w:id="3"/>
      <w:bookmarkEnd w:id="4"/>
      <w:bookmarkEnd w:id="5"/>
    </w:p>
    <w:p w14:paraId="16D59B50" w14:textId="77777777" w:rsidR="00201EFB" w:rsidRPr="007C1A63" w:rsidRDefault="00201EFB" w:rsidP="000D29B8">
      <w:pPr>
        <w:keepNext/>
        <w:keepLines/>
        <w:jc w:val="both"/>
        <w:rPr>
          <w:rFonts w:cs="Tahoma"/>
          <w:sz w:val="20"/>
          <w:szCs w:val="20"/>
        </w:rPr>
      </w:pPr>
    </w:p>
    <w:p w14:paraId="1BB40396" w14:textId="7723BF2B" w:rsidR="00E66247" w:rsidRPr="007C1A63" w:rsidRDefault="00E66247" w:rsidP="000D29B8">
      <w:pPr>
        <w:keepNext/>
        <w:keepLines/>
        <w:jc w:val="both"/>
        <w:rPr>
          <w:sz w:val="20"/>
          <w:szCs w:val="20"/>
        </w:rPr>
      </w:pPr>
      <w:r w:rsidRPr="007C1A63">
        <w:rPr>
          <w:sz w:val="20"/>
          <w:szCs w:val="20"/>
        </w:rPr>
        <w:t xml:space="preserve">Dodatna pojasnila ali vprašanja o </w:t>
      </w:r>
      <w:r w:rsidRPr="007C1A63">
        <w:rPr>
          <w:rFonts w:cs="Tahoma"/>
          <w:sz w:val="20"/>
          <w:szCs w:val="20"/>
        </w:rPr>
        <w:t xml:space="preserve">razpisni dokumentaciji </w:t>
      </w:r>
      <w:r w:rsidRPr="007C1A63">
        <w:rPr>
          <w:sz w:val="20"/>
          <w:szCs w:val="20"/>
        </w:rPr>
        <w:t>lahko zainteresirani ponudniki zahtevajo samo preko Portala javnih naročil</w:t>
      </w:r>
      <w:r w:rsidR="00495105" w:rsidRPr="007C1A63">
        <w:rPr>
          <w:sz w:val="20"/>
          <w:szCs w:val="20"/>
        </w:rPr>
        <w:t xml:space="preserve">, vendar najkasneje do </w:t>
      </w:r>
      <w:r w:rsidR="00C339ED">
        <w:rPr>
          <w:sz w:val="20"/>
          <w:szCs w:val="20"/>
        </w:rPr>
        <w:t>1</w:t>
      </w:r>
      <w:r w:rsidR="00297D40">
        <w:rPr>
          <w:sz w:val="20"/>
          <w:szCs w:val="20"/>
        </w:rPr>
        <w:t>2</w:t>
      </w:r>
      <w:r w:rsidR="00C339ED">
        <w:rPr>
          <w:sz w:val="20"/>
          <w:szCs w:val="20"/>
        </w:rPr>
        <w:t>. 12. 2024</w:t>
      </w:r>
      <w:r w:rsidRPr="007C1A63">
        <w:rPr>
          <w:sz w:val="20"/>
          <w:szCs w:val="20"/>
        </w:rPr>
        <w:t xml:space="preserve"> </w:t>
      </w:r>
      <w:r w:rsidR="00E32F6E" w:rsidRPr="007C1A63">
        <w:rPr>
          <w:sz w:val="20"/>
          <w:szCs w:val="20"/>
        </w:rPr>
        <w:t>do 10:00 ure</w:t>
      </w:r>
      <w:r w:rsidR="00C339ED">
        <w:rPr>
          <w:sz w:val="20"/>
          <w:szCs w:val="20"/>
        </w:rPr>
        <w:t xml:space="preserve">. </w:t>
      </w:r>
      <w:r w:rsidRPr="007C1A63">
        <w:rPr>
          <w:sz w:val="20"/>
          <w:szCs w:val="20"/>
        </w:rPr>
        <w:t>Odgovori oziroma pojasnila bodo objavljeni na Por</w:t>
      </w:r>
      <w:r w:rsidR="00495105" w:rsidRPr="007C1A63">
        <w:rPr>
          <w:sz w:val="20"/>
          <w:szCs w:val="20"/>
        </w:rPr>
        <w:t>talu javnih naročil, najkasneje tri (3</w:t>
      </w:r>
      <w:r w:rsidRPr="007C1A63">
        <w:rPr>
          <w:sz w:val="20"/>
          <w:szCs w:val="20"/>
        </w:rPr>
        <w:t xml:space="preserve">) </w:t>
      </w:r>
      <w:r w:rsidR="004616AC" w:rsidRPr="007C1A63">
        <w:rPr>
          <w:sz w:val="20"/>
          <w:szCs w:val="20"/>
        </w:rPr>
        <w:t>koledarske</w:t>
      </w:r>
      <w:r w:rsidRPr="007C1A63">
        <w:rPr>
          <w:sz w:val="20"/>
          <w:szCs w:val="20"/>
        </w:rPr>
        <w:t xml:space="preserve"> dni pred rokom za oddajo ponudbe, pod pogojem, da bo zahteva posredovana pravočasno. Na drugače posredovane zahteve za dodatna pojasnila ali vprašanja naročnik ni dolžan odgovoriti.</w:t>
      </w:r>
    </w:p>
    <w:p w14:paraId="63FA5BD2" w14:textId="77777777" w:rsidR="00E66247" w:rsidRPr="007C1A63" w:rsidRDefault="00E66247" w:rsidP="000D29B8">
      <w:pPr>
        <w:keepNext/>
        <w:keepLines/>
        <w:jc w:val="both"/>
        <w:rPr>
          <w:rFonts w:cs="Tahoma"/>
          <w:sz w:val="20"/>
          <w:szCs w:val="20"/>
        </w:rPr>
      </w:pPr>
    </w:p>
    <w:p w14:paraId="16A16853" w14:textId="77777777" w:rsidR="00256BC5" w:rsidRPr="007C1A63" w:rsidRDefault="00256BC5" w:rsidP="000D29B8">
      <w:pPr>
        <w:keepNext/>
        <w:keepLines/>
        <w:numPr>
          <w:ilvl w:val="1"/>
          <w:numId w:val="3"/>
        </w:numPr>
        <w:jc w:val="both"/>
        <w:rPr>
          <w:rFonts w:cs="Tahoma"/>
          <w:b/>
          <w:sz w:val="20"/>
          <w:szCs w:val="20"/>
        </w:rPr>
      </w:pPr>
      <w:r w:rsidRPr="007C1A63">
        <w:rPr>
          <w:rFonts w:cs="Tahoma"/>
          <w:b/>
          <w:sz w:val="20"/>
          <w:szCs w:val="20"/>
        </w:rPr>
        <w:t>Skupna ponudba</w:t>
      </w:r>
    </w:p>
    <w:p w14:paraId="492BF43F" w14:textId="77777777" w:rsidR="00256BC5" w:rsidRPr="007C1A63" w:rsidRDefault="00256BC5" w:rsidP="000D29B8">
      <w:pPr>
        <w:keepNext/>
        <w:keepLines/>
        <w:jc w:val="both"/>
        <w:rPr>
          <w:rFonts w:cs="Tahoma"/>
          <w:sz w:val="20"/>
          <w:szCs w:val="20"/>
        </w:rPr>
      </w:pPr>
    </w:p>
    <w:p w14:paraId="3645E24A" w14:textId="77777777" w:rsidR="00B45A62" w:rsidRPr="007C1A63" w:rsidRDefault="00B45A62" w:rsidP="000D29B8">
      <w:pPr>
        <w:keepNext/>
        <w:keepLines/>
        <w:spacing w:after="120"/>
        <w:jc w:val="both"/>
        <w:rPr>
          <w:rFonts w:cs="Tahoma"/>
          <w:sz w:val="20"/>
          <w:szCs w:val="20"/>
        </w:rPr>
      </w:pPr>
      <w:r w:rsidRPr="007C1A63">
        <w:rPr>
          <w:rFonts w:cs="Tahoma"/>
          <w:sz w:val="20"/>
          <w:szCs w:val="20"/>
        </w:rPr>
        <w:t>Ponudbo lahko predloži skupina gospodarskih subjektov (ponudnikov), ki morajo predložiti pravni akt o skupni izvedbi naročila (Obrazec 1 k Prilogi 1), ki mora opredeliti:</w:t>
      </w:r>
    </w:p>
    <w:p w14:paraId="3206FCB6" w14:textId="77777777" w:rsidR="00B45A62" w:rsidRPr="007C1A63" w:rsidRDefault="00B45A62" w:rsidP="000D29B8">
      <w:pPr>
        <w:keepNext/>
        <w:keepLines/>
        <w:numPr>
          <w:ilvl w:val="0"/>
          <w:numId w:val="21"/>
        </w:numPr>
        <w:jc w:val="both"/>
        <w:rPr>
          <w:rFonts w:cs="Tahoma"/>
          <w:sz w:val="20"/>
          <w:szCs w:val="20"/>
        </w:rPr>
      </w:pPr>
      <w:r w:rsidRPr="007C1A63">
        <w:rPr>
          <w:rFonts w:cs="Tahoma"/>
          <w:sz w:val="20"/>
          <w:szCs w:val="20"/>
        </w:rPr>
        <w:t xml:space="preserve">navedba, kateri izmed partnerjev iz skupine ponudnikov je pooblaščen za komuniciranje z naročnikom do sklenitve </w:t>
      </w:r>
      <w:r w:rsidR="007A3404" w:rsidRPr="007C1A63">
        <w:rPr>
          <w:rFonts w:cs="Tahoma"/>
          <w:sz w:val="20"/>
          <w:szCs w:val="20"/>
        </w:rPr>
        <w:t>okvirnega sporazuma</w:t>
      </w:r>
      <w:r w:rsidRPr="007C1A63">
        <w:rPr>
          <w:rFonts w:cs="Tahoma"/>
          <w:sz w:val="20"/>
          <w:szCs w:val="20"/>
        </w:rPr>
        <w:t>,</w:t>
      </w:r>
    </w:p>
    <w:p w14:paraId="5119A510" w14:textId="77777777" w:rsidR="00B45A62" w:rsidRPr="007C1A63" w:rsidRDefault="00B45A62" w:rsidP="000D29B8">
      <w:pPr>
        <w:keepNext/>
        <w:keepLines/>
        <w:numPr>
          <w:ilvl w:val="0"/>
          <w:numId w:val="21"/>
        </w:numPr>
        <w:jc w:val="both"/>
        <w:rPr>
          <w:rFonts w:cs="Tahoma"/>
          <w:sz w:val="20"/>
          <w:szCs w:val="20"/>
        </w:rPr>
      </w:pPr>
      <w:r w:rsidRPr="007C1A63">
        <w:rPr>
          <w:rFonts w:cs="Tahoma"/>
          <w:sz w:val="20"/>
          <w:szCs w:val="20"/>
        </w:rPr>
        <w:t>navedba vodilnega partnerja in pooblastilo vodilnemu partnerju,</w:t>
      </w:r>
    </w:p>
    <w:p w14:paraId="5FDE3392" w14:textId="77777777" w:rsidR="00B45A62" w:rsidRPr="007C1A63" w:rsidRDefault="00B45A62" w:rsidP="000D29B8">
      <w:pPr>
        <w:keepNext/>
        <w:keepLines/>
        <w:numPr>
          <w:ilvl w:val="0"/>
          <w:numId w:val="21"/>
        </w:numPr>
        <w:jc w:val="both"/>
        <w:rPr>
          <w:rFonts w:cs="Tahoma"/>
          <w:sz w:val="20"/>
          <w:szCs w:val="20"/>
        </w:rPr>
      </w:pPr>
      <w:r w:rsidRPr="007C1A63">
        <w:rPr>
          <w:rFonts w:cs="Tahoma"/>
          <w:sz w:val="20"/>
          <w:szCs w:val="20"/>
        </w:rPr>
        <w:t>naloge in odgovornosti posameznih partnerjev iz skupine ponudnikov v zvezi z izvedbo predmeta javnega naročila (področje dela) z navedbo vrednosti in deležev del vsakega izmed partnerjev,</w:t>
      </w:r>
    </w:p>
    <w:p w14:paraId="6A6D634B" w14:textId="77777777" w:rsidR="00B45A62" w:rsidRPr="007C1A63" w:rsidRDefault="00B45A62" w:rsidP="000D29B8">
      <w:pPr>
        <w:keepNext/>
        <w:keepLines/>
        <w:numPr>
          <w:ilvl w:val="0"/>
          <w:numId w:val="21"/>
        </w:numPr>
        <w:jc w:val="both"/>
        <w:rPr>
          <w:rFonts w:cs="Tahoma"/>
          <w:sz w:val="20"/>
          <w:szCs w:val="20"/>
        </w:rPr>
      </w:pPr>
      <w:r w:rsidRPr="007C1A63">
        <w:rPr>
          <w:rFonts w:cs="Tahoma"/>
          <w:sz w:val="20"/>
          <w:szCs w:val="20"/>
        </w:rPr>
        <w:t xml:space="preserve">podpisnike </w:t>
      </w:r>
      <w:r w:rsidR="007A3404" w:rsidRPr="007C1A63">
        <w:rPr>
          <w:rFonts w:cs="Tahoma"/>
          <w:sz w:val="20"/>
          <w:szCs w:val="20"/>
        </w:rPr>
        <w:t>okvirnega sporazuma</w:t>
      </w:r>
      <w:r w:rsidRPr="007C1A63">
        <w:rPr>
          <w:rFonts w:cs="Tahoma"/>
          <w:sz w:val="20"/>
          <w:szCs w:val="20"/>
        </w:rPr>
        <w:t xml:space="preserve"> (opredelitev ali so podpisniki vsi člani skupine ponudnikov ali pooblaščen član iz skupine ponudnikov),</w:t>
      </w:r>
    </w:p>
    <w:p w14:paraId="01872CBC" w14:textId="77777777" w:rsidR="00B45A62" w:rsidRPr="007C1A63" w:rsidRDefault="00B45A62" w:rsidP="000D29B8">
      <w:pPr>
        <w:keepNext/>
        <w:keepLines/>
        <w:numPr>
          <w:ilvl w:val="0"/>
          <w:numId w:val="21"/>
        </w:numPr>
        <w:jc w:val="both"/>
        <w:rPr>
          <w:rFonts w:cs="Tahoma"/>
          <w:sz w:val="20"/>
          <w:szCs w:val="20"/>
        </w:rPr>
      </w:pPr>
      <w:r w:rsidRPr="007C1A63">
        <w:rPr>
          <w:rFonts w:cs="Tahoma"/>
          <w:sz w:val="20"/>
          <w:szCs w:val="20"/>
        </w:rPr>
        <w:t>medsebojno odgovornost posameznega partnerja iz skupine ponudnikov za izvedbo naročila,</w:t>
      </w:r>
    </w:p>
    <w:p w14:paraId="39CBDEC5" w14:textId="77777777" w:rsidR="00B45A62" w:rsidRPr="007C1A63" w:rsidRDefault="00B45A62" w:rsidP="000D29B8">
      <w:pPr>
        <w:keepNext/>
        <w:keepLines/>
        <w:numPr>
          <w:ilvl w:val="0"/>
          <w:numId w:val="21"/>
        </w:numPr>
        <w:jc w:val="both"/>
        <w:rPr>
          <w:rFonts w:cs="Tahoma"/>
          <w:sz w:val="20"/>
          <w:szCs w:val="20"/>
        </w:rPr>
      </w:pPr>
      <w:r w:rsidRPr="007C1A63">
        <w:rPr>
          <w:rFonts w:cs="Tahoma"/>
          <w:sz w:val="20"/>
          <w:szCs w:val="20"/>
        </w:rPr>
        <w:t xml:space="preserve">neomejeno solidarno odgovornost posameznega partnerja iz skupine ponudnikov do naročnika glede vseh obveznosti </w:t>
      </w:r>
      <w:r w:rsidR="007A3404" w:rsidRPr="007C1A63">
        <w:rPr>
          <w:rFonts w:cs="Tahoma"/>
          <w:sz w:val="20"/>
          <w:szCs w:val="20"/>
        </w:rPr>
        <w:t xml:space="preserve">iz okvirnega sporazuma </w:t>
      </w:r>
      <w:r w:rsidRPr="007C1A63">
        <w:rPr>
          <w:rFonts w:cs="Tahoma"/>
          <w:sz w:val="20"/>
          <w:szCs w:val="20"/>
        </w:rPr>
        <w:t>(v primeru neizpolnjevanja obveznosti</w:t>
      </w:r>
      <w:r w:rsidR="007A3404" w:rsidRPr="007C1A63">
        <w:rPr>
          <w:rFonts w:cs="Tahoma"/>
          <w:sz w:val="20"/>
          <w:szCs w:val="20"/>
        </w:rPr>
        <w:t xml:space="preserve"> iz okvirnega sporazuma</w:t>
      </w:r>
      <w:r w:rsidRPr="007C1A63">
        <w:rPr>
          <w:rFonts w:cs="Tahoma"/>
          <w:sz w:val="20"/>
          <w:szCs w:val="20"/>
        </w:rPr>
        <w:t xml:space="preserve"> posameznega partnerja iz skupine ponudnikov), </w:t>
      </w:r>
    </w:p>
    <w:p w14:paraId="5D2E076E" w14:textId="77777777" w:rsidR="00B45A62" w:rsidRPr="007C1A63" w:rsidRDefault="00B45A62" w:rsidP="000D29B8">
      <w:pPr>
        <w:keepNext/>
        <w:keepLines/>
        <w:numPr>
          <w:ilvl w:val="0"/>
          <w:numId w:val="21"/>
        </w:numPr>
        <w:jc w:val="both"/>
        <w:rPr>
          <w:rFonts w:cs="Tahoma"/>
          <w:sz w:val="20"/>
          <w:szCs w:val="20"/>
        </w:rPr>
      </w:pPr>
      <w:r w:rsidRPr="007C1A63">
        <w:rPr>
          <w:rFonts w:cs="Tahoma"/>
          <w:sz w:val="20"/>
          <w:szCs w:val="20"/>
        </w:rPr>
        <w:t>glavnega nosilca izvedbe obveznosti</w:t>
      </w:r>
      <w:r w:rsidR="007A3404" w:rsidRPr="007C1A63">
        <w:rPr>
          <w:rFonts w:cs="Tahoma"/>
          <w:sz w:val="20"/>
          <w:szCs w:val="20"/>
        </w:rPr>
        <w:t xml:space="preserve"> iz okvirnega sporazuma</w:t>
      </w:r>
      <w:r w:rsidRPr="007C1A63">
        <w:rPr>
          <w:rFonts w:cs="Tahoma"/>
          <w:sz w:val="20"/>
          <w:szCs w:val="20"/>
        </w:rPr>
        <w:t>, katerim bo naročnik komuniciral,</w:t>
      </w:r>
    </w:p>
    <w:p w14:paraId="49DFE06D" w14:textId="77777777" w:rsidR="00B45A62" w:rsidRPr="007C1A63" w:rsidRDefault="00B45A62" w:rsidP="000D29B8">
      <w:pPr>
        <w:keepNext/>
        <w:keepLines/>
        <w:numPr>
          <w:ilvl w:val="0"/>
          <w:numId w:val="21"/>
        </w:numPr>
        <w:jc w:val="both"/>
        <w:rPr>
          <w:rFonts w:cs="Tahoma"/>
          <w:sz w:val="20"/>
          <w:szCs w:val="20"/>
        </w:rPr>
      </w:pPr>
      <w:r w:rsidRPr="007C1A63">
        <w:rPr>
          <w:rFonts w:cs="Tahoma"/>
          <w:sz w:val="20"/>
          <w:szCs w:val="20"/>
        </w:rPr>
        <w:t>nosilce finančnih obračunov in transakcij z navedbo transakcijskega računa, preko katerega se bo izvajalo plačevanje izvedenih obveznosti,</w:t>
      </w:r>
    </w:p>
    <w:p w14:paraId="2CB18ACB" w14:textId="77777777" w:rsidR="00B45A62" w:rsidRPr="007C1A63" w:rsidRDefault="00B45A62" w:rsidP="000D29B8">
      <w:pPr>
        <w:keepNext/>
        <w:keepLines/>
        <w:numPr>
          <w:ilvl w:val="0"/>
          <w:numId w:val="21"/>
        </w:numPr>
        <w:jc w:val="both"/>
        <w:rPr>
          <w:rFonts w:cs="Tahoma"/>
          <w:sz w:val="20"/>
          <w:szCs w:val="20"/>
        </w:rPr>
      </w:pPr>
      <w:r w:rsidRPr="007C1A63">
        <w:rPr>
          <w:rFonts w:cs="Tahoma"/>
          <w:sz w:val="20"/>
          <w:szCs w:val="20"/>
        </w:rPr>
        <w:t>določila v primeru izstopa partnerja, ter pod kakšnimi pogoji lahko pride do izstopa posameznega partnerja,</w:t>
      </w:r>
    </w:p>
    <w:p w14:paraId="32265561" w14:textId="77777777" w:rsidR="00B45A62" w:rsidRPr="007C1A63" w:rsidRDefault="00FD0943" w:rsidP="000D29B8">
      <w:pPr>
        <w:keepNext/>
        <w:keepLines/>
        <w:numPr>
          <w:ilvl w:val="0"/>
          <w:numId w:val="21"/>
        </w:numPr>
        <w:jc w:val="both"/>
        <w:rPr>
          <w:rFonts w:cs="Tahoma"/>
          <w:sz w:val="20"/>
          <w:szCs w:val="20"/>
        </w:rPr>
      </w:pPr>
      <w:r w:rsidRPr="007C1A63">
        <w:rPr>
          <w:rFonts w:cs="Tahoma"/>
          <w:sz w:val="20"/>
          <w:szCs w:val="20"/>
        </w:rPr>
        <w:t>nosilca</w:t>
      </w:r>
      <w:r w:rsidR="00B45A62" w:rsidRPr="007C1A63">
        <w:rPr>
          <w:rFonts w:cs="Tahoma"/>
          <w:sz w:val="20"/>
          <w:szCs w:val="20"/>
        </w:rPr>
        <w:t xml:space="preserve"> finančnih zavarovanj</w:t>
      </w:r>
      <w:r w:rsidRPr="007C1A63">
        <w:rPr>
          <w:rFonts w:cs="Tahoma"/>
          <w:sz w:val="20"/>
          <w:szCs w:val="20"/>
        </w:rPr>
        <w:t>,</w:t>
      </w:r>
      <w:r w:rsidR="00B45A62" w:rsidRPr="007C1A63">
        <w:rPr>
          <w:rFonts w:cs="Tahoma"/>
          <w:sz w:val="20"/>
          <w:szCs w:val="20"/>
        </w:rPr>
        <w:t xml:space="preserve"> </w:t>
      </w:r>
    </w:p>
    <w:p w14:paraId="03A63698" w14:textId="77777777" w:rsidR="00B45A62" w:rsidRPr="007C1A63" w:rsidRDefault="00B45A62" w:rsidP="000D29B8">
      <w:pPr>
        <w:keepNext/>
        <w:keepLines/>
        <w:numPr>
          <w:ilvl w:val="0"/>
          <w:numId w:val="23"/>
        </w:numPr>
        <w:ind w:left="714" w:hanging="357"/>
        <w:jc w:val="both"/>
        <w:rPr>
          <w:rFonts w:cs="Tahoma"/>
          <w:sz w:val="20"/>
          <w:szCs w:val="20"/>
        </w:rPr>
      </w:pPr>
      <w:r w:rsidRPr="007C1A63">
        <w:rPr>
          <w:rFonts w:cs="Tahoma"/>
          <w:sz w:val="20"/>
          <w:szCs w:val="20"/>
        </w:rPr>
        <w:t>obveznost članov skupine ponudnikov, da morajo o vseh spremembah pravnega akta o skupni izvedbi naročila, redno obveščati naročnika.</w:t>
      </w:r>
    </w:p>
    <w:p w14:paraId="1A891C38" w14:textId="77777777" w:rsidR="00256BC5" w:rsidRPr="007C1A63" w:rsidRDefault="00256BC5" w:rsidP="000D29B8">
      <w:pPr>
        <w:keepNext/>
        <w:keepLines/>
        <w:jc w:val="both"/>
        <w:rPr>
          <w:rFonts w:cs="Tahoma"/>
          <w:sz w:val="20"/>
          <w:szCs w:val="20"/>
        </w:rPr>
      </w:pPr>
    </w:p>
    <w:p w14:paraId="190C5043" w14:textId="77777777" w:rsidR="00256BC5" w:rsidRPr="007C1A63" w:rsidRDefault="00256BC5" w:rsidP="000D29B8">
      <w:pPr>
        <w:keepNext/>
        <w:keepLines/>
        <w:jc w:val="both"/>
        <w:rPr>
          <w:rFonts w:cs="Tahoma"/>
          <w:sz w:val="20"/>
          <w:szCs w:val="20"/>
        </w:rPr>
      </w:pPr>
      <w:r w:rsidRPr="007C1A63">
        <w:rPr>
          <w:rFonts w:cs="Tahoma"/>
          <w:sz w:val="20"/>
          <w:szCs w:val="20"/>
        </w:rPr>
        <w:lastRenderedPageBreak/>
        <w:t>Pravni akt o skupni izvedbi naročila se priloži prilogi 1.</w:t>
      </w:r>
    </w:p>
    <w:p w14:paraId="086FCB7F" w14:textId="77777777" w:rsidR="00256BC5" w:rsidRPr="007C1A63" w:rsidRDefault="00256BC5" w:rsidP="000D29B8">
      <w:pPr>
        <w:keepNext/>
        <w:keepLines/>
        <w:jc w:val="both"/>
        <w:rPr>
          <w:rFonts w:cs="Tahoma"/>
          <w:sz w:val="20"/>
          <w:szCs w:val="20"/>
        </w:rPr>
      </w:pPr>
    </w:p>
    <w:p w14:paraId="622CD265" w14:textId="77777777" w:rsidR="00B45A62" w:rsidRPr="007C1A63" w:rsidRDefault="00B45A62" w:rsidP="000D29B8">
      <w:pPr>
        <w:keepNext/>
        <w:keepLines/>
        <w:tabs>
          <w:tab w:val="left" w:pos="180"/>
        </w:tabs>
        <w:jc w:val="both"/>
        <w:rPr>
          <w:rFonts w:cs="Tahoma"/>
          <w:sz w:val="20"/>
          <w:szCs w:val="20"/>
        </w:rPr>
      </w:pPr>
      <w:r w:rsidRPr="007C1A63">
        <w:rPr>
          <w:rFonts w:cs="Tahoma"/>
          <w:sz w:val="20"/>
          <w:szCs w:val="20"/>
        </w:rPr>
        <w:t xml:space="preserve">V primeru skupne ponudbe, </w:t>
      </w:r>
      <w:r w:rsidR="007A3404" w:rsidRPr="007C1A63">
        <w:rPr>
          <w:rFonts w:cs="Tahoma"/>
          <w:sz w:val="20"/>
          <w:szCs w:val="20"/>
        </w:rPr>
        <w:t>okvirni sporazum</w:t>
      </w:r>
      <w:r w:rsidRPr="007C1A63">
        <w:rPr>
          <w:rFonts w:cs="Tahoma"/>
          <w:sz w:val="20"/>
          <w:szCs w:val="20"/>
        </w:rPr>
        <w:t xml:space="preserve"> podpišejo vsi partnerji v skupni ponudbi, če v pravnem aktu ni drugače določeno. Vsak član skupine izvajalcev v okviru skupne ponudbe odgovarja naročniku neomejeno solidarno.</w:t>
      </w:r>
    </w:p>
    <w:p w14:paraId="6C9058E3" w14:textId="77777777" w:rsidR="00B45A62" w:rsidRPr="007C1A63" w:rsidRDefault="00B45A62" w:rsidP="000D29B8">
      <w:pPr>
        <w:keepNext/>
        <w:keepLines/>
        <w:jc w:val="both"/>
        <w:rPr>
          <w:rFonts w:cs="Tahoma"/>
          <w:sz w:val="20"/>
          <w:szCs w:val="20"/>
        </w:rPr>
      </w:pPr>
    </w:p>
    <w:p w14:paraId="78AEE164" w14:textId="77777777" w:rsidR="00B45A62" w:rsidRPr="007C1A63" w:rsidRDefault="00B45A62" w:rsidP="000D29B8">
      <w:pPr>
        <w:keepNext/>
        <w:keepLines/>
        <w:jc w:val="both"/>
        <w:rPr>
          <w:rFonts w:cs="Tahoma"/>
          <w:sz w:val="20"/>
          <w:szCs w:val="20"/>
        </w:rPr>
      </w:pPr>
      <w:r w:rsidRPr="007C1A63">
        <w:rPr>
          <w:rFonts w:cs="Tahoma"/>
          <w:sz w:val="20"/>
          <w:szCs w:val="20"/>
        </w:rPr>
        <w:t xml:space="preserve">V primeru skupne ponudbe mora glavni (vodilni) ponudnik za vse partnerje v skupni ponudbi k ponudbi predložiti zahtevana dokazila, v skladu z razpisno dokumentacijo. </w:t>
      </w:r>
    </w:p>
    <w:p w14:paraId="789186FF" w14:textId="2DDE1B32" w:rsidR="0094455C" w:rsidRPr="007C1A63" w:rsidRDefault="0094455C" w:rsidP="000D29B8">
      <w:pPr>
        <w:keepNext/>
        <w:keepLines/>
        <w:jc w:val="both"/>
        <w:rPr>
          <w:rFonts w:cs="Tahoma"/>
          <w:sz w:val="20"/>
          <w:szCs w:val="20"/>
        </w:rPr>
      </w:pPr>
    </w:p>
    <w:p w14:paraId="01F4CF7D" w14:textId="77777777" w:rsidR="00256BC5" w:rsidRPr="007C1A63" w:rsidRDefault="00256BC5" w:rsidP="000D29B8">
      <w:pPr>
        <w:keepNext/>
        <w:keepLines/>
        <w:numPr>
          <w:ilvl w:val="1"/>
          <w:numId w:val="3"/>
        </w:numPr>
        <w:jc w:val="both"/>
        <w:rPr>
          <w:rFonts w:cs="Tahoma"/>
          <w:b/>
          <w:sz w:val="20"/>
          <w:szCs w:val="20"/>
        </w:rPr>
      </w:pPr>
      <w:r w:rsidRPr="007C1A63">
        <w:rPr>
          <w:rFonts w:cs="Tahoma"/>
          <w:b/>
          <w:sz w:val="20"/>
          <w:szCs w:val="20"/>
        </w:rPr>
        <w:t>Ponudba s podizvajalci</w:t>
      </w:r>
    </w:p>
    <w:p w14:paraId="27C8A2C9" w14:textId="77777777" w:rsidR="00256BC5" w:rsidRPr="007C1A63" w:rsidRDefault="00256BC5" w:rsidP="000D29B8">
      <w:pPr>
        <w:keepNext/>
        <w:keepLines/>
        <w:jc w:val="both"/>
        <w:rPr>
          <w:rFonts w:cs="Tahoma"/>
          <w:sz w:val="20"/>
          <w:szCs w:val="20"/>
        </w:rPr>
      </w:pPr>
    </w:p>
    <w:p w14:paraId="5719D196" w14:textId="77777777" w:rsidR="000F0388" w:rsidRPr="007C1A63" w:rsidRDefault="000F0388" w:rsidP="000D29B8">
      <w:pPr>
        <w:keepNext/>
        <w:keepLines/>
        <w:spacing w:after="120"/>
        <w:jc w:val="both"/>
        <w:rPr>
          <w:rFonts w:cs="Tahoma"/>
          <w:sz w:val="20"/>
          <w:szCs w:val="20"/>
        </w:rPr>
      </w:pPr>
      <w:r w:rsidRPr="007C1A63">
        <w:rPr>
          <w:rFonts w:cs="Tahoma"/>
          <w:sz w:val="20"/>
          <w:szCs w:val="20"/>
        </w:rPr>
        <w:t>V kolikor namerava ponudnik izvajati predmet javnega naročil s podizvajalci, mora v ponudbi:</w:t>
      </w:r>
    </w:p>
    <w:p w14:paraId="148A4CCC" w14:textId="77777777" w:rsidR="000F0388" w:rsidRPr="007C1A63" w:rsidRDefault="000F0388" w:rsidP="000D29B8">
      <w:pPr>
        <w:keepNext/>
        <w:keepLines/>
        <w:numPr>
          <w:ilvl w:val="0"/>
          <w:numId w:val="23"/>
        </w:numPr>
        <w:ind w:left="714" w:hanging="357"/>
        <w:jc w:val="both"/>
        <w:rPr>
          <w:rFonts w:cs="Tahoma"/>
          <w:sz w:val="20"/>
          <w:szCs w:val="20"/>
        </w:rPr>
      </w:pPr>
      <w:r w:rsidRPr="007C1A63">
        <w:rPr>
          <w:rFonts w:cs="Tahoma"/>
          <w:sz w:val="20"/>
          <w:szCs w:val="20"/>
        </w:rPr>
        <w:t>predložiti izpolnjene priloge razpisne dokumentacije, ki se nanašajo na podizvajalce,</w:t>
      </w:r>
    </w:p>
    <w:p w14:paraId="18B0F7C4" w14:textId="77777777" w:rsidR="000F0388" w:rsidRPr="007C1A63" w:rsidRDefault="000F0388" w:rsidP="000D29B8">
      <w:pPr>
        <w:keepNext/>
        <w:keepLines/>
        <w:numPr>
          <w:ilvl w:val="0"/>
          <w:numId w:val="23"/>
        </w:numPr>
        <w:ind w:left="714" w:hanging="357"/>
        <w:jc w:val="both"/>
        <w:rPr>
          <w:rFonts w:cs="Tahoma"/>
          <w:sz w:val="20"/>
          <w:szCs w:val="20"/>
        </w:rPr>
      </w:pPr>
      <w:r w:rsidRPr="007C1A63">
        <w:rPr>
          <w:rFonts w:cs="Tahoma"/>
          <w:sz w:val="20"/>
          <w:szCs w:val="20"/>
        </w:rPr>
        <w:t xml:space="preserve">navesti vse podizvajalce ter vsak del javnega naročila, ki ga namerava oddati v </w:t>
      </w:r>
      <w:proofErr w:type="spellStart"/>
      <w:r w:rsidRPr="007C1A63">
        <w:rPr>
          <w:rFonts w:cs="Tahoma"/>
          <w:sz w:val="20"/>
          <w:szCs w:val="20"/>
        </w:rPr>
        <w:t>podizvajanje</w:t>
      </w:r>
      <w:proofErr w:type="spellEnd"/>
      <w:r w:rsidRPr="007C1A63">
        <w:rPr>
          <w:rFonts w:cs="Tahoma"/>
          <w:sz w:val="20"/>
          <w:szCs w:val="20"/>
        </w:rPr>
        <w:t>,</w:t>
      </w:r>
    </w:p>
    <w:p w14:paraId="581DE2E2" w14:textId="77777777" w:rsidR="000F0388" w:rsidRPr="007C1A63" w:rsidRDefault="000F0388" w:rsidP="000D29B8">
      <w:pPr>
        <w:keepNext/>
        <w:keepLines/>
        <w:numPr>
          <w:ilvl w:val="0"/>
          <w:numId w:val="23"/>
        </w:numPr>
        <w:ind w:left="714" w:hanging="357"/>
        <w:jc w:val="both"/>
        <w:rPr>
          <w:rFonts w:cs="Tahoma"/>
          <w:sz w:val="20"/>
          <w:szCs w:val="20"/>
        </w:rPr>
      </w:pPr>
      <w:r w:rsidRPr="007C1A63">
        <w:rPr>
          <w:rFonts w:cs="Tahoma"/>
          <w:sz w:val="20"/>
          <w:szCs w:val="20"/>
        </w:rPr>
        <w:t>navesti kontaktne podatke in zakonite zastopnike predlaganih podizvajalcev,</w:t>
      </w:r>
    </w:p>
    <w:p w14:paraId="0D95D949" w14:textId="77777777" w:rsidR="000F0388" w:rsidRPr="007C1A63" w:rsidRDefault="000F0388" w:rsidP="000D29B8">
      <w:pPr>
        <w:keepNext/>
        <w:keepLines/>
        <w:numPr>
          <w:ilvl w:val="0"/>
          <w:numId w:val="23"/>
        </w:numPr>
        <w:ind w:left="714" w:hanging="357"/>
        <w:jc w:val="both"/>
        <w:rPr>
          <w:rFonts w:cs="Tahoma"/>
          <w:sz w:val="20"/>
          <w:szCs w:val="20"/>
        </w:rPr>
      </w:pPr>
      <w:r w:rsidRPr="007C1A63">
        <w:rPr>
          <w:rFonts w:cs="Tahoma"/>
          <w:sz w:val="20"/>
          <w:szCs w:val="20"/>
        </w:rPr>
        <w:t>predložiti Prilogo 3/2 IZJAVA O IZPOLNJEVANJU SPOSOBNOSTI PODIZVAJALCA/DRUGEGA SUBJEKTA,</w:t>
      </w:r>
    </w:p>
    <w:p w14:paraId="48BD8F8C" w14:textId="77777777" w:rsidR="000F0388" w:rsidRPr="007C1A63" w:rsidRDefault="000F0388" w:rsidP="000D29B8">
      <w:pPr>
        <w:keepNext/>
        <w:keepLines/>
        <w:numPr>
          <w:ilvl w:val="0"/>
          <w:numId w:val="23"/>
        </w:numPr>
        <w:ind w:left="714" w:hanging="357"/>
        <w:jc w:val="both"/>
        <w:rPr>
          <w:rFonts w:cs="Tahoma"/>
          <w:sz w:val="20"/>
          <w:szCs w:val="20"/>
        </w:rPr>
      </w:pPr>
      <w:r w:rsidRPr="007C1A63">
        <w:rPr>
          <w:rFonts w:cs="Tahoma"/>
          <w:kern w:val="16"/>
          <w:sz w:val="20"/>
          <w:szCs w:val="20"/>
        </w:rPr>
        <w:t>predložiti izpolnjeno, podpisano in žigosano</w:t>
      </w:r>
      <w:r w:rsidRPr="007C1A63">
        <w:rPr>
          <w:rFonts w:cs="Tahoma"/>
          <w:sz w:val="20"/>
          <w:szCs w:val="20"/>
        </w:rPr>
        <w:t xml:space="preserve"> Prilogo 3/3 IZJAVA FIZIČNE OSEBE,</w:t>
      </w:r>
    </w:p>
    <w:p w14:paraId="2B38D962" w14:textId="77777777" w:rsidR="000F0388" w:rsidRPr="007C1A63" w:rsidRDefault="000F0388" w:rsidP="000D29B8">
      <w:pPr>
        <w:keepNext/>
        <w:keepLines/>
        <w:numPr>
          <w:ilvl w:val="0"/>
          <w:numId w:val="23"/>
        </w:numPr>
        <w:ind w:left="714" w:hanging="357"/>
        <w:jc w:val="both"/>
        <w:rPr>
          <w:rFonts w:cs="Tahoma"/>
          <w:sz w:val="20"/>
          <w:szCs w:val="20"/>
        </w:rPr>
      </w:pPr>
      <w:r w:rsidRPr="007C1A63">
        <w:rPr>
          <w:rFonts w:cs="Tahoma"/>
          <w:kern w:val="16"/>
          <w:sz w:val="20"/>
          <w:szCs w:val="20"/>
        </w:rPr>
        <w:t>predložiti izpolnjeno, podpisano in žigosano</w:t>
      </w:r>
      <w:r w:rsidRPr="007C1A63">
        <w:rPr>
          <w:rFonts w:cs="Tahoma"/>
          <w:sz w:val="20"/>
          <w:szCs w:val="20"/>
        </w:rPr>
        <w:t xml:space="preserve"> Prilogo 3/4 IZJAVA O UDELEŽBI FIZIČNIH IN PRAVNIH OSEB V LASTNIŠTVU GOSPODARSKEGA SUBJEKTA</w:t>
      </w:r>
      <w:r w:rsidRPr="007C1A63">
        <w:rPr>
          <w:rFonts w:cs="Tahoma"/>
          <w:bCs/>
          <w:sz w:val="20"/>
          <w:szCs w:val="20"/>
        </w:rPr>
        <w:t>,</w:t>
      </w:r>
    </w:p>
    <w:p w14:paraId="3EF8512E" w14:textId="77777777" w:rsidR="000F0388" w:rsidRPr="007C1A63" w:rsidRDefault="000F0388" w:rsidP="000D29B8">
      <w:pPr>
        <w:keepNext/>
        <w:keepLines/>
        <w:numPr>
          <w:ilvl w:val="0"/>
          <w:numId w:val="23"/>
        </w:numPr>
        <w:ind w:left="714" w:hanging="357"/>
        <w:jc w:val="both"/>
        <w:rPr>
          <w:rFonts w:cs="Tahoma"/>
          <w:sz w:val="20"/>
          <w:szCs w:val="20"/>
        </w:rPr>
      </w:pPr>
      <w:r w:rsidRPr="007C1A63">
        <w:rPr>
          <w:rFonts w:cs="Tahoma"/>
          <w:kern w:val="16"/>
          <w:sz w:val="20"/>
          <w:szCs w:val="20"/>
        </w:rPr>
        <w:t>predložiti izpolnjeno, podpisano in žigosano</w:t>
      </w:r>
      <w:r w:rsidRPr="007C1A63">
        <w:rPr>
          <w:rFonts w:cs="Tahoma"/>
          <w:sz w:val="20"/>
          <w:szCs w:val="20"/>
        </w:rPr>
        <w:t xml:space="preserve"> Prilogo 4/1 SEZNAM PODIZVAJALCEV IN ZAHTEVA ZA NEPOSREDNO PLAČILO,</w:t>
      </w:r>
    </w:p>
    <w:p w14:paraId="574F1D9D" w14:textId="77777777" w:rsidR="000F0388" w:rsidRPr="007C1A63" w:rsidRDefault="000F0388" w:rsidP="000D29B8">
      <w:pPr>
        <w:keepNext/>
        <w:keepLines/>
        <w:numPr>
          <w:ilvl w:val="0"/>
          <w:numId w:val="23"/>
        </w:numPr>
        <w:ind w:left="714" w:hanging="357"/>
        <w:jc w:val="both"/>
        <w:rPr>
          <w:rFonts w:cs="Tahoma"/>
          <w:sz w:val="20"/>
          <w:szCs w:val="20"/>
        </w:rPr>
      </w:pPr>
      <w:r w:rsidRPr="007C1A63">
        <w:rPr>
          <w:rFonts w:cs="Tahoma"/>
          <w:kern w:val="16"/>
          <w:sz w:val="20"/>
          <w:szCs w:val="20"/>
        </w:rPr>
        <w:t>predložiti izpolnjen, podpisan in žigosan</w:t>
      </w:r>
      <w:r w:rsidRPr="007C1A63">
        <w:rPr>
          <w:rFonts w:cs="Tahoma"/>
          <w:sz w:val="20"/>
          <w:szCs w:val="20"/>
        </w:rPr>
        <w:t xml:space="preserve"> Obrazec 1 k Prilogi 4/1 POOBLASTILO PONUDNIKA (v primeru zahteve posameznega podizvajalca za neposredna plačila, da naročnik na podlagi potrjenega računa oziroma situacije s strani glavnega izvajalca/ponudnika neposredno plačuje podizvajalcu),</w:t>
      </w:r>
    </w:p>
    <w:p w14:paraId="112FE9F4" w14:textId="77777777" w:rsidR="000F0388" w:rsidRPr="007C1A63" w:rsidRDefault="000F0388" w:rsidP="000D29B8">
      <w:pPr>
        <w:keepNext/>
        <w:keepLines/>
        <w:numPr>
          <w:ilvl w:val="0"/>
          <w:numId w:val="23"/>
        </w:numPr>
        <w:ind w:left="714" w:hanging="357"/>
        <w:jc w:val="both"/>
        <w:rPr>
          <w:rFonts w:cs="Tahoma"/>
          <w:sz w:val="20"/>
          <w:szCs w:val="20"/>
        </w:rPr>
      </w:pPr>
      <w:r w:rsidRPr="007C1A63">
        <w:rPr>
          <w:rFonts w:cs="Tahoma"/>
          <w:kern w:val="16"/>
          <w:sz w:val="20"/>
          <w:szCs w:val="20"/>
        </w:rPr>
        <w:t>predložiti izpolnjen, podpisan in žigosan</w:t>
      </w:r>
      <w:r w:rsidRPr="007C1A63">
        <w:rPr>
          <w:rFonts w:cs="Tahoma"/>
          <w:sz w:val="20"/>
          <w:szCs w:val="20"/>
        </w:rPr>
        <w:t xml:space="preserve"> Obrazec 2 k Prilogi 4/1 SOGLASJE PODIZVAJALCEV (v primeru zahteve posameznega podizvajalca za neposredna plačila, na podlagi katerega naročnik namesto ponudnika poravna podizvajalčevo terjatev do ponudnika),</w:t>
      </w:r>
    </w:p>
    <w:p w14:paraId="762EE7EA" w14:textId="77777777" w:rsidR="000F0388" w:rsidRPr="007C1A63" w:rsidRDefault="000F0388" w:rsidP="000D29B8">
      <w:pPr>
        <w:keepNext/>
        <w:keepLines/>
        <w:numPr>
          <w:ilvl w:val="0"/>
          <w:numId w:val="23"/>
        </w:numPr>
        <w:ind w:left="714" w:hanging="357"/>
        <w:jc w:val="both"/>
        <w:rPr>
          <w:rFonts w:cs="Tahoma"/>
          <w:sz w:val="20"/>
          <w:szCs w:val="20"/>
        </w:rPr>
      </w:pPr>
      <w:r w:rsidRPr="007C1A63">
        <w:rPr>
          <w:rFonts w:cs="Tahoma"/>
          <w:kern w:val="16"/>
          <w:sz w:val="20"/>
          <w:szCs w:val="20"/>
        </w:rPr>
        <w:t xml:space="preserve">predložiti sklenjen </w:t>
      </w:r>
      <w:r w:rsidRPr="007C1A63">
        <w:rPr>
          <w:rFonts w:cs="Tahoma"/>
          <w:sz w:val="20"/>
          <w:szCs w:val="20"/>
        </w:rPr>
        <w:t>SPORAZUM O MEDSEBOJNEM SODELOVANJU (med ponudnikom in posameznim podizvajalcem) (Obrazec 3 k Prilogi 4/1).</w:t>
      </w:r>
    </w:p>
    <w:p w14:paraId="0083F7A5" w14:textId="77777777" w:rsidR="000F0388" w:rsidRPr="007C1A63" w:rsidRDefault="000F0388" w:rsidP="000D29B8">
      <w:pPr>
        <w:keepNext/>
        <w:keepLines/>
        <w:jc w:val="both"/>
        <w:rPr>
          <w:rFonts w:cs="Tahoma"/>
          <w:sz w:val="20"/>
          <w:szCs w:val="20"/>
        </w:rPr>
      </w:pPr>
    </w:p>
    <w:p w14:paraId="61C01D53" w14:textId="77777777" w:rsidR="000F0388" w:rsidRPr="007C1A63" w:rsidRDefault="000F0388" w:rsidP="000D29B8">
      <w:pPr>
        <w:keepNext/>
        <w:keepLines/>
        <w:jc w:val="both"/>
        <w:rPr>
          <w:rFonts w:cs="Tahoma"/>
          <w:sz w:val="20"/>
          <w:szCs w:val="20"/>
        </w:rPr>
      </w:pPr>
      <w:r w:rsidRPr="007C1A63">
        <w:rPr>
          <w:rFonts w:cs="Tahoma"/>
          <w:sz w:val="20"/>
          <w:szCs w:val="20"/>
        </w:rPr>
        <w:t>Naročnik bo zavrnil vsakega podizvajalca, če zanj obstajajo razlogi za izključitev iz tč. 3.1. razpisne dokumentacije. Ponudnik mora za posameznega podizvajalca priložiti enaka dokazila za izpolnjevanje pogojev, določenih v prejšnjem stavku, kot jih mora priložiti zase, razen pri pogojih, kjer so že predvidena dokazila, ki jih mora podizvajalec predložiti.</w:t>
      </w:r>
    </w:p>
    <w:p w14:paraId="2231F5B0" w14:textId="77777777" w:rsidR="000F0388" w:rsidRPr="007C1A63" w:rsidRDefault="000F0388" w:rsidP="000D29B8">
      <w:pPr>
        <w:keepNext/>
        <w:keepLines/>
        <w:jc w:val="both"/>
        <w:rPr>
          <w:rFonts w:cs="Tahoma"/>
          <w:sz w:val="20"/>
          <w:szCs w:val="20"/>
        </w:rPr>
      </w:pPr>
    </w:p>
    <w:p w14:paraId="71AB1B87" w14:textId="77777777" w:rsidR="000F0388" w:rsidRPr="007C1A63" w:rsidRDefault="000F0388" w:rsidP="000D29B8">
      <w:pPr>
        <w:keepNext/>
        <w:keepLines/>
        <w:jc w:val="both"/>
        <w:rPr>
          <w:rFonts w:cs="Tahoma"/>
          <w:sz w:val="20"/>
          <w:szCs w:val="20"/>
        </w:rPr>
      </w:pPr>
      <w:r w:rsidRPr="007C1A63">
        <w:rPr>
          <w:rFonts w:cs="Tahoma"/>
          <w:sz w:val="20"/>
          <w:szCs w:val="20"/>
        </w:rPr>
        <w:t>Ponudnik, kateremu bo javno naročilo oddano, bo v razmerju do naročnika v celoti odgovarjal za izvedbo prejetega naročila, ne glede na število podizvajalcev.</w:t>
      </w:r>
    </w:p>
    <w:p w14:paraId="4C4C0BE5" w14:textId="77777777" w:rsidR="000F0388" w:rsidRPr="007C1A63" w:rsidRDefault="000F0388" w:rsidP="000D29B8">
      <w:pPr>
        <w:keepNext/>
        <w:keepLines/>
        <w:jc w:val="both"/>
        <w:rPr>
          <w:rFonts w:cs="Tahoma"/>
          <w:sz w:val="20"/>
          <w:szCs w:val="20"/>
        </w:rPr>
      </w:pPr>
    </w:p>
    <w:p w14:paraId="1C7121CA" w14:textId="77777777" w:rsidR="000F0388" w:rsidRPr="007C1A63" w:rsidRDefault="000F0388" w:rsidP="000D29B8">
      <w:pPr>
        <w:keepNext/>
        <w:keepLines/>
        <w:numPr>
          <w:ilvl w:val="12"/>
          <w:numId w:val="0"/>
        </w:numPr>
        <w:jc w:val="both"/>
        <w:rPr>
          <w:rFonts w:ascii="Times New Roman" w:hAnsi="Times New Roman"/>
          <w:sz w:val="20"/>
          <w:szCs w:val="20"/>
        </w:rPr>
      </w:pPr>
      <w:r w:rsidRPr="007C1A63">
        <w:rPr>
          <w:rFonts w:cs="Tahoma"/>
          <w:kern w:val="16"/>
          <w:sz w:val="20"/>
          <w:szCs w:val="20"/>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14:paraId="3B2A14CE" w14:textId="77777777" w:rsidR="000F0388" w:rsidRPr="007C1A63" w:rsidRDefault="000F0388" w:rsidP="000D29B8">
      <w:pPr>
        <w:keepNext/>
        <w:keepLines/>
        <w:jc w:val="both"/>
        <w:rPr>
          <w:rFonts w:cs="Tahoma"/>
          <w:sz w:val="20"/>
          <w:szCs w:val="20"/>
        </w:rPr>
      </w:pPr>
    </w:p>
    <w:p w14:paraId="586CF52E" w14:textId="77777777" w:rsidR="000F0388" w:rsidRPr="007C1A63" w:rsidRDefault="000F0388" w:rsidP="000D29B8">
      <w:pPr>
        <w:keepNext/>
        <w:keepLines/>
        <w:jc w:val="both"/>
        <w:rPr>
          <w:rFonts w:cs="Tahoma"/>
          <w:sz w:val="20"/>
          <w:szCs w:val="20"/>
        </w:rPr>
      </w:pPr>
      <w:r w:rsidRPr="007C1A63">
        <w:rPr>
          <w:rFonts w:cs="Tahoma"/>
          <w:kern w:val="16"/>
          <w:sz w:val="20"/>
          <w:szCs w:val="20"/>
        </w:rPr>
        <w:t>Le če podizvajalec v skladu in na način, določen v drugem in tretjem odstavku 94. člena ZJN-3, zahteva neposredno plačilo, se šteje, da je neposredno plačilo podizvajalcu obvezno v skladu s ZJN-3 in obveznost zavezuje naročnika in glavnega izvajalca.</w:t>
      </w:r>
    </w:p>
    <w:p w14:paraId="6706D773" w14:textId="77777777" w:rsidR="000F0388" w:rsidRPr="007C1A63" w:rsidRDefault="000F0388" w:rsidP="000D29B8">
      <w:pPr>
        <w:keepNext/>
        <w:keepLines/>
        <w:jc w:val="both"/>
        <w:rPr>
          <w:rFonts w:cs="Tahoma"/>
          <w:sz w:val="20"/>
          <w:szCs w:val="20"/>
        </w:rPr>
      </w:pPr>
    </w:p>
    <w:p w14:paraId="0C844CA5" w14:textId="77777777" w:rsidR="000F0388" w:rsidRPr="007C1A63" w:rsidRDefault="000F0388" w:rsidP="000D29B8">
      <w:pPr>
        <w:keepNext/>
        <w:keepLines/>
        <w:jc w:val="both"/>
        <w:rPr>
          <w:rFonts w:cs="Tahoma"/>
          <w:sz w:val="20"/>
          <w:szCs w:val="20"/>
        </w:rPr>
      </w:pPr>
      <w:r w:rsidRPr="007C1A63">
        <w:rPr>
          <w:rFonts w:cs="Tahoma"/>
          <w:sz w:val="20"/>
          <w:szCs w:val="20"/>
        </w:rPr>
        <w:t>Če neposredno plačilo podizvajalcu ni obvezno v skladu s 94. členom ZJN-3, mora naročnik od glavnega izvajalca zahtevati, da mu najpozneje v 60 dneh od plačila končnega računa oziroma situacije pošlje svojo pisno izjavo in pisno izjavo podizvajalca, da je podizvajalec prejel plačilo za izvedene gradnje ali storitve oziroma dobavljeno blago, neposredno povezano s predmetom javnega naročila.</w:t>
      </w:r>
    </w:p>
    <w:p w14:paraId="4A7CFEB4" w14:textId="77777777" w:rsidR="000F0388" w:rsidRPr="007C1A63" w:rsidRDefault="000F0388" w:rsidP="000D29B8">
      <w:pPr>
        <w:keepNext/>
        <w:keepLines/>
        <w:jc w:val="both"/>
        <w:rPr>
          <w:rFonts w:cs="Tahoma"/>
          <w:sz w:val="20"/>
          <w:szCs w:val="20"/>
        </w:rPr>
      </w:pPr>
    </w:p>
    <w:p w14:paraId="3844120A" w14:textId="77777777" w:rsidR="000F0388" w:rsidRPr="007C1A63" w:rsidRDefault="000F0388" w:rsidP="000D29B8">
      <w:pPr>
        <w:keepNext/>
        <w:keepLines/>
        <w:jc w:val="both"/>
        <w:rPr>
          <w:rFonts w:cs="Tahoma"/>
          <w:sz w:val="20"/>
          <w:szCs w:val="20"/>
        </w:rPr>
      </w:pPr>
      <w:r w:rsidRPr="007C1A63">
        <w:rPr>
          <w:rFonts w:cs="Tahoma"/>
          <w:sz w:val="20"/>
          <w:szCs w:val="20"/>
        </w:rPr>
        <w:t>Glavni izvajalec mora svojemu računu ali situaciji priložiti račun ali situacijo podizvajalca, ki ga je predhodno potrdil.</w:t>
      </w:r>
    </w:p>
    <w:p w14:paraId="2674CA86" w14:textId="77777777" w:rsidR="000F0388" w:rsidRPr="007C1A63" w:rsidRDefault="000F0388" w:rsidP="000D29B8">
      <w:pPr>
        <w:keepNext/>
        <w:keepLines/>
        <w:jc w:val="both"/>
        <w:rPr>
          <w:rFonts w:cs="Tahoma"/>
          <w:sz w:val="20"/>
          <w:szCs w:val="20"/>
        </w:rPr>
      </w:pPr>
    </w:p>
    <w:p w14:paraId="698A35B1" w14:textId="0E7C090C" w:rsidR="000F0388" w:rsidRPr="007C1A63" w:rsidRDefault="000F0388" w:rsidP="000D29B8">
      <w:pPr>
        <w:keepNext/>
        <w:keepLines/>
        <w:numPr>
          <w:ilvl w:val="12"/>
          <w:numId w:val="0"/>
        </w:numPr>
        <w:jc w:val="both"/>
        <w:rPr>
          <w:rFonts w:cs="Tahoma"/>
          <w:kern w:val="16"/>
          <w:sz w:val="20"/>
          <w:szCs w:val="20"/>
        </w:rPr>
      </w:pPr>
      <w:r w:rsidRPr="007C1A63">
        <w:rPr>
          <w:rFonts w:cs="Tahoma"/>
          <w:kern w:val="16"/>
          <w:sz w:val="20"/>
          <w:szCs w:val="20"/>
        </w:rPr>
        <w:lastRenderedPageBreak/>
        <w:t xml:space="preserve">V kolikor ponudnik ne ravna v skladu s 94. člena ZJN-3, bo naročnik Državni revizijski komisiji podal predlog za uvedbo postopka o prekršku iz 2. točke prvega odstavka 112. člena ZJN-3, kot to določa sedmi odstavek 94. člena ZJN-3. </w:t>
      </w:r>
    </w:p>
    <w:p w14:paraId="4773B7CC" w14:textId="77777777" w:rsidR="000D29B8" w:rsidRPr="007C1A63" w:rsidRDefault="000D29B8" w:rsidP="000D29B8">
      <w:pPr>
        <w:keepNext/>
        <w:keepLines/>
        <w:numPr>
          <w:ilvl w:val="12"/>
          <w:numId w:val="0"/>
        </w:numPr>
        <w:jc w:val="both"/>
        <w:rPr>
          <w:rFonts w:cs="Tahoma"/>
          <w:kern w:val="16"/>
          <w:sz w:val="20"/>
          <w:szCs w:val="20"/>
        </w:rPr>
      </w:pPr>
    </w:p>
    <w:p w14:paraId="763ABE49" w14:textId="77777777" w:rsidR="000F0388" w:rsidRPr="007C1A63" w:rsidRDefault="000F0388" w:rsidP="000D29B8">
      <w:pPr>
        <w:keepNext/>
        <w:keepLines/>
        <w:jc w:val="both"/>
        <w:rPr>
          <w:rFonts w:cs="Tahoma"/>
          <w:i/>
          <w:sz w:val="20"/>
          <w:szCs w:val="20"/>
        </w:rPr>
      </w:pPr>
      <w:r w:rsidRPr="007C1A63">
        <w:rPr>
          <w:rFonts w:cs="Tahoma"/>
          <w:i/>
          <w:sz w:val="20"/>
          <w:szCs w:val="20"/>
        </w:rPr>
        <w:t>V kolikor ponudnik ne oddaja ponudbe z nobenim podizvajalcem, mu ni potrebno izpolniti/priložiti prilog, ki se nanašajo na podizvajalce.</w:t>
      </w:r>
    </w:p>
    <w:p w14:paraId="11274DF6" w14:textId="01E0CBEF" w:rsidR="00BC73A8" w:rsidRPr="007C1A63" w:rsidRDefault="00BC73A8" w:rsidP="000D29B8">
      <w:pPr>
        <w:keepNext/>
        <w:keepLines/>
        <w:tabs>
          <w:tab w:val="left" w:pos="1725"/>
        </w:tabs>
        <w:jc w:val="both"/>
        <w:rPr>
          <w:rFonts w:cs="Tahoma"/>
          <w:sz w:val="20"/>
          <w:szCs w:val="20"/>
        </w:rPr>
      </w:pPr>
    </w:p>
    <w:p w14:paraId="2BE68BDE" w14:textId="77777777" w:rsidR="00256BC5" w:rsidRPr="007C1A63" w:rsidRDefault="00256BC5" w:rsidP="000D29B8">
      <w:pPr>
        <w:keepNext/>
        <w:keepLines/>
        <w:numPr>
          <w:ilvl w:val="1"/>
          <w:numId w:val="3"/>
        </w:numPr>
        <w:jc w:val="both"/>
        <w:rPr>
          <w:rFonts w:cs="Tahoma"/>
          <w:b/>
          <w:sz w:val="20"/>
          <w:szCs w:val="20"/>
        </w:rPr>
      </w:pPr>
      <w:r w:rsidRPr="007C1A63">
        <w:rPr>
          <w:rFonts w:cs="Tahoma"/>
          <w:b/>
          <w:sz w:val="20"/>
          <w:szCs w:val="20"/>
        </w:rPr>
        <w:t>Uporaba zmogljivosti drugih subjektov</w:t>
      </w:r>
    </w:p>
    <w:p w14:paraId="469091A6" w14:textId="77777777" w:rsidR="00256BC5" w:rsidRPr="007C1A63" w:rsidRDefault="00256BC5" w:rsidP="000D29B8">
      <w:pPr>
        <w:keepNext/>
        <w:keepLines/>
        <w:jc w:val="both"/>
        <w:rPr>
          <w:rFonts w:cs="Tahoma"/>
          <w:sz w:val="20"/>
          <w:szCs w:val="20"/>
        </w:rPr>
      </w:pPr>
    </w:p>
    <w:p w14:paraId="33306A84" w14:textId="77777777" w:rsidR="000F0388" w:rsidRPr="007C1A63" w:rsidRDefault="000F0388" w:rsidP="000D29B8">
      <w:pPr>
        <w:keepNext/>
        <w:keepLines/>
        <w:jc w:val="both"/>
        <w:rPr>
          <w:rFonts w:cs="Tahoma"/>
          <w:sz w:val="20"/>
          <w:szCs w:val="20"/>
        </w:rPr>
      </w:pPr>
      <w:r w:rsidRPr="007C1A63">
        <w:rPr>
          <w:rFonts w:cs="Tahoma"/>
          <w:sz w:val="20"/>
          <w:szCs w:val="20"/>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14:paraId="6373224B" w14:textId="77777777" w:rsidR="000F0388" w:rsidRPr="007C1A63" w:rsidRDefault="000F0388" w:rsidP="000D29B8">
      <w:pPr>
        <w:keepNext/>
        <w:keepLines/>
        <w:jc w:val="both"/>
        <w:rPr>
          <w:rFonts w:cs="Tahoma"/>
          <w:sz w:val="20"/>
          <w:szCs w:val="20"/>
        </w:rPr>
      </w:pPr>
    </w:p>
    <w:p w14:paraId="52F77701" w14:textId="77777777" w:rsidR="000F0388" w:rsidRPr="007C1A63" w:rsidRDefault="000F0388" w:rsidP="000D29B8">
      <w:pPr>
        <w:keepNext/>
        <w:keepLines/>
        <w:ind w:right="-2"/>
        <w:jc w:val="both"/>
        <w:rPr>
          <w:rFonts w:cs="Tahoma"/>
          <w:sz w:val="20"/>
          <w:szCs w:val="20"/>
        </w:rPr>
      </w:pPr>
      <w:r w:rsidRPr="007C1A63">
        <w:rPr>
          <w:rFonts w:cs="Tahoma"/>
          <w:sz w:val="20"/>
          <w:szCs w:val="20"/>
        </w:rPr>
        <w:t xml:space="preserve">Če želi ponudnik uporabiti zmogljivosti drugih subjektov, mora v ponudbi dokazati, da bo imel na voljo sredstva, na primer s predložitvijo zagotovil teh subjektov za ta namen. Naročnik bo v tem primeru ravnal v skladu s drugim odstavkom 81. člena ZJN-3. </w:t>
      </w:r>
    </w:p>
    <w:p w14:paraId="7A9D4072" w14:textId="77777777" w:rsidR="000F0388" w:rsidRPr="007C1A63" w:rsidRDefault="000F0388" w:rsidP="000D29B8">
      <w:pPr>
        <w:keepNext/>
        <w:keepLines/>
        <w:autoSpaceDE w:val="0"/>
        <w:autoSpaceDN w:val="0"/>
        <w:adjustRightInd w:val="0"/>
        <w:jc w:val="both"/>
        <w:rPr>
          <w:rFonts w:cs="Tahoma"/>
          <w:sz w:val="20"/>
          <w:szCs w:val="20"/>
        </w:rPr>
      </w:pPr>
    </w:p>
    <w:p w14:paraId="7DBE4282" w14:textId="77777777" w:rsidR="000F0388" w:rsidRPr="007C1A63" w:rsidRDefault="000F0388" w:rsidP="000D29B8">
      <w:pPr>
        <w:keepNext/>
        <w:keepLines/>
        <w:autoSpaceDE w:val="0"/>
        <w:autoSpaceDN w:val="0"/>
        <w:adjustRightInd w:val="0"/>
        <w:jc w:val="both"/>
        <w:rPr>
          <w:rFonts w:cs="Tahoma"/>
          <w:sz w:val="20"/>
          <w:szCs w:val="20"/>
        </w:rPr>
      </w:pPr>
      <w:r w:rsidRPr="007C1A63">
        <w:rPr>
          <w:rFonts w:cs="Tahoma"/>
          <w:sz w:val="20"/>
          <w:szCs w:val="20"/>
        </w:rPr>
        <w:t xml:space="preserve">O uporabi zmogljivosti drugih subjektov govorimo, ko drugi subjekt </w:t>
      </w:r>
      <w:r w:rsidRPr="007C1A63">
        <w:rPr>
          <w:rFonts w:cs="Tahoma"/>
          <w:sz w:val="20"/>
          <w:szCs w:val="20"/>
          <w:u w:val="single"/>
        </w:rPr>
        <w:t>ni neposredno udeležen pri sami izvedbi naročila</w:t>
      </w:r>
      <w:r w:rsidRPr="007C1A63">
        <w:rPr>
          <w:rFonts w:cs="Tahoma"/>
          <w:sz w:val="20"/>
          <w:szCs w:val="20"/>
        </w:rPr>
        <w:t xml:space="preserve">, temveč ponudniku le npr. posodi določeno opremo, tehnična sredstva, mehanizacijo itd.. Če bo drugi subjekt z zmogljivostmi, s katerimi razpolaga in na katere se sklicuje ponudnik, </w:t>
      </w:r>
      <w:r w:rsidRPr="007C1A63">
        <w:rPr>
          <w:rFonts w:cs="Tahoma"/>
          <w:sz w:val="20"/>
          <w:szCs w:val="20"/>
          <w:u w:val="single"/>
        </w:rPr>
        <w:t>neposredno sam izvedel del predmeta javnega naročila</w:t>
      </w:r>
      <w:r w:rsidRPr="007C1A63">
        <w:rPr>
          <w:rFonts w:cs="Tahoma"/>
          <w:sz w:val="20"/>
          <w:szCs w:val="20"/>
        </w:rPr>
        <w:t xml:space="preserve">, potem govorimo o subjektu, ki izpolnjuje definicijo </w:t>
      </w:r>
      <w:r w:rsidRPr="007C1A63">
        <w:rPr>
          <w:rFonts w:cs="Tahoma"/>
          <w:b/>
          <w:sz w:val="20"/>
          <w:szCs w:val="20"/>
        </w:rPr>
        <w:t>podizvajalca</w:t>
      </w:r>
      <w:r w:rsidRPr="007C1A63">
        <w:rPr>
          <w:rFonts w:cs="Tahoma"/>
          <w:sz w:val="20"/>
          <w:szCs w:val="20"/>
        </w:rPr>
        <w:t xml:space="preserve">, </w:t>
      </w:r>
      <w:r w:rsidRPr="007C1A63">
        <w:rPr>
          <w:rFonts w:cs="Tahoma"/>
          <w:sz w:val="20"/>
          <w:szCs w:val="20"/>
          <w:u w:val="single"/>
        </w:rPr>
        <w:t xml:space="preserve">zato naj ga ponudnik nominira kot podizvajalca/e </w:t>
      </w:r>
      <w:r w:rsidRPr="007C1A63">
        <w:rPr>
          <w:rFonts w:cs="Tahoma"/>
          <w:b/>
          <w:sz w:val="20"/>
          <w:szCs w:val="20"/>
          <w:u w:val="single"/>
        </w:rPr>
        <w:t>in ne</w:t>
      </w:r>
      <w:r w:rsidRPr="007C1A63">
        <w:rPr>
          <w:rFonts w:cs="Tahoma"/>
          <w:sz w:val="20"/>
          <w:szCs w:val="20"/>
          <w:u w:val="single"/>
        </w:rPr>
        <w:t xml:space="preserve"> kot subjekt/e, katerih zmogljivost uporablja ponudnik v ponudbi</w:t>
      </w:r>
      <w:r w:rsidRPr="007C1A63">
        <w:rPr>
          <w:rFonts w:cs="Tahoma"/>
          <w:sz w:val="20"/>
          <w:szCs w:val="20"/>
        </w:rPr>
        <w:t>.</w:t>
      </w:r>
    </w:p>
    <w:p w14:paraId="070A610D" w14:textId="77777777" w:rsidR="00B45A62" w:rsidRPr="007C1A63" w:rsidRDefault="00B45A62" w:rsidP="000D29B8">
      <w:pPr>
        <w:keepNext/>
        <w:keepLines/>
        <w:ind w:right="-2"/>
        <w:jc w:val="both"/>
        <w:rPr>
          <w:rFonts w:cs="Tahoma"/>
          <w:sz w:val="20"/>
          <w:szCs w:val="20"/>
        </w:rPr>
      </w:pPr>
    </w:p>
    <w:p w14:paraId="3439F1E3" w14:textId="77777777" w:rsidR="000F0388" w:rsidRPr="007C1A63" w:rsidRDefault="000F0388" w:rsidP="000D29B8">
      <w:pPr>
        <w:keepNext/>
        <w:keepLines/>
        <w:ind w:right="-2"/>
        <w:jc w:val="both"/>
        <w:rPr>
          <w:rFonts w:cs="Tahoma"/>
          <w:sz w:val="20"/>
          <w:szCs w:val="20"/>
        </w:rPr>
      </w:pPr>
      <w:r w:rsidRPr="007C1A63">
        <w:rPr>
          <w:rFonts w:cs="Tahoma"/>
          <w:sz w:val="20"/>
          <w:szCs w:val="20"/>
        </w:rPr>
        <w:t xml:space="preserve">V primeru, da bo gospodarski subjekt za izvedbo javnega naročila uporabljal zmogljivost drugih subjektov (ki niso partner/ji v primeru skupne ponudbe ali podizvajalec/ci), mora za vsakega izmed subjektov, na katerega zmogljivosti se sklicuje, priložiti naslednje izpolnjene in podpisane priloge: </w:t>
      </w:r>
    </w:p>
    <w:p w14:paraId="2E0153DA" w14:textId="77777777" w:rsidR="000F0388" w:rsidRPr="007C1A63" w:rsidRDefault="000F0388" w:rsidP="000D29B8">
      <w:pPr>
        <w:keepNext/>
        <w:keepLines/>
        <w:numPr>
          <w:ilvl w:val="0"/>
          <w:numId w:val="24"/>
        </w:numPr>
        <w:jc w:val="both"/>
        <w:rPr>
          <w:rFonts w:cs="Tahoma"/>
          <w:sz w:val="20"/>
          <w:szCs w:val="20"/>
        </w:rPr>
      </w:pPr>
      <w:r w:rsidRPr="007C1A63">
        <w:rPr>
          <w:rFonts w:cs="Tahoma"/>
          <w:sz w:val="20"/>
          <w:szCs w:val="20"/>
        </w:rPr>
        <w:t>predložiti izpolnjeno, podpisano in žigosano Prilogo 3/2 IZJAVA O IZPOLNJEVANJU SPOSOBNOSTI PODIZVAJALCA/DRUGEGA SUBJEKTA,</w:t>
      </w:r>
    </w:p>
    <w:p w14:paraId="03FAA97E" w14:textId="77777777" w:rsidR="000F0388" w:rsidRPr="007C1A63" w:rsidRDefault="000F0388" w:rsidP="000D29B8">
      <w:pPr>
        <w:keepNext/>
        <w:keepLines/>
        <w:numPr>
          <w:ilvl w:val="0"/>
          <w:numId w:val="24"/>
        </w:numPr>
        <w:jc w:val="both"/>
        <w:rPr>
          <w:rFonts w:cs="Tahoma"/>
          <w:sz w:val="20"/>
          <w:szCs w:val="20"/>
        </w:rPr>
      </w:pPr>
      <w:r w:rsidRPr="007C1A63">
        <w:rPr>
          <w:rFonts w:cs="Tahoma"/>
          <w:kern w:val="16"/>
          <w:sz w:val="20"/>
          <w:szCs w:val="20"/>
        </w:rPr>
        <w:t>predložiti izpolnjeno, podpisano in žigosano</w:t>
      </w:r>
      <w:r w:rsidRPr="007C1A63">
        <w:rPr>
          <w:rFonts w:cs="Tahoma"/>
          <w:sz w:val="20"/>
          <w:szCs w:val="20"/>
        </w:rPr>
        <w:t xml:space="preserve"> Prilogo 3/3 IZJAVA FIZIČNE OSEBE,</w:t>
      </w:r>
    </w:p>
    <w:p w14:paraId="4244EB57" w14:textId="77777777" w:rsidR="000F0388" w:rsidRPr="007C1A63" w:rsidRDefault="000F0388" w:rsidP="000D29B8">
      <w:pPr>
        <w:keepNext/>
        <w:keepLines/>
        <w:numPr>
          <w:ilvl w:val="0"/>
          <w:numId w:val="24"/>
        </w:numPr>
        <w:ind w:left="714" w:hanging="357"/>
        <w:jc w:val="both"/>
        <w:rPr>
          <w:rFonts w:cs="Tahoma"/>
          <w:sz w:val="20"/>
          <w:szCs w:val="20"/>
          <w:lang w:eastAsia="en-US"/>
        </w:rPr>
      </w:pPr>
      <w:r w:rsidRPr="007C1A63">
        <w:rPr>
          <w:rFonts w:cs="Tahoma"/>
          <w:kern w:val="16"/>
          <w:sz w:val="22"/>
          <w:szCs w:val="22"/>
          <w:lang w:eastAsia="en-US"/>
        </w:rPr>
        <w:t xml:space="preserve">predložiti izpolnjeno, </w:t>
      </w:r>
      <w:r w:rsidRPr="007C1A63">
        <w:rPr>
          <w:rFonts w:cs="Tahoma"/>
          <w:kern w:val="16"/>
          <w:sz w:val="20"/>
          <w:szCs w:val="20"/>
          <w:lang w:eastAsia="en-US"/>
        </w:rPr>
        <w:t>podpisano in žigosano</w:t>
      </w:r>
      <w:r w:rsidRPr="007C1A63">
        <w:rPr>
          <w:rFonts w:cs="Tahoma"/>
          <w:sz w:val="20"/>
          <w:szCs w:val="20"/>
          <w:lang w:eastAsia="en-US"/>
        </w:rPr>
        <w:t xml:space="preserve"> Prilogo 4/2 UDELEŽBA SUBJEKTA, KATEREGA ZMOGLJIVOST SE UPORABLJA.</w:t>
      </w:r>
    </w:p>
    <w:p w14:paraId="690534A8" w14:textId="77777777" w:rsidR="000F0388" w:rsidRPr="007C1A63" w:rsidRDefault="000F0388" w:rsidP="000D29B8">
      <w:pPr>
        <w:keepNext/>
        <w:keepLines/>
        <w:jc w:val="both"/>
        <w:rPr>
          <w:rFonts w:cs="Tahoma"/>
          <w:sz w:val="20"/>
          <w:szCs w:val="20"/>
        </w:rPr>
      </w:pPr>
    </w:p>
    <w:p w14:paraId="07C1F8E3" w14:textId="77777777" w:rsidR="000F0388" w:rsidRPr="007C1A63" w:rsidRDefault="000F0388" w:rsidP="000D29B8">
      <w:pPr>
        <w:keepNext/>
        <w:keepLines/>
        <w:ind w:right="-2"/>
        <w:jc w:val="both"/>
        <w:rPr>
          <w:rFonts w:cs="Tahoma"/>
          <w:sz w:val="20"/>
          <w:szCs w:val="20"/>
        </w:rPr>
      </w:pPr>
      <w:r w:rsidRPr="007C1A63">
        <w:rPr>
          <w:rFonts w:cs="Tahoma"/>
          <w:sz w:val="20"/>
          <w:szCs w:val="20"/>
        </w:rPr>
        <w:t>Ponudnik, kateremu bo javno naročilo oddano, bo v razmerju do naročnika v celoti odgovarjal za izvedbo prejetega naročila, ne glede na število subjektov, katerih zmogljivost bo ponudnik uporabljal v ponudbi oz. pri izvedbi predmeta javnega naročila.</w:t>
      </w:r>
    </w:p>
    <w:p w14:paraId="3775C680" w14:textId="77777777" w:rsidR="000F0388" w:rsidRPr="007C1A63" w:rsidRDefault="000F0388" w:rsidP="000D29B8">
      <w:pPr>
        <w:keepNext/>
        <w:keepLines/>
        <w:ind w:right="-2"/>
        <w:jc w:val="both"/>
        <w:rPr>
          <w:rFonts w:cs="Tahoma"/>
          <w:sz w:val="20"/>
          <w:szCs w:val="20"/>
        </w:rPr>
      </w:pPr>
    </w:p>
    <w:p w14:paraId="3C4CF285" w14:textId="77777777" w:rsidR="000F0388" w:rsidRPr="007C1A63" w:rsidRDefault="000F0388" w:rsidP="000D29B8">
      <w:pPr>
        <w:keepNext/>
        <w:keepLines/>
        <w:ind w:right="-2"/>
        <w:jc w:val="both"/>
        <w:rPr>
          <w:rFonts w:cs="Tahoma"/>
          <w:sz w:val="20"/>
          <w:szCs w:val="20"/>
        </w:rPr>
      </w:pPr>
      <w:r w:rsidRPr="007C1A63">
        <w:rPr>
          <w:rFonts w:cs="Tahoma"/>
          <w:i/>
          <w:sz w:val="20"/>
          <w:szCs w:val="20"/>
        </w:rPr>
        <w:t>V kolikor ponudnik za izvedbo javnega naročila ne bo uporabil zmogljivosti drugih subjektov, mu ni potrebno upoštevati določil oz. izpolniti/priložiti prilog, ki se nanašajo na subjekt/e, katerih zmogljivost</w:t>
      </w:r>
      <w:r w:rsidRPr="007C1A63">
        <w:rPr>
          <w:rFonts w:cs="Tahoma"/>
          <w:sz w:val="20"/>
          <w:szCs w:val="20"/>
        </w:rPr>
        <w:t xml:space="preserve"> </w:t>
      </w:r>
      <w:r w:rsidRPr="007C1A63">
        <w:rPr>
          <w:rFonts w:cs="Tahoma"/>
          <w:i/>
          <w:sz w:val="20"/>
          <w:szCs w:val="20"/>
        </w:rPr>
        <w:t xml:space="preserve">uporablja ponudnik v ponudbi. </w:t>
      </w:r>
    </w:p>
    <w:p w14:paraId="6F009FDF" w14:textId="77777777" w:rsidR="00256BC5" w:rsidRPr="007C1A63" w:rsidRDefault="00256BC5" w:rsidP="000D29B8">
      <w:pPr>
        <w:keepNext/>
        <w:keepLines/>
        <w:jc w:val="both"/>
        <w:rPr>
          <w:rFonts w:cs="Tahoma"/>
          <w:sz w:val="20"/>
          <w:szCs w:val="20"/>
        </w:rPr>
      </w:pPr>
    </w:p>
    <w:p w14:paraId="060219C3" w14:textId="77777777" w:rsidR="00256BC5" w:rsidRPr="007C1A63" w:rsidRDefault="00256BC5" w:rsidP="000D29B8">
      <w:pPr>
        <w:keepNext/>
        <w:keepLines/>
        <w:numPr>
          <w:ilvl w:val="1"/>
          <w:numId w:val="3"/>
        </w:numPr>
        <w:jc w:val="both"/>
        <w:rPr>
          <w:rFonts w:cs="Tahoma"/>
          <w:b/>
          <w:sz w:val="20"/>
          <w:szCs w:val="20"/>
        </w:rPr>
      </w:pPr>
      <w:r w:rsidRPr="007C1A63">
        <w:rPr>
          <w:rFonts w:cs="Tahoma"/>
          <w:b/>
          <w:sz w:val="20"/>
          <w:szCs w:val="20"/>
        </w:rPr>
        <w:t>Veljavnost ponudbe</w:t>
      </w:r>
    </w:p>
    <w:p w14:paraId="19A3091C" w14:textId="77777777" w:rsidR="00256BC5" w:rsidRPr="007C1A63" w:rsidRDefault="00256BC5" w:rsidP="000D29B8">
      <w:pPr>
        <w:keepNext/>
        <w:keepLines/>
        <w:jc w:val="both"/>
        <w:rPr>
          <w:rFonts w:cs="Tahoma"/>
          <w:sz w:val="20"/>
          <w:szCs w:val="20"/>
        </w:rPr>
      </w:pPr>
    </w:p>
    <w:p w14:paraId="1EA144A6" w14:textId="2C89A9EE" w:rsidR="00256BC5" w:rsidRPr="007C1A63" w:rsidRDefault="00256BC5" w:rsidP="000D29B8">
      <w:pPr>
        <w:keepNext/>
        <w:keepLines/>
        <w:jc w:val="both"/>
        <w:rPr>
          <w:rFonts w:cs="Tahoma"/>
          <w:strike/>
          <w:sz w:val="20"/>
          <w:szCs w:val="20"/>
        </w:rPr>
      </w:pPr>
      <w:r w:rsidRPr="007C1A63">
        <w:rPr>
          <w:rFonts w:cs="Tahoma"/>
          <w:sz w:val="20"/>
          <w:szCs w:val="20"/>
        </w:rPr>
        <w:t>Ponudba mora biti ve</w:t>
      </w:r>
      <w:r w:rsidR="0070727B" w:rsidRPr="007C1A63">
        <w:rPr>
          <w:rFonts w:cs="Tahoma"/>
          <w:sz w:val="20"/>
          <w:szCs w:val="20"/>
        </w:rPr>
        <w:t xml:space="preserve">ljavna </w:t>
      </w:r>
      <w:r w:rsidR="00DD5A1F" w:rsidRPr="007C1A63">
        <w:rPr>
          <w:rFonts w:cs="Tahoma"/>
          <w:sz w:val="20"/>
          <w:szCs w:val="20"/>
        </w:rPr>
        <w:t xml:space="preserve">najmanj </w:t>
      </w:r>
      <w:r w:rsidR="001151D2" w:rsidRPr="007C1A63">
        <w:rPr>
          <w:rFonts w:cs="Tahoma"/>
          <w:sz w:val="20"/>
          <w:szCs w:val="20"/>
        </w:rPr>
        <w:t>90 dni, šteto od roka za predložitev ponudb.</w:t>
      </w:r>
    </w:p>
    <w:p w14:paraId="2BD3671A" w14:textId="77777777" w:rsidR="00256BC5" w:rsidRPr="007C1A63" w:rsidRDefault="00256BC5" w:rsidP="000D29B8">
      <w:pPr>
        <w:keepNext/>
        <w:keepLines/>
        <w:jc w:val="both"/>
        <w:rPr>
          <w:rFonts w:cs="Tahoma"/>
          <w:strike/>
          <w:sz w:val="20"/>
          <w:szCs w:val="20"/>
        </w:rPr>
      </w:pPr>
    </w:p>
    <w:p w14:paraId="68271F45" w14:textId="77777777" w:rsidR="00256BC5" w:rsidRPr="007C1A63" w:rsidRDefault="00B45A62" w:rsidP="000D29B8">
      <w:pPr>
        <w:keepNext/>
        <w:keepLines/>
        <w:numPr>
          <w:ilvl w:val="1"/>
          <w:numId w:val="3"/>
        </w:numPr>
        <w:jc w:val="both"/>
        <w:rPr>
          <w:rFonts w:cs="Tahoma"/>
          <w:b/>
          <w:sz w:val="20"/>
          <w:szCs w:val="20"/>
        </w:rPr>
      </w:pPr>
      <w:r w:rsidRPr="007C1A63">
        <w:rPr>
          <w:rFonts w:cs="Tahoma"/>
          <w:b/>
          <w:sz w:val="20"/>
          <w:szCs w:val="20"/>
        </w:rPr>
        <w:t>Rok za predložitev ponudb</w:t>
      </w:r>
    </w:p>
    <w:p w14:paraId="408E3827" w14:textId="2B0D1459" w:rsidR="004C5197" w:rsidRPr="007C1A63" w:rsidRDefault="004C5197" w:rsidP="000D29B8">
      <w:pPr>
        <w:keepNext/>
        <w:keepLines/>
        <w:tabs>
          <w:tab w:val="left" w:pos="142"/>
        </w:tabs>
        <w:jc w:val="both"/>
        <w:rPr>
          <w:rFonts w:cs="Tahoma"/>
          <w:sz w:val="20"/>
          <w:szCs w:val="20"/>
        </w:rPr>
      </w:pPr>
    </w:p>
    <w:p w14:paraId="1FD23EDA" w14:textId="77777777" w:rsidR="004C5197" w:rsidRPr="007C1A63" w:rsidRDefault="004C5197" w:rsidP="000D29B8">
      <w:pPr>
        <w:keepNext/>
        <w:keepLines/>
        <w:tabs>
          <w:tab w:val="left" w:pos="142"/>
        </w:tabs>
        <w:jc w:val="both"/>
        <w:rPr>
          <w:rFonts w:cs="Tahoma"/>
          <w:sz w:val="20"/>
          <w:szCs w:val="20"/>
        </w:rPr>
      </w:pPr>
      <w:r w:rsidRPr="007C1A63">
        <w:rPr>
          <w:rFonts w:cs="Tahoma"/>
          <w:sz w:val="20"/>
          <w:szCs w:val="20"/>
          <w:lang w:val="x-none"/>
        </w:rPr>
        <w:t>Ponudnik mora ponudb</w:t>
      </w:r>
      <w:r w:rsidRPr="007C1A63">
        <w:rPr>
          <w:rFonts w:cs="Tahoma"/>
          <w:sz w:val="20"/>
          <w:szCs w:val="20"/>
        </w:rPr>
        <w:t>o</w:t>
      </w:r>
      <w:r w:rsidRPr="007C1A63">
        <w:rPr>
          <w:rFonts w:cs="Tahoma"/>
          <w:sz w:val="20"/>
          <w:szCs w:val="20"/>
          <w:lang w:val="x-none"/>
        </w:rPr>
        <w:t xml:space="preserve"> predložiti </w:t>
      </w:r>
      <w:r w:rsidRPr="007C1A63">
        <w:rPr>
          <w:rFonts w:cs="Tahoma"/>
          <w:sz w:val="20"/>
          <w:szCs w:val="20"/>
        </w:rPr>
        <w:t xml:space="preserve">elektronsko, </w:t>
      </w:r>
      <w:r w:rsidRPr="007C1A63">
        <w:rPr>
          <w:rFonts w:cs="Tahoma"/>
          <w:sz w:val="20"/>
          <w:szCs w:val="20"/>
          <w:lang w:val="x-none"/>
        </w:rPr>
        <w:t xml:space="preserve">v </w:t>
      </w:r>
      <w:r w:rsidRPr="007C1A63">
        <w:rPr>
          <w:rFonts w:cs="Tahoma"/>
          <w:b/>
          <w:sz w:val="20"/>
          <w:szCs w:val="20"/>
          <w:lang w:val="x-none"/>
        </w:rPr>
        <w:t>informacijsk</w:t>
      </w:r>
      <w:r w:rsidRPr="007C1A63">
        <w:rPr>
          <w:rFonts w:cs="Tahoma"/>
          <w:b/>
          <w:sz w:val="20"/>
          <w:szCs w:val="20"/>
        </w:rPr>
        <w:t>em</w:t>
      </w:r>
      <w:r w:rsidRPr="007C1A63">
        <w:rPr>
          <w:rFonts w:cs="Tahoma"/>
          <w:b/>
          <w:sz w:val="20"/>
          <w:szCs w:val="20"/>
          <w:lang w:val="x-none"/>
        </w:rPr>
        <w:t xml:space="preserve"> sistem</w:t>
      </w:r>
      <w:r w:rsidRPr="007C1A63">
        <w:rPr>
          <w:rFonts w:cs="Tahoma"/>
          <w:b/>
          <w:sz w:val="20"/>
          <w:szCs w:val="20"/>
        </w:rPr>
        <w:t>u</w:t>
      </w:r>
      <w:r w:rsidRPr="007C1A63">
        <w:rPr>
          <w:rFonts w:cs="Tahoma"/>
          <w:b/>
          <w:sz w:val="20"/>
          <w:szCs w:val="20"/>
          <w:lang w:val="x-none"/>
        </w:rPr>
        <w:t xml:space="preserve"> e-JN</w:t>
      </w:r>
      <w:r w:rsidRPr="007C1A63">
        <w:rPr>
          <w:rFonts w:cs="Tahoma"/>
          <w:sz w:val="20"/>
          <w:szCs w:val="20"/>
        </w:rPr>
        <w:t>,</w:t>
      </w:r>
      <w:r w:rsidRPr="007C1A63">
        <w:rPr>
          <w:rFonts w:cs="Tahoma"/>
          <w:sz w:val="20"/>
          <w:szCs w:val="20"/>
          <w:lang w:val="x-none"/>
        </w:rPr>
        <w:t xml:space="preserve"> na spletnem naslovu </w:t>
      </w:r>
      <w:hyperlink r:id="rId8" w:history="1">
        <w:r w:rsidRPr="007C1A63">
          <w:rPr>
            <w:rFonts w:cs="Tahoma"/>
            <w:sz w:val="20"/>
            <w:szCs w:val="20"/>
            <w:u w:val="single"/>
            <w:lang w:val="x-none"/>
          </w:rPr>
          <w:t>https://ejn.gov.si/eJN2</w:t>
        </w:r>
      </w:hyperlink>
      <w:r w:rsidRPr="007C1A63">
        <w:rPr>
          <w:rFonts w:cs="Tahoma"/>
          <w:sz w:val="20"/>
          <w:szCs w:val="20"/>
        </w:rPr>
        <w:t xml:space="preserve">, v skladu </w:t>
      </w:r>
      <w:r w:rsidRPr="007C1A63">
        <w:rPr>
          <w:rFonts w:cs="Tahoma"/>
          <w:sz w:val="20"/>
          <w:szCs w:val="20"/>
          <w:u w:val="single"/>
        </w:rPr>
        <w:t xml:space="preserve">s </w:t>
      </w:r>
      <w:r w:rsidRPr="007C1A63">
        <w:rPr>
          <w:rFonts w:cs="Tahoma"/>
          <w:b/>
          <w:sz w:val="20"/>
          <w:szCs w:val="20"/>
          <w:u w:val="single"/>
        </w:rPr>
        <w:t>poglavjem 5</w:t>
      </w:r>
      <w:r w:rsidRPr="007C1A63">
        <w:rPr>
          <w:rFonts w:cs="Tahoma"/>
          <w:sz w:val="20"/>
          <w:szCs w:val="20"/>
          <w:u w:val="single"/>
        </w:rPr>
        <w:t xml:space="preserve"> te razpisne dokumentacije</w:t>
      </w:r>
      <w:r w:rsidRPr="007C1A63">
        <w:rPr>
          <w:rFonts w:cs="Tahoma"/>
          <w:sz w:val="20"/>
          <w:szCs w:val="20"/>
        </w:rPr>
        <w:t>, v katerem je opredeljen tudi rok za predložitev elektronske ponudbe. Ponudnik nosi vse stroške za pripravo in predložitev ponudbe.</w:t>
      </w:r>
    </w:p>
    <w:p w14:paraId="5FC1EFFC" w14:textId="77777777" w:rsidR="004C5197" w:rsidRPr="007C1A63" w:rsidRDefault="004C5197" w:rsidP="000D29B8">
      <w:pPr>
        <w:keepNext/>
        <w:keepLines/>
        <w:tabs>
          <w:tab w:val="left" w:pos="142"/>
        </w:tabs>
        <w:jc w:val="both"/>
        <w:rPr>
          <w:rFonts w:cs="Tahoma"/>
          <w:sz w:val="20"/>
          <w:szCs w:val="20"/>
        </w:rPr>
      </w:pPr>
    </w:p>
    <w:p w14:paraId="2E2078A1" w14:textId="77777777" w:rsidR="004C5197" w:rsidRPr="007C1A63" w:rsidRDefault="004C5197" w:rsidP="000D29B8">
      <w:pPr>
        <w:keepNext/>
        <w:keepLines/>
        <w:jc w:val="both"/>
        <w:rPr>
          <w:rFonts w:cs="Tahoma"/>
          <w:sz w:val="20"/>
          <w:szCs w:val="20"/>
        </w:rPr>
      </w:pPr>
      <w:r w:rsidRPr="007C1A63">
        <w:rPr>
          <w:rFonts w:cs="Tahoma"/>
          <w:sz w:val="20"/>
          <w:szCs w:val="20"/>
        </w:rPr>
        <w:lastRenderedPageBreak/>
        <w:t xml:space="preserve">Javno odpiranje ponudb v informacijskem sistemu e-JN, na spletnem naslovu </w:t>
      </w:r>
      <w:hyperlink r:id="rId9" w:history="1">
        <w:r w:rsidRPr="007C1A63">
          <w:rPr>
            <w:rFonts w:cs="Tahoma"/>
            <w:color w:val="0000FF"/>
            <w:sz w:val="20"/>
            <w:szCs w:val="20"/>
            <w:u w:val="single"/>
          </w:rPr>
          <w:t>https://ejn.gov.si/eJN2</w:t>
        </w:r>
      </w:hyperlink>
      <w:r w:rsidRPr="007C1A63">
        <w:rPr>
          <w:rFonts w:cs="Tahoma"/>
          <w:color w:val="0000FF"/>
          <w:sz w:val="20"/>
          <w:szCs w:val="20"/>
          <w:u w:val="single"/>
        </w:rPr>
        <w:t xml:space="preserve">, </w:t>
      </w:r>
      <w:r w:rsidRPr="007C1A63">
        <w:rPr>
          <w:rFonts w:cs="Tahoma"/>
          <w:sz w:val="20"/>
          <w:szCs w:val="20"/>
        </w:rPr>
        <w:t xml:space="preserve">poteka avtomatično na način, da informacijski sistem e-JN samodejno, dve uri po poteku roka za predložitev elektronskih ponudb, prikaže podatke o ponudniku, o variantah, če so bile zahtevane oziroma dovoljene, ter omogoči dostop do </w:t>
      </w:r>
      <w:proofErr w:type="spellStart"/>
      <w:r w:rsidRPr="007C1A63">
        <w:rPr>
          <w:rFonts w:cs="Tahoma"/>
          <w:sz w:val="20"/>
          <w:szCs w:val="20"/>
        </w:rPr>
        <w:t>pdf</w:t>
      </w:r>
      <w:proofErr w:type="spellEnd"/>
      <w:r w:rsidRPr="007C1A63">
        <w:rPr>
          <w:rFonts w:cs="Tahoma"/>
          <w:sz w:val="20"/>
          <w:szCs w:val="20"/>
        </w:rPr>
        <w:t>. dokumenta, ki ga ponudnik naloži v sistem e-JN v del »</w:t>
      </w:r>
      <w:r w:rsidRPr="007C1A63">
        <w:rPr>
          <w:rFonts w:cs="Tahoma"/>
          <w:b/>
          <w:sz w:val="20"/>
          <w:szCs w:val="20"/>
        </w:rPr>
        <w:t>Predračun</w:t>
      </w:r>
      <w:r w:rsidRPr="007C1A63">
        <w:rPr>
          <w:rFonts w:cs="Tahoma"/>
          <w:sz w:val="20"/>
          <w:szCs w:val="20"/>
        </w:rPr>
        <w:t xml:space="preserve">«. Ponudniki, ki so oddali ponudbe, imajo te podatke v informacijskem sistemu e-JN na razpolago v razdelku »Zapisnik o odpiranju ponudb«. </w:t>
      </w:r>
    </w:p>
    <w:p w14:paraId="59530938" w14:textId="77777777" w:rsidR="00256BC5" w:rsidRPr="007C1A63" w:rsidRDefault="00256BC5" w:rsidP="000D29B8">
      <w:pPr>
        <w:keepNext/>
        <w:keepLines/>
        <w:ind w:right="56"/>
        <w:jc w:val="both"/>
        <w:rPr>
          <w:rFonts w:cs="Tahoma"/>
          <w:sz w:val="20"/>
          <w:szCs w:val="20"/>
        </w:rPr>
      </w:pPr>
    </w:p>
    <w:p w14:paraId="6195880D" w14:textId="77777777" w:rsidR="00256BC5" w:rsidRPr="007C1A63" w:rsidRDefault="00256BC5" w:rsidP="000D29B8">
      <w:pPr>
        <w:keepNext/>
        <w:keepLines/>
        <w:numPr>
          <w:ilvl w:val="1"/>
          <w:numId w:val="3"/>
        </w:numPr>
        <w:jc w:val="both"/>
        <w:rPr>
          <w:rFonts w:cs="Tahoma"/>
          <w:b/>
          <w:sz w:val="20"/>
          <w:szCs w:val="20"/>
        </w:rPr>
      </w:pPr>
      <w:r w:rsidRPr="007C1A63">
        <w:rPr>
          <w:rFonts w:cs="Tahoma"/>
          <w:b/>
          <w:sz w:val="20"/>
          <w:szCs w:val="20"/>
        </w:rPr>
        <w:t xml:space="preserve">Pregled in ocenjevanje ponudb </w:t>
      </w:r>
    </w:p>
    <w:p w14:paraId="40914B57" w14:textId="77777777" w:rsidR="00256BC5" w:rsidRPr="007C1A63" w:rsidRDefault="00256BC5" w:rsidP="000D29B8">
      <w:pPr>
        <w:keepNext/>
        <w:keepLines/>
        <w:jc w:val="both"/>
        <w:rPr>
          <w:rFonts w:cs="Tahoma"/>
          <w:sz w:val="20"/>
          <w:szCs w:val="20"/>
        </w:rPr>
      </w:pPr>
    </w:p>
    <w:p w14:paraId="210422AC" w14:textId="77777777" w:rsidR="00256BC5" w:rsidRPr="007C1A63" w:rsidRDefault="00256BC5" w:rsidP="000D29B8">
      <w:pPr>
        <w:keepNext/>
        <w:keepLines/>
        <w:jc w:val="both"/>
        <w:rPr>
          <w:rFonts w:cs="Tahoma"/>
          <w:sz w:val="20"/>
          <w:szCs w:val="20"/>
        </w:rPr>
      </w:pPr>
      <w:r w:rsidRPr="007C1A63">
        <w:rPr>
          <w:rFonts w:cs="Tahoma"/>
          <w:sz w:val="20"/>
          <w:szCs w:val="20"/>
        </w:rPr>
        <w:t xml:space="preserve">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 in upoštevanju določil 47. člena ZJN-3. </w:t>
      </w:r>
    </w:p>
    <w:p w14:paraId="7C05E86F" w14:textId="281F0F55" w:rsidR="0094455C" w:rsidRPr="007C1A63" w:rsidRDefault="0094455C" w:rsidP="000D29B8">
      <w:pPr>
        <w:keepNext/>
        <w:keepLines/>
        <w:jc w:val="both"/>
        <w:rPr>
          <w:rFonts w:cs="Tahoma"/>
          <w:sz w:val="20"/>
          <w:szCs w:val="20"/>
        </w:rPr>
      </w:pPr>
    </w:p>
    <w:p w14:paraId="6FB50595" w14:textId="77777777" w:rsidR="00256BC5" w:rsidRPr="007C1A63" w:rsidRDefault="00256BC5" w:rsidP="000D29B8">
      <w:pPr>
        <w:keepNext/>
        <w:keepLines/>
        <w:numPr>
          <w:ilvl w:val="1"/>
          <w:numId w:val="3"/>
        </w:numPr>
        <w:jc w:val="both"/>
        <w:rPr>
          <w:rFonts w:cs="Tahoma"/>
          <w:b/>
          <w:sz w:val="20"/>
          <w:szCs w:val="20"/>
        </w:rPr>
      </w:pPr>
      <w:r w:rsidRPr="007C1A63">
        <w:rPr>
          <w:rFonts w:cs="Tahoma"/>
          <w:b/>
          <w:sz w:val="20"/>
          <w:szCs w:val="20"/>
        </w:rPr>
        <w:t xml:space="preserve">Sprejem odločitve o oddaji javnega naročila, </w:t>
      </w:r>
      <w:r w:rsidR="007A3404" w:rsidRPr="007C1A63">
        <w:rPr>
          <w:rFonts w:cs="Tahoma"/>
          <w:b/>
          <w:sz w:val="20"/>
          <w:szCs w:val="20"/>
        </w:rPr>
        <w:t>obveščanje ter sklenitev okvirnega sporazuma</w:t>
      </w:r>
    </w:p>
    <w:p w14:paraId="0EA40950" w14:textId="77777777" w:rsidR="00256BC5" w:rsidRPr="007C1A63" w:rsidRDefault="00256BC5" w:rsidP="000D29B8">
      <w:pPr>
        <w:keepNext/>
        <w:keepLines/>
        <w:ind w:right="56"/>
        <w:jc w:val="both"/>
        <w:rPr>
          <w:rFonts w:cs="Tahoma"/>
          <w:sz w:val="20"/>
          <w:szCs w:val="18"/>
        </w:rPr>
      </w:pPr>
    </w:p>
    <w:p w14:paraId="4605EFFE" w14:textId="77777777" w:rsidR="00256BC5" w:rsidRPr="007C1A63" w:rsidRDefault="00256BC5" w:rsidP="000D29B8">
      <w:pPr>
        <w:keepNext/>
        <w:keepLines/>
        <w:ind w:right="56"/>
        <w:jc w:val="both"/>
        <w:rPr>
          <w:rFonts w:cs="Tahoma"/>
          <w:sz w:val="20"/>
          <w:szCs w:val="20"/>
        </w:rPr>
      </w:pPr>
      <w:r w:rsidRPr="007C1A63">
        <w:rPr>
          <w:rFonts w:cs="Tahoma"/>
          <w:sz w:val="20"/>
          <w:szCs w:val="20"/>
        </w:rPr>
        <w:t>Naročnik bo v  roku petih dni po končanem preverjanju in ocenjevanju ponudb v skladu z določili 89. člena ZJN-3 in ob upoštevanju določil 47. in 90. člena ZJN-3, obvestil vse ponudnike o sprejeti odločitvi v zvezi z oddajo javnega naročila. Naročnik bo o vseh odločitvah obvestil ponudnike na način, da podpisano odločitev o oddaji javnega naročila objavil na portalu javnih naročil. Odločitev o oddaji naročila se šteje za vročeno z dnem objave na portalu javnih naročil.</w:t>
      </w:r>
    </w:p>
    <w:p w14:paraId="6CD4CA5F" w14:textId="77777777" w:rsidR="00256BC5" w:rsidRPr="007C1A63" w:rsidRDefault="00256BC5" w:rsidP="000D29B8">
      <w:pPr>
        <w:keepNext/>
        <w:keepLines/>
        <w:jc w:val="both"/>
        <w:rPr>
          <w:rFonts w:cs="Tahoma"/>
          <w:sz w:val="20"/>
          <w:szCs w:val="20"/>
        </w:rPr>
      </w:pPr>
    </w:p>
    <w:p w14:paraId="3A649C51" w14:textId="77777777" w:rsidR="00931B78" w:rsidRPr="007C1A63" w:rsidRDefault="00931B78" w:rsidP="000D29B8">
      <w:pPr>
        <w:keepNext/>
        <w:keepLines/>
        <w:ind w:right="56"/>
        <w:jc w:val="both"/>
        <w:rPr>
          <w:rFonts w:cs="Tahoma"/>
          <w:sz w:val="20"/>
          <w:szCs w:val="20"/>
        </w:rPr>
      </w:pPr>
      <w:r w:rsidRPr="007C1A63">
        <w:rPr>
          <w:rFonts w:cs="Tahoma"/>
          <w:sz w:val="20"/>
          <w:szCs w:val="20"/>
        </w:rPr>
        <w:t>Ponudnik ima možnost prejeti obvestilo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14:paraId="40CDA85E" w14:textId="77777777" w:rsidR="00931B78" w:rsidRPr="007C1A63" w:rsidRDefault="00931B78" w:rsidP="000D29B8">
      <w:pPr>
        <w:keepNext/>
        <w:keepLines/>
        <w:jc w:val="both"/>
        <w:rPr>
          <w:rFonts w:cs="Tahoma"/>
          <w:sz w:val="20"/>
          <w:szCs w:val="20"/>
        </w:rPr>
      </w:pPr>
    </w:p>
    <w:p w14:paraId="2CC0E8EE" w14:textId="77777777" w:rsidR="00931B78" w:rsidRPr="007C1A63" w:rsidRDefault="00931B78" w:rsidP="000D29B8">
      <w:pPr>
        <w:keepNext/>
        <w:keepLines/>
        <w:spacing w:after="120"/>
        <w:jc w:val="both"/>
        <w:rPr>
          <w:rFonts w:cs="Tahoma"/>
          <w:sz w:val="20"/>
          <w:szCs w:val="20"/>
        </w:rPr>
      </w:pPr>
      <w:r w:rsidRPr="007C1A63">
        <w:rPr>
          <w:rFonts w:cs="Tahoma"/>
          <w:sz w:val="20"/>
          <w:szCs w:val="20"/>
        </w:rPr>
        <w:t>Naročnik lahko, v skladu z določili 90. člena ZJN-3:</w:t>
      </w:r>
    </w:p>
    <w:p w14:paraId="7FB4B093" w14:textId="77777777" w:rsidR="00931B78" w:rsidRPr="007C1A63" w:rsidRDefault="00931B78" w:rsidP="000D29B8">
      <w:pPr>
        <w:keepNext/>
        <w:keepLines/>
        <w:numPr>
          <w:ilvl w:val="0"/>
          <w:numId w:val="6"/>
        </w:numPr>
        <w:jc w:val="both"/>
        <w:rPr>
          <w:rFonts w:cs="Tahoma"/>
          <w:sz w:val="20"/>
          <w:szCs w:val="20"/>
        </w:rPr>
      </w:pPr>
      <w:r w:rsidRPr="007C1A63">
        <w:rPr>
          <w:rFonts w:cs="Tahoma"/>
          <w:sz w:val="20"/>
          <w:szCs w:val="20"/>
        </w:rPr>
        <w:t>do roka za oddajo ponudb kadar koli ustavi postopek oddaje javnega naročila,</w:t>
      </w:r>
    </w:p>
    <w:p w14:paraId="51E6E77F" w14:textId="77777777" w:rsidR="00931B78" w:rsidRPr="007C1A63" w:rsidRDefault="00931B78" w:rsidP="000D29B8">
      <w:pPr>
        <w:keepNext/>
        <w:keepLines/>
        <w:numPr>
          <w:ilvl w:val="0"/>
          <w:numId w:val="6"/>
        </w:numPr>
        <w:jc w:val="both"/>
        <w:rPr>
          <w:rFonts w:cs="Tahoma"/>
          <w:sz w:val="20"/>
          <w:szCs w:val="20"/>
        </w:rPr>
      </w:pPr>
      <w:r w:rsidRPr="007C1A63">
        <w:rPr>
          <w:rFonts w:cs="Tahoma"/>
          <w:sz w:val="20"/>
          <w:szCs w:val="20"/>
        </w:rPr>
        <w:t>na vseh stopnjah postopka oddaje javnega naročila, po izteku roka za odpiranje ponudb, zavrne vse ponudbe,</w:t>
      </w:r>
    </w:p>
    <w:p w14:paraId="224BC2CA" w14:textId="77777777" w:rsidR="00931B78" w:rsidRPr="007C1A63" w:rsidRDefault="00931B78" w:rsidP="000D29B8">
      <w:pPr>
        <w:keepNext/>
        <w:keepLines/>
        <w:numPr>
          <w:ilvl w:val="0"/>
          <w:numId w:val="6"/>
        </w:numPr>
        <w:jc w:val="both"/>
        <w:rPr>
          <w:rFonts w:cs="Tahoma"/>
          <w:sz w:val="20"/>
          <w:szCs w:val="20"/>
        </w:rPr>
      </w:pPr>
      <w:r w:rsidRPr="007C1A63">
        <w:rPr>
          <w:rFonts w:cs="Tahoma"/>
          <w:sz w:val="20"/>
          <w:szCs w:val="20"/>
        </w:rPr>
        <w:t>po pravnomočnosti odločitve o oddaji javnega naročila do datuma sklenitve okvirnega sporazuma o izvedbi javnega naročila, odstopi od izvedbe javnega naročila.</w:t>
      </w:r>
    </w:p>
    <w:p w14:paraId="4F7C7614" w14:textId="77777777" w:rsidR="00931B78" w:rsidRPr="007C1A63" w:rsidRDefault="00931B78" w:rsidP="000D29B8">
      <w:pPr>
        <w:keepNext/>
        <w:keepLines/>
        <w:jc w:val="both"/>
        <w:rPr>
          <w:rFonts w:cs="Tahoma"/>
          <w:sz w:val="20"/>
          <w:szCs w:val="20"/>
        </w:rPr>
      </w:pPr>
    </w:p>
    <w:p w14:paraId="74CACE08" w14:textId="77777777" w:rsidR="00931B78" w:rsidRPr="007C1A63" w:rsidRDefault="00931B78" w:rsidP="000D29B8">
      <w:pPr>
        <w:keepNext/>
        <w:keepLines/>
        <w:jc w:val="both"/>
        <w:rPr>
          <w:rFonts w:cs="Tahoma"/>
          <w:sz w:val="20"/>
          <w:szCs w:val="20"/>
        </w:rPr>
      </w:pPr>
      <w:r w:rsidRPr="007C1A63">
        <w:rPr>
          <w:rFonts w:cs="Tahoma"/>
          <w:sz w:val="20"/>
          <w:szCs w:val="20"/>
        </w:rPr>
        <w:t xml:space="preserve">V zgoraj navedenih primerih, ponudnik ni upravičen od naročnika zahtevati nikakršne odškodnine. </w:t>
      </w:r>
    </w:p>
    <w:p w14:paraId="35046F1D" w14:textId="77777777" w:rsidR="004C5197" w:rsidRPr="007C1A63" w:rsidRDefault="004C5197" w:rsidP="000D29B8">
      <w:pPr>
        <w:keepNext/>
        <w:keepLines/>
        <w:jc w:val="both"/>
        <w:rPr>
          <w:rFonts w:cs="Tahoma"/>
          <w:sz w:val="20"/>
          <w:szCs w:val="20"/>
        </w:rPr>
      </w:pPr>
    </w:p>
    <w:p w14:paraId="267CD29E" w14:textId="45003BD7" w:rsidR="00256BC5" w:rsidRPr="007C1A63" w:rsidRDefault="00256BC5" w:rsidP="000D29B8">
      <w:pPr>
        <w:keepNext/>
        <w:keepLines/>
        <w:jc w:val="both"/>
        <w:rPr>
          <w:sz w:val="20"/>
          <w:szCs w:val="20"/>
        </w:rPr>
      </w:pPr>
      <w:r w:rsidRPr="007C1A63">
        <w:rPr>
          <w:rFonts w:cs="Tahoma"/>
          <w:sz w:val="20"/>
          <w:szCs w:val="20"/>
        </w:rPr>
        <w:t xml:space="preserve">Naročnik bo sklenil </w:t>
      </w:r>
      <w:r w:rsidR="00D85714" w:rsidRPr="007C1A63">
        <w:rPr>
          <w:rFonts w:cs="Tahoma"/>
          <w:sz w:val="20"/>
          <w:szCs w:val="20"/>
        </w:rPr>
        <w:t>okvirni sporazum</w:t>
      </w:r>
      <w:r w:rsidRPr="007C1A63">
        <w:rPr>
          <w:rFonts w:cs="Tahoma"/>
          <w:sz w:val="20"/>
          <w:szCs w:val="20"/>
        </w:rPr>
        <w:t xml:space="preserve"> z izbranim ponudnikom najpozneje v 48 dneh od pravnomočnosti odločitve o oddaji javnega naročila, razen če ZJN-3 ali drug zakon ne določa drugače. </w:t>
      </w:r>
      <w:r w:rsidRPr="007C1A63">
        <w:rPr>
          <w:sz w:val="20"/>
          <w:szCs w:val="20"/>
        </w:rPr>
        <w:t>Izbrani ponudnik bo pozvan k podpisu</w:t>
      </w:r>
      <w:r w:rsidR="00D85714" w:rsidRPr="007C1A63">
        <w:rPr>
          <w:sz w:val="20"/>
          <w:szCs w:val="20"/>
        </w:rPr>
        <w:t xml:space="preserve"> okvirnega sporazuma</w:t>
      </w:r>
      <w:r w:rsidRPr="007C1A63">
        <w:rPr>
          <w:sz w:val="20"/>
          <w:szCs w:val="20"/>
        </w:rPr>
        <w:t xml:space="preserve"> pisno.</w:t>
      </w:r>
    </w:p>
    <w:p w14:paraId="164F3A18" w14:textId="77777777" w:rsidR="00681AA0" w:rsidRPr="007C1A63" w:rsidRDefault="00681AA0" w:rsidP="000D29B8">
      <w:pPr>
        <w:keepNext/>
        <w:keepLines/>
        <w:ind w:right="56"/>
        <w:jc w:val="both"/>
        <w:rPr>
          <w:rFonts w:cs="Tahoma"/>
          <w:sz w:val="16"/>
          <w:szCs w:val="20"/>
        </w:rPr>
      </w:pPr>
    </w:p>
    <w:p w14:paraId="7874628A" w14:textId="77777777" w:rsidR="00256BC5" w:rsidRPr="007C1A63" w:rsidRDefault="00256BC5" w:rsidP="000D29B8">
      <w:pPr>
        <w:keepNext/>
        <w:keepLines/>
        <w:numPr>
          <w:ilvl w:val="1"/>
          <w:numId w:val="3"/>
        </w:numPr>
        <w:jc w:val="both"/>
        <w:rPr>
          <w:rFonts w:cs="Tahoma"/>
          <w:b/>
          <w:sz w:val="20"/>
          <w:szCs w:val="20"/>
        </w:rPr>
      </w:pPr>
      <w:r w:rsidRPr="007C1A63">
        <w:rPr>
          <w:rFonts w:cs="Tahoma"/>
          <w:b/>
          <w:sz w:val="20"/>
          <w:szCs w:val="20"/>
        </w:rPr>
        <w:t>Pravno varstvo</w:t>
      </w:r>
    </w:p>
    <w:p w14:paraId="23F52E56" w14:textId="77777777" w:rsidR="00256BC5" w:rsidRPr="007C1A63" w:rsidRDefault="00256BC5" w:rsidP="000D29B8">
      <w:pPr>
        <w:keepNext/>
        <w:keepLines/>
        <w:jc w:val="both"/>
        <w:rPr>
          <w:rFonts w:cs="Tahoma"/>
          <w:sz w:val="20"/>
          <w:szCs w:val="20"/>
        </w:rPr>
      </w:pPr>
    </w:p>
    <w:p w14:paraId="0FFF69CB" w14:textId="77777777" w:rsidR="004616AC" w:rsidRPr="007C1A63" w:rsidRDefault="004616AC" w:rsidP="000D29B8">
      <w:pPr>
        <w:keepNext/>
        <w:keepLines/>
        <w:autoSpaceDE w:val="0"/>
        <w:autoSpaceDN w:val="0"/>
        <w:adjustRightInd w:val="0"/>
        <w:jc w:val="both"/>
        <w:rPr>
          <w:rFonts w:cs="Tahoma"/>
          <w:sz w:val="20"/>
          <w:szCs w:val="20"/>
        </w:rPr>
      </w:pPr>
      <w:r w:rsidRPr="007C1A63">
        <w:rPr>
          <w:rFonts w:cs="Tahoma"/>
          <w:sz w:val="20"/>
          <w:szCs w:val="20"/>
        </w:rPr>
        <w:t>Ponudnikom je zagotovljeno pravno varstvo skladno z določbami Zakona o pravnem varstvu v postopkih javnega naročanja (Ur. l. RS, št. 43/11, 60/11-ZTP-D, 63/13, 90/14-ZDU-1 in 60/17; v nadaljevanju: ZPVPJN).</w:t>
      </w:r>
    </w:p>
    <w:p w14:paraId="548A4E56" w14:textId="77777777" w:rsidR="004616AC" w:rsidRPr="007C1A63" w:rsidRDefault="004616AC" w:rsidP="000D29B8">
      <w:pPr>
        <w:keepNext/>
        <w:keepLines/>
        <w:autoSpaceDE w:val="0"/>
        <w:autoSpaceDN w:val="0"/>
        <w:adjustRightInd w:val="0"/>
        <w:jc w:val="both"/>
        <w:rPr>
          <w:rFonts w:cs="Tahoma"/>
          <w:sz w:val="20"/>
          <w:szCs w:val="20"/>
        </w:rPr>
      </w:pPr>
    </w:p>
    <w:p w14:paraId="58EC1EEB" w14:textId="77777777" w:rsidR="004616AC" w:rsidRPr="007C1A63" w:rsidRDefault="004616AC" w:rsidP="000D29B8">
      <w:pPr>
        <w:keepNext/>
        <w:keepLines/>
        <w:tabs>
          <w:tab w:val="left" w:pos="1155"/>
        </w:tabs>
        <w:autoSpaceDE w:val="0"/>
        <w:autoSpaceDN w:val="0"/>
        <w:adjustRightInd w:val="0"/>
        <w:jc w:val="both"/>
        <w:rPr>
          <w:rFonts w:cs="Tahoma"/>
          <w:sz w:val="20"/>
          <w:szCs w:val="20"/>
        </w:rPr>
      </w:pPr>
      <w:r w:rsidRPr="007C1A63">
        <w:rPr>
          <w:rFonts w:cs="Tahoma"/>
          <w:sz w:val="20"/>
          <w:szCs w:val="20"/>
        </w:rPr>
        <w:t>Na podlagi ZPVPJN se lahko zahtevek za revizijo vloži v vseh stopnjah postopka oddaje javnega naročila in zoper vsako ravnanje naročnika, razen če zakon, ki ureja oddajo javnih naročil ali ZPVPJN ne določa drugače.</w:t>
      </w:r>
    </w:p>
    <w:p w14:paraId="756B09DD" w14:textId="77777777" w:rsidR="004616AC" w:rsidRPr="007C1A63" w:rsidRDefault="004616AC" w:rsidP="000D29B8">
      <w:pPr>
        <w:keepNext/>
        <w:keepLines/>
        <w:autoSpaceDE w:val="0"/>
        <w:autoSpaceDN w:val="0"/>
        <w:adjustRightInd w:val="0"/>
        <w:jc w:val="both"/>
        <w:rPr>
          <w:rFonts w:cs="Tahoma"/>
          <w:sz w:val="20"/>
          <w:szCs w:val="20"/>
        </w:rPr>
      </w:pPr>
    </w:p>
    <w:p w14:paraId="26666417" w14:textId="77777777" w:rsidR="004616AC" w:rsidRPr="007C1A63" w:rsidRDefault="004616AC" w:rsidP="000D29B8">
      <w:pPr>
        <w:keepNext/>
        <w:keepLines/>
        <w:autoSpaceDE w:val="0"/>
        <w:autoSpaceDN w:val="0"/>
        <w:adjustRightInd w:val="0"/>
        <w:jc w:val="both"/>
        <w:rPr>
          <w:rFonts w:cs="Tahoma"/>
          <w:sz w:val="20"/>
          <w:szCs w:val="20"/>
        </w:rPr>
      </w:pPr>
      <w:r w:rsidRPr="007C1A63">
        <w:rPr>
          <w:rFonts w:cs="Tahoma"/>
          <w:sz w:val="20"/>
          <w:szCs w:val="20"/>
        </w:rPr>
        <w:t xml:space="preserve">Če se zahtevek za revizijo nanaša na vsebino objave, povabilo k oddaji ponudbe ali razpisne dokumentacijo, je dolžan vlagatelj ob vložitvi zahtevka za revizijo vplačati takso v višini 2.000,00 EUR na transakcijski račun št. SI56 0110 0100 0358 802, sklic 11 16110-7111290-XXXXXXLL (prvih šest številk je zaporedna številka objave na enotnem informacijskem portalu javnih naročil, ki jo ponudnik vpiše sam, zadnji dve številki pa pomenita oznako leta). </w:t>
      </w:r>
    </w:p>
    <w:p w14:paraId="411A831F" w14:textId="77777777" w:rsidR="004616AC" w:rsidRPr="007C1A63" w:rsidRDefault="004616AC" w:rsidP="000D29B8">
      <w:pPr>
        <w:keepNext/>
        <w:keepLines/>
        <w:ind w:right="56"/>
        <w:jc w:val="both"/>
        <w:rPr>
          <w:rFonts w:cs="Tahoma"/>
          <w:sz w:val="20"/>
          <w:szCs w:val="20"/>
        </w:rPr>
      </w:pPr>
    </w:p>
    <w:p w14:paraId="31252204" w14:textId="08606360" w:rsidR="004616AC" w:rsidRPr="007C1A63" w:rsidRDefault="004616AC" w:rsidP="000D29B8">
      <w:pPr>
        <w:keepNext/>
        <w:keepLines/>
        <w:jc w:val="both"/>
        <w:rPr>
          <w:rFonts w:cs="Tahoma"/>
          <w:sz w:val="20"/>
          <w:szCs w:val="20"/>
        </w:rPr>
      </w:pPr>
      <w:r w:rsidRPr="007C1A63">
        <w:rPr>
          <w:rFonts w:cs="Tahoma"/>
          <w:sz w:val="20"/>
          <w:szCs w:val="20"/>
        </w:rPr>
        <w:lastRenderedPageBreak/>
        <w:t xml:space="preserve">Zahtevek za revizijo mora biti sestavljen v skladu z določili 15. člena ZPVPJN, vloži se preko portala </w:t>
      </w:r>
      <w:proofErr w:type="spellStart"/>
      <w:r w:rsidRPr="007C1A63">
        <w:rPr>
          <w:rFonts w:cs="Tahoma"/>
          <w:sz w:val="20"/>
          <w:szCs w:val="20"/>
        </w:rPr>
        <w:t>eRevizija</w:t>
      </w:r>
      <w:proofErr w:type="spellEnd"/>
      <w:r w:rsidRPr="007C1A63">
        <w:rPr>
          <w:rFonts w:cs="Tahoma"/>
          <w:sz w:val="20"/>
          <w:szCs w:val="20"/>
        </w:rPr>
        <w:t xml:space="preserve">. Vlagatelj mora zahtevku za revizijo priložiti potrdilo o plačilu takse. Zahtevek za revizijo se vloži v roku iz 25. člena ZPVPJN. </w:t>
      </w:r>
    </w:p>
    <w:p w14:paraId="62F9B1BF" w14:textId="4CC83D82" w:rsidR="001538B4" w:rsidRPr="007C1A63" w:rsidRDefault="001538B4" w:rsidP="000D29B8">
      <w:pPr>
        <w:keepNext/>
        <w:keepLines/>
        <w:autoSpaceDE w:val="0"/>
        <w:autoSpaceDN w:val="0"/>
        <w:adjustRightInd w:val="0"/>
        <w:jc w:val="both"/>
        <w:rPr>
          <w:rFonts w:cs="Tahoma"/>
          <w:sz w:val="20"/>
          <w:szCs w:val="20"/>
        </w:rPr>
      </w:pPr>
    </w:p>
    <w:p w14:paraId="09A59399" w14:textId="77777777" w:rsidR="00256BC5" w:rsidRPr="007C1A63" w:rsidRDefault="00256BC5" w:rsidP="000D29B8">
      <w:pPr>
        <w:keepNext/>
        <w:keepLines/>
        <w:numPr>
          <w:ilvl w:val="1"/>
          <w:numId w:val="3"/>
        </w:numPr>
        <w:jc w:val="both"/>
        <w:rPr>
          <w:rFonts w:cs="Tahoma"/>
          <w:b/>
          <w:sz w:val="20"/>
          <w:szCs w:val="20"/>
        </w:rPr>
      </w:pPr>
      <w:r w:rsidRPr="007C1A63">
        <w:rPr>
          <w:rFonts w:cs="Tahoma"/>
          <w:b/>
          <w:sz w:val="20"/>
          <w:szCs w:val="20"/>
        </w:rPr>
        <w:t>Zaupnost podatkov</w:t>
      </w:r>
    </w:p>
    <w:p w14:paraId="100FB937" w14:textId="77777777" w:rsidR="004C5197" w:rsidRPr="007C1A63" w:rsidRDefault="004C5197" w:rsidP="000D29B8">
      <w:pPr>
        <w:keepNext/>
        <w:keepLines/>
        <w:jc w:val="both"/>
        <w:rPr>
          <w:rFonts w:cs="Tahoma"/>
          <w:sz w:val="20"/>
          <w:szCs w:val="20"/>
        </w:rPr>
      </w:pPr>
    </w:p>
    <w:p w14:paraId="46412748" w14:textId="77777777" w:rsidR="004C5197" w:rsidRPr="007C1A63" w:rsidRDefault="004C5197" w:rsidP="000D29B8">
      <w:pPr>
        <w:keepNext/>
        <w:keepLines/>
        <w:jc w:val="both"/>
        <w:rPr>
          <w:rFonts w:cs="Tahoma"/>
          <w:sz w:val="20"/>
          <w:szCs w:val="20"/>
        </w:rPr>
      </w:pPr>
      <w:r w:rsidRPr="007C1A63">
        <w:rPr>
          <w:rFonts w:cs="Tahoma"/>
          <w:sz w:val="20"/>
          <w:szCs w:val="20"/>
        </w:rPr>
        <w:t>Naročnik zagotavlja zaupnost podatkov skladno s 35. členom ZJN-3. Naročnik ne sme razkriti informacij, ki mu jih gospodarski subjekt predloži in označi kot poslovno skrivnost, kot to določa zakon, ki ureja gospodarske družbe, če ta ali drug zakon ne določa drugače. Naročnik pa mora zagotoviti varovanje podatkov, ki se glede na določbe zakona, ki ureja varstvo osebnih podatkov in varstvo tajnih podatkov, štejejo za osebne ali tajne podatke.</w:t>
      </w:r>
    </w:p>
    <w:p w14:paraId="4C8CC6C1" w14:textId="77777777" w:rsidR="004C5197" w:rsidRPr="007C1A63" w:rsidRDefault="004C5197" w:rsidP="000D29B8">
      <w:pPr>
        <w:keepNext/>
        <w:keepLines/>
        <w:jc w:val="both"/>
        <w:rPr>
          <w:rFonts w:cs="Tahoma"/>
          <w:sz w:val="20"/>
          <w:szCs w:val="20"/>
        </w:rPr>
      </w:pPr>
    </w:p>
    <w:p w14:paraId="4FB1AC89" w14:textId="77777777" w:rsidR="004C5197" w:rsidRPr="007C1A63" w:rsidRDefault="004C5197" w:rsidP="000D29B8">
      <w:pPr>
        <w:keepNext/>
        <w:keepLines/>
        <w:jc w:val="both"/>
        <w:rPr>
          <w:rFonts w:cs="Tahoma"/>
          <w:sz w:val="20"/>
          <w:szCs w:val="20"/>
        </w:rPr>
      </w:pPr>
      <w:r w:rsidRPr="007C1A63">
        <w:rPr>
          <w:rFonts w:cs="Tahoma"/>
          <w:sz w:val="20"/>
          <w:szCs w:val="20"/>
        </w:rPr>
        <w:t>Ne glede na prejšnji odstavek so javni podatki specifikacije predmeta ponudbe in količina, cena na enoto, vrednost posamezne postavke in skupna vrednost iz ponudbe ter vsi tisti podatki, ki so vplivali na razvrstitev ponudbe v okviru meril.</w:t>
      </w:r>
    </w:p>
    <w:p w14:paraId="6E34D61D" w14:textId="77777777" w:rsidR="004C5197" w:rsidRPr="007C1A63" w:rsidRDefault="004C5197" w:rsidP="000D29B8">
      <w:pPr>
        <w:keepNext/>
        <w:keepLines/>
        <w:jc w:val="both"/>
        <w:rPr>
          <w:rFonts w:cs="Tahoma"/>
          <w:sz w:val="20"/>
          <w:szCs w:val="20"/>
        </w:rPr>
      </w:pPr>
    </w:p>
    <w:p w14:paraId="7C070846" w14:textId="77777777" w:rsidR="004C5197" w:rsidRPr="007C1A63" w:rsidRDefault="004C5197" w:rsidP="000D29B8">
      <w:pPr>
        <w:keepNext/>
        <w:keepLines/>
        <w:jc w:val="both"/>
        <w:rPr>
          <w:rFonts w:cs="Tahoma"/>
          <w:sz w:val="20"/>
          <w:szCs w:val="20"/>
        </w:rPr>
      </w:pPr>
      <w:r w:rsidRPr="007C1A63">
        <w:rPr>
          <w:rFonts w:cs="Tahoma"/>
          <w:sz w:val="20"/>
          <w:szCs w:val="20"/>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14:paraId="71DD5E92" w14:textId="77777777" w:rsidR="004C5197" w:rsidRPr="007C1A63" w:rsidRDefault="004C5197" w:rsidP="000D29B8">
      <w:pPr>
        <w:keepNext/>
        <w:keepLines/>
        <w:jc w:val="both"/>
        <w:rPr>
          <w:rFonts w:cs="Tahoma"/>
          <w:sz w:val="20"/>
          <w:szCs w:val="20"/>
        </w:rPr>
      </w:pPr>
    </w:p>
    <w:p w14:paraId="5482031F" w14:textId="77777777" w:rsidR="004C5197" w:rsidRPr="007C1A63" w:rsidRDefault="004C5197" w:rsidP="000D29B8">
      <w:pPr>
        <w:keepNext/>
        <w:keepLines/>
        <w:numPr>
          <w:ilvl w:val="1"/>
          <w:numId w:val="3"/>
        </w:numPr>
        <w:jc w:val="both"/>
        <w:rPr>
          <w:rFonts w:cs="Tahoma"/>
          <w:b/>
          <w:sz w:val="20"/>
          <w:szCs w:val="20"/>
        </w:rPr>
      </w:pPr>
      <w:r w:rsidRPr="007C1A63">
        <w:rPr>
          <w:rFonts w:cs="Tahoma"/>
          <w:b/>
          <w:sz w:val="20"/>
          <w:szCs w:val="20"/>
        </w:rPr>
        <w:t>Vpogled v ponudbo izbranega ponudnika</w:t>
      </w:r>
    </w:p>
    <w:p w14:paraId="1ABE8E50" w14:textId="77777777" w:rsidR="004C5197" w:rsidRPr="007C1A63" w:rsidRDefault="004C5197" w:rsidP="000D29B8">
      <w:pPr>
        <w:keepNext/>
        <w:keepLines/>
        <w:jc w:val="both"/>
        <w:rPr>
          <w:rFonts w:cs="Tahoma"/>
          <w:sz w:val="20"/>
          <w:szCs w:val="20"/>
        </w:rPr>
      </w:pPr>
    </w:p>
    <w:p w14:paraId="1B664292" w14:textId="77777777" w:rsidR="004C5197" w:rsidRPr="007C1A63" w:rsidRDefault="004C5197" w:rsidP="000D29B8">
      <w:pPr>
        <w:keepNext/>
        <w:keepLines/>
        <w:ind w:right="57"/>
        <w:jc w:val="both"/>
        <w:rPr>
          <w:rFonts w:cs="Tahoma"/>
          <w:sz w:val="20"/>
          <w:szCs w:val="20"/>
        </w:rPr>
      </w:pPr>
      <w:r w:rsidRPr="007C1A63">
        <w:rPr>
          <w:rFonts w:cs="Tahoma"/>
          <w:sz w:val="20"/>
          <w:szCs w:val="20"/>
        </w:rPr>
        <w:t xml:space="preserve">Naročnik bo, v skladu s 35. člena ZJN-3, po objavi obvestila o oddaji naročila ponudnikom omogočil vpogled v ponudbo izbranega ponudnika. Ponudniki morajo zahtevo za vpogled v ponudbo izbranega ponudnika pravočasno posredovati naročniku pisno na naslov: JAVNI HOLDING Ljubljana, d.o.o., Verovškova ulica 70, 1000 Ljubljana ali po elektronski pošti na naslov: </w:t>
      </w:r>
      <w:hyperlink r:id="rId10" w:history="1">
        <w:r w:rsidRPr="007C1A63">
          <w:rPr>
            <w:rFonts w:cs="Tahoma"/>
            <w:sz w:val="20"/>
            <w:szCs w:val="20"/>
            <w:u w:val="single"/>
          </w:rPr>
          <w:t>sjn@jhl.si</w:t>
        </w:r>
      </w:hyperlink>
      <w:r w:rsidRPr="007C1A63">
        <w:rPr>
          <w:rFonts w:cs="Tahoma"/>
          <w:sz w:val="20"/>
          <w:szCs w:val="20"/>
        </w:rPr>
        <w:t xml:space="preserve"> ali na elektronski naslov kontaktne osebe, ki je navedena v Obvestilu o naročilu (Oddelek I: Javni naročnik), ki je objavljeno na Portalu javnih naročil.</w:t>
      </w:r>
    </w:p>
    <w:p w14:paraId="203A2655" w14:textId="77777777" w:rsidR="004C5197" w:rsidRPr="007C1A63" w:rsidRDefault="004C5197" w:rsidP="000D29B8">
      <w:pPr>
        <w:keepNext/>
        <w:keepLines/>
        <w:jc w:val="both"/>
        <w:rPr>
          <w:rFonts w:cs="Tahoma"/>
          <w:sz w:val="20"/>
          <w:szCs w:val="20"/>
        </w:rPr>
      </w:pPr>
    </w:p>
    <w:p w14:paraId="4728517A" w14:textId="77777777" w:rsidR="00256BC5" w:rsidRPr="007C1A63" w:rsidRDefault="00256BC5" w:rsidP="000D29B8">
      <w:pPr>
        <w:keepNext/>
        <w:keepLines/>
        <w:numPr>
          <w:ilvl w:val="1"/>
          <w:numId w:val="3"/>
        </w:numPr>
        <w:jc w:val="both"/>
        <w:rPr>
          <w:rFonts w:cs="Tahoma"/>
          <w:b/>
          <w:sz w:val="20"/>
          <w:szCs w:val="20"/>
        </w:rPr>
      </w:pPr>
      <w:r w:rsidRPr="007C1A63">
        <w:rPr>
          <w:rFonts w:cs="Tahoma"/>
          <w:b/>
          <w:sz w:val="20"/>
          <w:szCs w:val="20"/>
        </w:rPr>
        <w:t>Jamstvo za napake</w:t>
      </w:r>
    </w:p>
    <w:p w14:paraId="70CA948D" w14:textId="77777777" w:rsidR="00256BC5" w:rsidRPr="007C1A63" w:rsidRDefault="00256BC5" w:rsidP="000D29B8">
      <w:pPr>
        <w:keepNext/>
        <w:keepLines/>
        <w:jc w:val="both"/>
        <w:rPr>
          <w:rFonts w:cs="Tahoma"/>
          <w:sz w:val="20"/>
          <w:szCs w:val="20"/>
        </w:rPr>
      </w:pPr>
    </w:p>
    <w:p w14:paraId="26B1E042" w14:textId="77777777" w:rsidR="00256BC5" w:rsidRPr="007C1A63" w:rsidRDefault="00256BC5" w:rsidP="000D29B8">
      <w:pPr>
        <w:keepNext/>
        <w:keepLines/>
        <w:jc w:val="both"/>
        <w:rPr>
          <w:rFonts w:cs="Tahoma"/>
          <w:sz w:val="20"/>
          <w:szCs w:val="20"/>
        </w:rPr>
      </w:pPr>
      <w:r w:rsidRPr="007C1A63">
        <w:rPr>
          <w:rFonts w:cs="Tahoma"/>
          <w:sz w:val="20"/>
          <w:szCs w:val="20"/>
        </w:rPr>
        <w:t xml:space="preserve">Izbrani ponudnik, s katerim bo naročnik sklenil </w:t>
      </w:r>
      <w:r w:rsidR="0003308D" w:rsidRPr="007C1A63">
        <w:rPr>
          <w:rFonts w:cs="Tahoma"/>
          <w:sz w:val="20"/>
          <w:szCs w:val="20"/>
        </w:rPr>
        <w:t>okvirni sporazum</w:t>
      </w:r>
      <w:r w:rsidRPr="007C1A63">
        <w:rPr>
          <w:rFonts w:cs="Tahoma"/>
          <w:sz w:val="20"/>
          <w:szCs w:val="20"/>
        </w:rPr>
        <w:t xml:space="preserve">, bo moral jamčiti za odpravo vseh vrst napak, skladno z določili </w:t>
      </w:r>
      <w:r w:rsidR="00FB6A91" w:rsidRPr="007C1A63">
        <w:rPr>
          <w:rFonts w:cs="Tahoma"/>
          <w:sz w:val="20"/>
          <w:szCs w:val="20"/>
        </w:rPr>
        <w:t xml:space="preserve">Zakona o obligacijskih razmerjih. </w:t>
      </w:r>
    </w:p>
    <w:p w14:paraId="0A283CC3" w14:textId="77777777" w:rsidR="00DF149C" w:rsidRPr="007C1A63" w:rsidRDefault="00DF149C" w:rsidP="000D29B8">
      <w:pPr>
        <w:keepNext/>
        <w:keepLines/>
        <w:jc w:val="both"/>
        <w:rPr>
          <w:rFonts w:cs="Tahoma"/>
          <w:sz w:val="20"/>
          <w:szCs w:val="20"/>
        </w:rPr>
      </w:pPr>
    </w:p>
    <w:p w14:paraId="7812C07E" w14:textId="77777777" w:rsidR="000D29B8" w:rsidRPr="007C1A63" w:rsidRDefault="000D29B8" w:rsidP="000D29B8">
      <w:pPr>
        <w:keepNext/>
        <w:keepLines/>
        <w:spacing w:after="200" w:line="276" w:lineRule="auto"/>
        <w:rPr>
          <w:rFonts w:cs="Tahoma"/>
          <w:b/>
          <w:szCs w:val="20"/>
        </w:rPr>
      </w:pPr>
      <w:r w:rsidRPr="007C1A63">
        <w:rPr>
          <w:rFonts w:cs="Tahoma"/>
          <w:b/>
          <w:szCs w:val="20"/>
        </w:rPr>
        <w:br w:type="page"/>
      </w:r>
    </w:p>
    <w:p w14:paraId="22415DBE" w14:textId="452002A8" w:rsidR="00201EFB" w:rsidRPr="007C1A63" w:rsidRDefault="00201EFB" w:rsidP="000D29B8">
      <w:pPr>
        <w:keepNext/>
        <w:keepLines/>
        <w:numPr>
          <w:ilvl w:val="0"/>
          <w:numId w:val="3"/>
        </w:numPr>
        <w:jc w:val="both"/>
        <w:rPr>
          <w:rFonts w:cs="Tahoma"/>
          <w:b/>
          <w:szCs w:val="20"/>
        </w:rPr>
      </w:pPr>
      <w:r w:rsidRPr="007C1A63">
        <w:rPr>
          <w:rFonts w:cs="Tahoma"/>
          <w:b/>
          <w:szCs w:val="20"/>
        </w:rPr>
        <w:lastRenderedPageBreak/>
        <w:t>PONUDBENI POGOJ</w:t>
      </w:r>
      <w:r w:rsidR="0015754C" w:rsidRPr="007C1A63">
        <w:rPr>
          <w:rFonts w:cs="Tahoma"/>
          <w:b/>
          <w:szCs w:val="20"/>
        </w:rPr>
        <w:t xml:space="preserve">I IN ZAHTEVE TER </w:t>
      </w:r>
      <w:r w:rsidR="00256BC5" w:rsidRPr="007C1A63">
        <w:rPr>
          <w:rFonts w:cs="Tahoma"/>
          <w:b/>
          <w:szCs w:val="20"/>
        </w:rPr>
        <w:t>OPIS PREDMETA JAVNEGA NAROČILA</w:t>
      </w:r>
      <w:r w:rsidR="0015754C" w:rsidRPr="007C1A63">
        <w:rPr>
          <w:rFonts w:cs="Tahoma"/>
          <w:b/>
          <w:szCs w:val="20"/>
        </w:rPr>
        <w:t xml:space="preserve"> </w:t>
      </w:r>
    </w:p>
    <w:p w14:paraId="40B61485" w14:textId="77777777" w:rsidR="00201EFB" w:rsidRPr="007C1A63" w:rsidRDefault="00201EFB" w:rsidP="000D29B8">
      <w:pPr>
        <w:keepNext/>
        <w:keepLines/>
        <w:jc w:val="both"/>
        <w:rPr>
          <w:rFonts w:cs="Tahoma"/>
          <w:b/>
          <w:sz w:val="20"/>
          <w:szCs w:val="20"/>
        </w:rPr>
      </w:pPr>
    </w:p>
    <w:p w14:paraId="243E0BA2" w14:textId="77777777" w:rsidR="00201EFB" w:rsidRPr="007C1A63" w:rsidRDefault="00201EFB" w:rsidP="000D29B8">
      <w:pPr>
        <w:keepNext/>
        <w:keepLines/>
        <w:numPr>
          <w:ilvl w:val="1"/>
          <w:numId w:val="5"/>
        </w:numPr>
        <w:jc w:val="both"/>
        <w:rPr>
          <w:rFonts w:cs="Tahoma"/>
          <w:b/>
          <w:sz w:val="20"/>
          <w:szCs w:val="20"/>
        </w:rPr>
      </w:pPr>
      <w:r w:rsidRPr="007C1A63">
        <w:rPr>
          <w:rFonts w:cs="Tahoma"/>
          <w:b/>
          <w:sz w:val="20"/>
          <w:szCs w:val="20"/>
        </w:rPr>
        <w:t xml:space="preserve">Splošne zahteve </w:t>
      </w:r>
    </w:p>
    <w:p w14:paraId="7B510D1B" w14:textId="77777777" w:rsidR="00201EFB" w:rsidRPr="007C1A63" w:rsidRDefault="00201EFB" w:rsidP="000D29B8">
      <w:pPr>
        <w:keepNext/>
        <w:keepLines/>
        <w:jc w:val="both"/>
        <w:rPr>
          <w:rFonts w:cs="Tahoma"/>
          <w:sz w:val="20"/>
          <w:szCs w:val="20"/>
        </w:rPr>
      </w:pPr>
    </w:p>
    <w:p w14:paraId="6F70BB0B" w14:textId="3CC1A97D" w:rsidR="002455D5" w:rsidRPr="007C1A63" w:rsidRDefault="006863E2" w:rsidP="000D29B8">
      <w:pPr>
        <w:keepNext/>
        <w:keepLines/>
        <w:numPr>
          <w:ilvl w:val="2"/>
          <w:numId w:val="5"/>
        </w:numPr>
        <w:jc w:val="both"/>
        <w:rPr>
          <w:rFonts w:cs="Tahoma"/>
          <w:sz w:val="20"/>
          <w:szCs w:val="20"/>
        </w:rPr>
      </w:pPr>
      <w:r w:rsidRPr="007C1A63">
        <w:rPr>
          <w:rFonts w:cs="Tahoma"/>
          <w:sz w:val="20"/>
          <w:szCs w:val="20"/>
        </w:rPr>
        <w:t>Celovitost ponudbe</w:t>
      </w:r>
    </w:p>
    <w:p w14:paraId="52C4871C" w14:textId="77777777" w:rsidR="002455D5" w:rsidRPr="007C1A63" w:rsidRDefault="002455D5" w:rsidP="000D29B8">
      <w:pPr>
        <w:keepNext/>
        <w:keepLines/>
        <w:jc w:val="both"/>
        <w:rPr>
          <w:rFonts w:cs="Tahoma"/>
          <w:sz w:val="20"/>
          <w:szCs w:val="20"/>
        </w:rPr>
      </w:pPr>
    </w:p>
    <w:p w14:paraId="07AF368F" w14:textId="77777777" w:rsidR="006863E2" w:rsidRPr="007C1A63" w:rsidRDefault="006863E2" w:rsidP="000D29B8">
      <w:pPr>
        <w:keepNext/>
        <w:keepLines/>
        <w:jc w:val="both"/>
        <w:rPr>
          <w:rFonts w:cs="Tahoma"/>
          <w:sz w:val="20"/>
          <w:szCs w:val="20"/>
        </w:rPr>
      </w:pPr>
      <w:r w:rsidRPr="007C1A63">
        <w:rPr>
          <w:rFonts w:cs="Tahoma"/>
          <w:sz w:val="20"/>
          <w:szCs w:val="20"/>
        </w:rPr>
        <w:t xml:space="preserve">Ponudnik mora v celoti ponuditi izvedbo storitev v skladu z opisom, ki je navedena v posameznih postavkah ponudbenega predračuna. </w:t>
      </w:r>
    </w:p>
    <w:p w14:paraId="36203B87" w14:textId="77777777" w:rsidR="006863E2" w:rsidRPr="007C1A63" w:rsidRDefault="006863E2" w:rsidP="000D29B8">
      <w:pPr>
        <w:keepNext/>
        <w:keepLines/>
        <w:jc w:val="both"/>
        <w:rPr>
          <w:rFonts w:cs="Tahoma"/>
          <w:sz w:val="20"/>
          <w:szCs w:val="20"/>
        </w:rPr>
      </w:pPr>
    </w:p>
    <w:p w14:paraId="7321B228" w14:textId="463C7D05" w:rsidR="006863E2" w:rsidRPr="007C1A63" w:rsidRDefault="006863E2" w:rsidP="000D29B8">
      <w:pPr>
        <w:keepNext/>
        <w:keepLines/>
        <w:jc w:val="both"/>
        <w:rPr>
          <w:rFonts w:cs="Tahoma"/>
          <w:sz w:val="20"/>
          <w:szCs w:val="20"/>
        </w:rPr>
      </w:pPr>
      <w:r w:rsidRPr="007C1A63">
        <w:rPr>
          <w:rFonts w:cs="Tahoma"/>
          <w:sz w:val="20"/>
          <w:szCs w:val="20"/>
        </w:rPr>
        <w:t>Ponudba mora biti podana v skladu s tehnično specifikacijo in opisom predmeta javnega naročila ter ostalimi zahtevami naročnika, navedenimi v razpisni dokumentaciji.</w:t>
      </w:r>
    </w:p>
    <w:p w14:paraId="6EBC8E5B" w14:textId="2D8CD7D9" w:rsidR="006863E2" w:rsidRPr="007C1A63" w:rsidRDefault="006863E2" w:rsidP="000D29B8">
      <w:pPr>
        <w:keepNext/>
        <w:keepLines/>
        <w:jc w:val="both"/>
        <w:rPr>
          <w:rFonts w:cs="Tahoma"/>
          <w:sz w:val="20"/>
          <w:szCs w:val="20"/>
        </w:rPr>
      </w:pPr>
    </w:p>
    <w:p w14:paraId="25498595" w14:textId="77777777" w:rsidR="006863E2" w:rsidRPr="007C1A63" w:rsidRDefault="006863E2" w:rsidP="000D29B8">
      <w:pPr>
        <w:keepNext/>
        <w:keepLines/>
        <w:jc w:val="both"/>
        <w:rPr>
          <w:rFonts w:cs="Tahoma"/>
          <w:sz w:val="20"/>
          <w:szCs w:val="20"/>
        </w:rPr>
      </w:pPr>
      <w:r w:rsidRPr="007C1A63">
        <w:rPr>
          <w:rFonts w:cs="Tahoma"/>
          <w:sz w:val="20"/>
          <w:szCs w:val="20"/>
        </w:rPr>
        <w:t>Predmet ponudbe mora izpolnjevati vse standarde, pogoje in zahteve naročnika, navedene v razpisni dokumentaciji ter izpolnjevati vso relevantno zakonodajo s področja predmeta javnega naročila.</w:t>
      </w:r>
    </w:p>
    <w:p w14:paraId="4938DB7F" w14:textId="77777777" w:rsidR="006863E2" w:rsidRPr="007C1A63" w:rsidRDefault="006863E2" w:rsidP="000D29B8">
      <w:pPr>
        <w:keepNext/>
        <w:keepLines/>
        <w:jc w:val="both"/>
        <w:rPr>
          <w:rFonts w:cs="Tahoma"/>
          <w:sz w:val="20"/>
          <w:szCs w:val="20"/>
        </w:rPr>
      </w:pPr>
    </w:p>
    <w:p w14:paraId="52AE3391" w14:textId="77777777" w:rsidR="006863E2" w:rsidRPr="007C1A63" w:rsidRDefault="006863E2" w:rsidP="000D29B8">
      <w:pPr>
        <w:keepNext/>
        <w:keepLines/>
        <w:jc w:val="both"/>
        <w:rPr>
          <w:rFonts w:cs="Tahoma"/>
          <w:sz w:val="20"/>
          <w:szCs w:val="20"/>
        </w:rPr>
      </w:pPr>
      <w:r w:rsidRPr="007C1A63">
        <w:rPr>
          <w:rFonts w:cs="Tahoma"/>
          <w:sz w:val="20"/>
          <w:szCs w:val="20"/>
        </w:rPr>
        <w:t>V primeru, da predmet ponudbe, za katerega ponudnik oddaja ponudbo, ne bo v skladu z vsemi zahtevami in pogoji razpisne dokumentacije, bo naročnik tako ponudbo izključil iz sodelovanja v postopku oddaje javnega naročila.</w:t>
      </w:r>
    </w:p>
    <w:p w14:paraId="3A67F652" w14:textId="77777777" w:rsidR="00FD10E5" w:rsidRPr="007C1A63" w:rsidRDefault="00FD10E5" w:rsidP="000D29B8">
      <w:pPr>
        <w:keepNext/>
        <w:keepLines/>
        <w:jc w:val="both"/>
        <w:rPr>
          <w:rFonts w:cs="Tahoma"/>
          <w:sz w:val="20"/>
          <w:szCs w:val="20"/>
        </w:rPr>
      </w:pPr>
    </w:p>
    <w:p w14:paraId="41618347" w14:textId="77777777" w:rsidR="00201EFB" w:rsidRPr="007C1A63" w:rsidRDefault="00201EFB" w:rsidP="000D29B8">
      <w:pPr>
        <w:keepNext/>
        <w:keepLines/>
        <w:jc w:val="both"/>
        <w:rPr>
          <w:rFonts w:cs="Tahoma"/>
          <w:sz w:val="20"/>
          <w:szCs w:val="20"/>
        </w:rPr>
      </w:pPr>
      <w:r w:rsidRPr="007C1A63">
        <w:rPr>
          <w:rFonts w:cs="Tahoma"/>
          <w:sz w:val="20"/>
          <w:szCs w:val="20"/>
        </w:rPr>
        <w:t xml:space="preserve">V primeru, da predmet ponudbe ne bo v skladu z vsemi zahtevami in pogoji </w:t>
      </w:r>
      <w:r w:rsidR="00765180" w:rsidRPr="007C1A63">
        <w:rPr>
          <w:rFonts w:cs="Tahoma"/>
          <w:sz w:val="20"/>
          <w:szCs w:val="20"/>
        </w:rPr>
        <w:t>naročnika, navedenimi v razpisni dokumentaciji</w:t>
      </w:r>
      <w:r w:rsidRPr="007C1A63">
        <w:rPr>
          <w:rFonts w:cs="Tahoma"/>
          <w:sz w:val="20"/>
          <w:szCs w:val="20"/>
        </w:rPr>
        <w:t>, bo naročnik tako ponudbo</w:t>
      </w:r>
      <w:r w:rsidR="005C73FB" w:rsidRPr="007C1A63">
        <w:rPr>
          <w:rFonts w:cs="Tahoma"/>
          <w:sz w:val="20"/>
          <w:szCs w:val="20"/>
        </w:rPr>
        <w:t xml:space="preserve"> ponudnika</w:t>
      </w:r>
      <w:r w:rsidR="00765180" w:rsidRPr="007C1A63">
        <w:rPr>
          <w:rFonts w:cs="Tahoma"/>
          <w:sz w:val="20"/>
          <w:szCs w:val="20"/>
        </w:rPr>
        <w:t xml:space="preserve"> kot nedopustno zavrnil iz nadaljnjega ocenjevanja.</w:t>
      </w:r>
      <w:r w:rsidRPr="007C1A63">
        <w:rPr>
          <w:rFonts w:cs="Tahoma"/>
          <w:sz w:val="20"/>
          <w:szCs w:val="20"/>
        </w:rPr>
        <w:t xml:space="preserve"> </w:t>
      </w:r>
    </w:p>
    <w:p w14:paraId="54F60C50" w14:textId="109674EE" w:rsidR="0050333D" w:rsidRPr="007C1A63" w:rsidRDefault="0050333D" w:rsidP="000D29B8">
      <w:pPr>
        <w:keepNext/>
        <w:keepLines/>
        <w:jc w:val="both"/>
        <w:rPr>
          <w:rFonts w:cs="Tahoma"/>
          <w:sz w:val="20"/>
          <w:szCs w:val="20"/>
        </w:rPr>
      </w:pPr>
    </w:p>
    <w:p w14:paraId="7E434AE0" w14:textId="77777777" w:rsidR="003A2263" w:rsidRPr="00B65639" w:rsidRDefault="001D4C01" w:rsidP="000D29B8">
      <w:pPr>
        <w:keepNext/>
        <w:keepLines/>
        <w:numPr>
          <w:ilvl w:val="2"/>
          <w:numId w:val="5"/>
        </w:numPr>
        <w:jc w:val="both"/>
        <w:rPr>
          <w:rFonts w:cs="Tahoma"/>
          <w:sz w:val="20"/>
          <w:szCs w:val="20"/>
        </w:rPr>
      </w:pPr>
      <w:r w:rsidRPr="00B65639">
        <w:rPr>
          <w:rFonts w:cs="Tahoma"/>
          <w:sz w:val="20"/>
          <w:szCs w:val="20"/>
        </w:rPr>
        <w:t>Ponudbeni predračun in p</w:t>
      </w:r>
      <w:r w:rsidR="003A2263" w:rsidRPr="00B65639">
        <w:rPr>
          <w:rFonts w:cs="Tahoma"/>
          <w:sz w:val="20"/>
          <w:szCs w:val="20"/>
        </w:rPr>
        <w:t>onud</w:t>
      </w:r>
      <w:r w:rsidR="00E82611" w:rsidRPr="00B65639">
        <w:rPr>
          <w:rFonts w:cs="Tahoma"/>
          <w:sz w:val="20"/>
          <w:szCs w:val="20"/>
        </w:rPr>
        <w:t xml:space="preserve">bena cena </w:t>
      </w:r>
    </w:p>
    <w:p w14:paraId="769C7034" w14:textId="77777777" w:rsidR="000B76B5" w:rsidRPr="00B65639" w:rsidRDefault="000B76B5" w:rsidP="000D29B8">
      <w:pPr>
        <w:keepNext/>
        <w:keepLines/>
        <w:jc w:val="both"/>
        <w:rPr>
          <w:rFonts w:cs="Tahoma"/>
          <w:sz w:val="20"/>
          <w:szCs w:val="20"/>
        </w:rPr>
      </w:pPr>
    </w:p>
    <w:p w14:paraId="6A896C68" w14:textId="77777777" w:rsidR="00FB40A7" w:rsidRPr="00B65639" w:rsidRDefault="000B76B5" w:rsidP="000D29B8">
      <w:pPr>
        <w:keepNext/>
        <w:keepLines/>
        <w:jc w:val="both"/>
        <w:rPr>
          <w:rFonts w:cs="Tahoma"/>
          <w:sz w:val="20"/>
          <w:szCs w:val="20"/>
        </w:rPr>
      </w:pPr>
      <w:r w:rsidRPr="00B65639">
        <w:rPr>
          <w:rFonts w:cs="Tahoma"/>
          <w:sz w:val="20"/>
          <w:szCs w:val="20"/>
        </w:rPr>
        <w:t xml:space="preserve">Ponudbeni predračun je priloga razpisne dokumentacije in je na voljo v elektronski obliki. </w:t>
      </w:r>
    </w:p>
    <w:p w14:paraId="3510B2D0" w14:textId="77777777" w:rsidR="00FB40A7" w:rsidRPr="00B65639" w:rsidRDefault="00FB40A7" w:rsidP="000D29B8">
      <w:pPr>
        <w:keepNext/>
        <w:keepLines/>
        <w:jc w:val="both"/>
        <w:rPr>
          <w:rFonts w:cs="Tahoma"/>
          <w:sz w:val="20"/>
          <w:szCs w:val="20"/>
        </w:rPr>
      </w:pPr>
    </w:p>
    <w:p w14:paraId="17E3736D" w14:textId="77777777" w:rsidR="006863E2" w:rsidRPr="00B65639" w:rsidRDefault="006863E2" w:rsidP="000D29B8">
      <w:pPr>
        <w:keepNext/>
        <w:keepLines/>
        <w:jc w:val="both"/>
        <w:rPr>
          <w:rFonts w:cs="Tahoma"/>
          <w:sz w:val="20"/>
          <w:szCs w:val="20"/>
        </w:rPr>
      </w:pPr>
      <w:r w:rsidRPr="00B65639">
        <w:rPr>
          <w:rFonts w:cs="Tahoma"/>
          <w:sz w:val="20"/>
          <w:szCs w:val="20"/>
        </w:rPr>
        <w:t xml:space="preserve">V ponudbeno ceno morajo biti vključeni vsi materialni in nematerialni stroški, ki bodo potrebni za izvedbo predmeta naročila. </w:t>
      </w:r>
    </w:p>
    <w:p w14:paraId="0BCFD865" w14:textId="77777777" w:rsidR="006863E2" w:rsidRPr="00B65639" w:rsidRDefault="006863E2" w:rsidP="000D29B8">
      <w:pPr>
        <w:keepNext/>
        <w:keepLines/>
        <w:jc w:val="both"/>
        <w:rPr>
          <w:rFonts w:cs="Tahoma"/>
          <w:sz w:val="20"/>
          <w:szCs w:val="20"/>
        </w:rPr>
      </w:pPr>
    </w:p>
    <w:p w14:paraId="3FAD4C38" w14:textId="6914839C" w:rsidR="006863E2" w:rsidRPr="007C1A63" w:rsidRDefault="006863E2" w:rsidP="000D29B8">
      <w:pPr>
        <w:keepNext/>
        <w:keepLines/>
        <w:jc w:val="both"/>
        <w:rPr>
          <w:rFonts w:cs="Tahoma"/>
          <w:sz w:val="20"/>
          <w:szCs w:val="20"/>
        </w:rPr>
      </w:pPr>
      <w:r w:rsidRPr="00B65639">
        <w:rPr>
          <w:rFonts w:cs="Tahoma"/>
          <w:sz w:val="20"/>
          <w:szCs w:val="20"/>
        </w:rPr>
        <w:t>Višina skupnega nadomestila na transakcijo iz predračuna, izražena v odstotku vrednosti transakcije, mora biti v obdobju veljavnosti okvirnega sporazuma fiksna, razen v primeru spremembe veljavne zakonodaje v Republiki Sloveniji, ki vpliva na spremembo višine nadomestila za plačevanje s plačilnimi karticami</w:t>
      </w:r>
      <w:r w:rsidR="00B65639" w:rsidRPr="00B65639">
        <w:rPr>
          <w:rFonts w:cs="Tahoma"/>
          <w:sz w:val="20"/>
          <w:szCs w:val="20"/>
        </w:rPr>
        <w:t xml:space="preserve"> in v primeru znižanja nadomestila.</w:t>
      </w:r>
      <w:r w:rsidRPr="00B65639">
        <w:rPr>
          <w:rFonts w:cs="Tahoma"/>
          <w:sz w:val="20"/>
          <w:szCs w:val="20"/>
        </w:rPr>
        <w:t xml:space="preserve"> Ponudnik mora pred uveljavljanjem spremembe višine nadomestila predložiti naročniku dokazila o upravičenosti predlagane spremembe. Naročnik se mora s spremembo višine nadomestila pisno strinjati. </w:t>
      </w:r>
      <w:r w:rsidR="00B65639" w:rsidRPr="00B65639">
        <w:rPr>
          <w:rFonts w:cs="Tahoma"/>
          <w:sz w:val="20"/>
          <w:szCs w:val="20"/>
        </w:rPr>
        <w:t>V primeru spremembe višine nadomestila se sklene aneks k okvirnemu sporazumu.</w:t>
      </w:r>
    </w:p>
    <w:p w14:paraId="0BB960F6" w14:textId="77777777" w:rsidR="00BC73A8" w:rsidRPr="007C1A63" w:rsidRDefault="00BC73A8" w:rsidP="000D29B8">
      <w:pPr>
        <w:keepNext/>
        <w:keepLines/>
        <w:jc w:val="both"/>
        <w:rPr>
          <w:rFonts w:cs="Tahoma"/>
          <w:sz w:val="18"/>
          <w:szCs w:val="18"/>
        </w:rPr>
      </w:pPr>
    </w:p>
    <w:p w14:paraId="61C984D9" w14:textId="77777777" w:rsidR="009C6E1E" w:rsidRPr="007C1A63" w:rsidRDefault="009C6E1E" w:rsidP="000D29B8">
      <w:pPr>
        <w:keepNext/>
        <w:keepLines/>
        <w:numPr>
          <w:ilvl w:val="2"/>
          <w:numId w:val="5"/>
        </w:numPr>
        <w:jc w:val="both"/>
        <w:rPr>
          <w:rFonts w:cs="Tahoma"/>
          <w:sz w:val="20"/>
          <w:szCs w:val="20"/>
        </w:rPr>
      </w:pPr>
      <w:r w:rsidRPr="007C1A63">
        <w:rPr>
          <w:rFonts w:cs="Tahoma"/>
          <w:sz w:val="20"/>
          <w:szCs w:val="20"/>
        </w:rPr>
        <w:t>Plačilni pogoji</w:t>
      </w:r>
    </w:p>
    <w:p w14:paraId="0AFA5D9D" w14:textId="77777777" w:rsidR="009C6E1E" w:rsidRPr="007C1A63" w:rsidRDefault="009C6E1E" w:rsidP="000D29B8">
      <w:pPr>
        <w:keepNext/>
        <w:keepLines/>
        <w:jc w:val="both"/>
        <w:rPr>
          <w:rFonts w:cs="Tahoma"/>
          <w:sz w:val="18"/>
          <w:szCs w:val="18"/>
        </w:rPr>
      </w:pPr>
    </w:p>
    <w:p w14:paraId="64E721A1" w14:textId="77777777" w:rsidR="006863E2" w:rsidRPr="007C1A63" w:rsidRDefault="006863E2" w:rsidP="000D29B8">
      <w:pPr>
        <w:keepNext/>
        <w:keepLines/>
        <w:jc w:val="both"/>
        <w:rPr>
          <w:rFonts w:cs="Tahoma"/>
          <w:sz w:val="20"/>
          <w:szCs w:val="20"/>
        </w:rPr>
      </w:pPr>
      <w:r w:rsidRPr="007C1A63">
        <w:rPr>
          <w:rFonts w:cs="Tahoma"/>
          <w:sz w:val="20"/>
          <w:szCs w:val="20"/>
        </w:rPr>
        <w:t>Plačilni pogoji so podrobno opredeljeni v osnutku okvirnega sporazuma, ki je sestavni del razpisne dokumentacije.</w:t>
      </w:r>
    </w:p>
    <w:p w14:paraId="1202039E" w14:textId="77777777" w:rsidR="006863E2" w:rsidRPr="007C1A63" w:rsidRDefault="006863E2" w:rsidP="000D29B8">
      <w:pPr>
        <w:keepNext/>
        <w:keepLines/>
        <w:jc w:val="both"/>
        <w:rPr>
          <w:rFonts w:cs="Tahoma"/>
          <w:sz w:val="20"/>
          <w:szCs w:val="20"/>
        </w:rPr>
      </w:pPr>
    </w:p>
    <w:p w14:paraId="72518DFA" w14:textId="77777777" w:rsidR="006863E2" w:rsidRPr="007C1A63" w:rsidRDefault="006863E2" w:rsidP="000D29B8">
      <w:pPr>
        <w:keepNext/>
        <w:keepLines/>
        <w:jc w:val="both"/>
        <w:rPr>
          <w:rFonts w:cs="Tahoma"/>
          <w:sz w:val="20"/>
          <w:szCs w:val="20"/>
        </w:rPr>
      </w:pPr>
      <w:r w:rsidRPr="007C1A63">
        <w:rPr>
          <w:rFonts w:cs="Tahoma"/>
          <w:sz w:val="20"/>
          <w:szCs w:val="20"/>
        </w:rPr>
        <w:t>Izbrani ponudnik se bo moral s podpisom okvirnega sporazuma obvezati,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3DC097E5" w14:textId="77777777" w:rsidR="006863E2" w:rsidRPr="007C1A63" w:rsidRDefault="006863E2" w:rsidP="000D29B8">
      <w:pPr>
        <w:keepNext/>
        <w:keepLines/>
        <w:jc w:val="both"/>
        <w:rPr>
          <w:rFonts w:cs="Tahoma"/>
          <w:sz w:val="20"/>
          <w:szCs w:val="20"/>
        </w:rPr>
      </w:pPr>
    </w:p>
    <w:p w14:paraId="20901192" w14:textId="77777777" w:rsidR="006863E2" w:rsidRPr="007C1A63" w:rsidRDefault="006863E2" w:rsidP="000D29B8">
      <w:pPr>
        <w:keepNext/>
        <w:keepLines/>
        <w:jc w:val="both"/>
        <w:rPr>
          <w:rFonts w:cs="Tahoma"/>
          <w:sz w:val="20"/>
          <w:szCs w:val="20"/>
        </w:rPr>
      </w:pPr>
      <w:r w:rsidRPr="007C1A63">
        <w:rPr>
          <w:rFonts w:cs="Tahoma"/>
          <w:sz w:val="20"/>
          <w:szCs w:val="20"/>
        </w:rPr>
        <w:t>Naročnik bo plačila, vsem v ponudbi navedenim podizvajalcem, izvajal skladno z določili ZJN-3.</w:t>
      </w:r>
    </w:p>
    <w:p w14:paraId="56A27198" w14:textId="77777777" w:rsidR="00346460" w:rsidRPr="007C1A63" w:rsidRDefault="00346460" w:rsidP="000D29B8">
      <w:pPr>
        <w:keepNext/>
        <w:keepLines/>
        <w:jc w:val="both"/>
        <w:rPr>
          <w:rFonts w:cs="Tahoma"/>
          <w:sz w:val="20"/>
          <w:szCs w:val="20"/>
        </w:rPr>
      </w:pPr>
    </w:p>
    <w:p w14:paraId="30ECA84B" w14:textId="29741828" w:rsidR="002E0FCB" w:rsidRPr="007C1A63" w:rsidRDefault="004E7D84" w:rsidP="000D29B8">
      <w:pPr>
        <w:keepNext/>
        <w:keepLines/>
        <w:numPr>
          <w:ilvl w:val="2"/>
          <w:numId w:val="5"/>
        </w:numPr>
        <w:jc w:val="both"/>
        <w:rPr>
          <w:rFonts w:cs="Tahoma"/>
          <w:sz w:val="20"/>
          <w:szCs w:val="20"/>
        </w:rPr>
      </w:pPr>
      <w:r w:rsidRPr="007C1A63">
        <w:rPr>
          <w:rFonts w:cs="Tahoma"/>
          <w:sz w:val="20"/>
          <w:szCs w:val="20"/>
        </w:rPr>
        <w:t>Ostale zahteve naročnika</w:t>
      </w:r>
    </w:p>
    <w:p w14:paraId="02010816" w14:textId="77777777" w:rsidR="002B63BD" w:rsidRPr="007C1A63" w:rsidRDefault="002B63BD" w:rsidP="000D29B8">
      <w:pPr>
        <w:keepNext/>
        <w:keepLines/>
        <w:jc w:val="both"/>
        <w:rPr>
          <w:rFonts w:cs="Tahoma"/>
          <w:sz w:val="20"/>
          <w:szCs w:val="20"/>
        </w:rPr>
      </w:pPr>
    </w:p>
    <w:p w14:paraId="6B0B2A4B" w14:textId="77777777" w:rsidR="006863E2" w:rsidRPr="007C1A63" w:rsidRDefault="002E0FCB" w:rsidP="000D29B8">
      <w:pPr>
        <w:keepNext/>
        <w:keepLines/>
        <w:jc w:val="both"/>
        <w:rPr>
          <w:rFonts w:cs="Tahoma"/>
          <w:sz w:val="20"/>
          <w:szCs w:val="20"/>
        </w:rPr>
      </w:pPr>
      <w:r w:rsidRPr="007C1A63">
        <w:rPr>
          <w:rFonts w:cs="Tahoma"/>
          <w:sz w:val="20"/>
          <w:szCs w:val="20"/>
        </w:rPr>
        <w:t xml:space="preserve">Ostale zahteve naročnika so podrobno opisane v osnutku </w:t>
      </w:r>
      <w:r w:rsidR="007A3404" w:rsidRPr="007C1A63">
        <w:rPr>
          <w:rFonts w:cs="Tahoma"/>
          <w:sz w:val="20"/>
          <w:szCs w:val="20"/>
        </w:rPr>
        <w:t>okvirnega sporazuma</w:t>
      </w:r>
      <w:r w:rsidRPr="007C1A63">
        <w:rPr>
          <w:rFonts w:cs="Tahoma"/>
          <w:sz w:val="20"/>
          <w:szCs w:val="20"/>
        </w:rPr>
        <w:t xml:space="preserve">, ki </w:t>
      </w:r>
      <w:r w:rsidR="004E7D84" w:rsidRPr="007C1A63">
        <w:rPr>
          <w:rFonts w:cs="Tahoma"/>
          <w:sz w:val="20"/>
          <w:szCs w:val="20"/>
        </w:rPr>
        <w:t xml:space="preserve">je </w:t>
      </w:r>
      <w:r w:rsidRPr="007C1A63">
        <w:rPr>
          <w:rFonts w:cs="Tahoma"/>
          <w:sz w:val="20"/>
          <w:szCs w:val="20"/>
        </w:rPr>
        <w:t xml:space="preserve">sestavni del te razpisne dokumentacije. Ponudnik </w:t>
      </w:r>
      <w:r w:rsidR="00BC73A8" w:rsidRPr="007C1A63">
        <w:rPr>
          <w:rFonts w:cs="Tahoma"/>
          <w:sz w:val="20"/>
          <w:szCs w:val="20"/>
        </w:rPr>
        <w:t>s podpisom</w:t>
      </w:r>
      <w:r w:rsidR="00F1571F" w:rsidRPr="007C1A63">
        <w:rPr>
          <w:rFonts w:cs="Tahoma"/>
          <w:sz w:val="20"/>
          <w:szCs w:val="20"/>
        </w:rPr>
        <w:t xml:space="preserve"> </w:t>
      </w:r>
      <w:r w:rsidR="00BC73A8" w:rsidRPr="007C1A63">
        <w:rPr>
          <w:rFonts w:cs="Tahoma"/>
          <w:sz w:val="20"/>
          <w:szCs w:val="20"/>
        </w:rPr>
        <w:t xml:space="preserve">Priloge 3/1 potrdi, da se strinja z osnutkom </w:t>
      </w:r>
      <w:r w:rsidR="007A3404" w:rsidRPr="007C1A63">
        <w:rPr>
          <w:rFonts w:cs="Tahoma"/>
          <w:sz w:val="20"/>
          <w:szCs w:val="20"/>
        </w:rPr>
        <w:t>okvirnega sporazuma</w:t>
      </w:r>
      <w:r w:rsidR="00BC73A8" w:rsidRPr="007C1A63">
        <w:rPr>
          <w:rFonts w:cs="Tahoma"/>
          <w:sz w:val="20"/>
          <w:szCs w:val="20"/>
        </w:rPr>
        <w:t xml:space="preserve">. </w:t>
      </w:r>
    </w:p>
    <w:p w14:paraId="7F867CE3" w14:textId="026F9D56" w:rsidR="004215FD" w:rsidRPr="007C1A63" w:rsidRDefault="004215FD" w:rsidP="000D29B8">
      <w:pPr>
        <w:keepNext/>
        <w:keepLines/>
        <w:jc w:val="both"/>
        <w:rPr>
          <w:rFonts w:cs="Tahoma"/>
          <w:bCs/>
          <w:sz w:val="18"/>
          <w:szCs w:val="18"/>
        </w:rPr>
      </w:pPr>
    </w:p>
    <w:p w14:paraId="0EF38D97" w14:textId="308B86D1" w:rsidR="000D29B8" w:rsidRPr="007C1A63" w:rsidRDefault="000D29B8" w:rsidP="000D29B8">
      <w:pPr>
        <w:keepNext/>
        <w:keepLines/>
        <w:jc w:val="both"/>
        <w:rPr>
          <w:rFonts w:cs="Tahoma"/>
          <w:bCs/>
          <w:sz w:val="18"/>
          <w:szCs w:val="18"/>
        </w:rPr>
      </w:pPr>
    </w:p>
    <w:p w14:paraId="73BFC9CD" w14:textId="1FADC16C" w:rsidR="000D29B8" w:rsidRPr="007C1A63" w:rsidRDefault="000D29B8" w:rsidP="000D29B8">
      <w:pPr>
        <w:keepNext/>
        <w:keepLines/>
        <w:jc w:val="both"/>
        <w:rPr>
          <w:rFonts w:cs="Tahoma"/>
          <w:bCs/>
          <w:sz w:val="18"/>
          <w:szCs w:val="18"/>
        </w:rPr>
      </w:pPr>
    </w:p>
    <w:p w14:paraId="67E22120" w14:textId="691DC11C" w:rsidR="000D29B8" w:rsidRPr="007C1A63" w:rsidRDefault="000D29B8" w:rsidP="000D29B8">
      <w:pPr>
        <w:keepNext/>
        <w:keepLines/>
        <w:jc w:val="both"/>
        <w:rPr>
          <w:rFonts w:cs="Tahoma"/>
          <w:bCs/>
          <w:sz w:val="18"/>
          <w:szCs w:val="18"/>
        </w:rPr>
      </w:pPr>
    </w:p>
    <w:p w14:paraId="7319EFDB" w14:textId="19DC0B65" w:rsidR="004E7D84" w:rsidRPr="00593B01" w:rsidRDefault="006863E2" w:rsidP="000D29B8">
      <w:pPr>
        <w:keepNext/>
        <w:keepLines/>
        <w:numPr>
          <w:ilvl w:val="1"/>
          <w:numId w:val="5"/>
        </w:numPr>
        <w:jc w:val="both"/>
        <w:rPr>
          <w:rFonts w:cs="Tahoma"/>
          <w:bCs/>
          <w:sz w:val="20"/>
          <w:szCs w:val="20"/>
        </w:rPr>
      </w:pPr>
      <w:r w:rsidRPr="00593B01">
        <w:rPr>
          <w:rFonts w:cs="Tahoma"/>
          <w:b/>
          <w:bCs/>
          <w:sz w:val="20"/>
          <w:szCs w:val="20"/>
        </w:rPr>
        <w:lastRenderedPageBreak/>
        <w:t>Opis predmeta javnega naročila</w:t>
      </w:r>
    </w:p>
    <w:p w14:paraId="0E58D2F7" w14:textId="00A217FD" w:rsidR="006863E2" w:rsidRPr="007C1A63" w:rsidRDefault="006863E2" w:rsidP="000D29B8">
      <w:pPr>
        <w:keepNext/>
        <w:keepLines/>
        <w:rPr>
          <w:rFonts w:eastAsiaTheme="minorHAnsi" w:cs="Tahoma"/>
          <w:sz w:val="18"/>
          <w:szCs w:val="20"/>
          <w:highlight w:val="yellow"/>
          <w:lang w:eastAsia="en-US"/>
        </w:rPr>
      </w:pPr>
    </w:p>
    <w:p w14:paraId="10CAC970" w14:textId="5FE96FA5" w:rsidR="006863E2" w:rsidRPr="00B05E2C" w:rsidRDefault="006863E2" w:rsidP="000D29B8">
      <w:pPr>
        <w:keepNext/>
        <w:keepLines/>
        <w:jc w:val="both"/>
        <w:rPr>
          <w:rFonts w:cs="Tahoma"/>
          <w:sz w:val="20"/>
          <w:szCs w:val="20"/>
        </w:rPr>
      </w:pPr>
      <w:r w:rsidRPr="00B05E2C">
        <w:rPr>
          <w:rFonts w:cs="Tahoma"/>
          <w:sz w:val="20"/>
          <w:szCs w:val="20"/>
        </w:rPr>
        <w:t>Predmet javnega naročila je »Izvajanje storitev sprejemanja plačil parkirnine preko POS terminalov na avtomatskih blagajnah« za obdobje oseminštirideset (48) mesecev od dneva sklenitve okvirnega sporazuma.</w:t>
      </w:r>
    </w:p>
    <w:p w14:paraId="657EF89C" w14:textId="53145F40" w:rsidR="006863E2" w:rsidRPr="007C1A63" w:rsidRDefault="006863E2" w:rsidP="000D29B8">
      <w:pPr>
        <w:keepNext/>
        <w:keepLines/>
        <w:rPr>
          <w:rFonts w:eastAsiaTheme="minorHAnsi" w:cs="Tahoma"/>
          <w:sz w:val="18"/>
          <w:szCs w:val="20"/>
          <w:highlight w:val="yellow"/>
          <w:lang w:eastAsia="en-US"/>
        </w:rPr>
      </w:pPr>
    </w:p>
    <w:p w14:paraId="094FAB20" w14:textId="77777777" w:rsidR="000D29B8" w:rsidRPr="001C3A04" w:rsidRDefault="000D29B8" w:rsidP="000D29B8">
      <w:pPr>
        <w:keepNext/>
        <w:keepLines/>
        <w:jc w:val="both"/>
        <w:rPr>
          <w:rFonts w:cs="Tahoma"/>
          <w:sz w:val="20"/>
          <w:szCs w:val="20"/>
        </w:rPr>
      </w:pPr>
      <w:r w:rsidRPr="001C3A04">
        <w:rPr>
          <w:rFonts w:cs="Tahoma"/>
          <w:sz w:val="20"/>
          <w:szCs w:val="20"/>
        </w:rPr>
        <w:t>Število prodajnih mest (avtomatskih blagajn) oziroma POS terminalov na posamezni lokaciji znaša:</w:t>
      </w:r>
    </w:p>
    <w:p w14:paraId="50649389" w14:textId="77777777" w:rsidR="000D29B8" w:rsidRPr="001C3A04" w:rsidRDefault="000D29B8" w:rsidP="000D29B8">
      <w:pPr>
        <w:keepNext/>
        <w:keepLines/>
        <w:jc w:val="both"/>
        <w:rPr>
          <w:rFonts w:eastAsiaTheme="minorHAnsi" w:cs="Tahoma"/>
          <w:sz w:val="20"/>
          <w:szCs w:val="20"/>
          <w:lang w:eastAsia="en-US"/>
        </w:rPr>
      </w:pPr>
    </w:p>
    <w:tbl>
      <w:tblPr>
        <w:tblW w:w="7508" w:type="dxa"/>
        <w:tblCellMar>
          <w:left w:w="70" w:type="dxa"/>
          <w:right w:w="70" w:type="dxa"/>
        </w:tblCellMar>
        <w:tblLook w:val="04A0" w:firstRow="1" w:lastRow="0" w:firstColumn="1" w:lastColumn="0" w:noHBand="0" w:noVBand="1"/>
      </w:tblPr>
      <w:tblGrid>
        <w:gridCol w:w="5807"/>
        <w:gridCol w:w="1701"/>
      </w:tblGrid>
      <w:tr w:rsidR="000D29B8" w:rsidRPr="001C3A04" w14:paraId="3A0E7585" w14:textId="77777777" w:rsidTr="00494FFC">
        <w:trPr>
          <w:trHeight w:val="467"/>
        </w:trPr>
        <w:tc>
          <w:tcPr>
            <w:tcW w:w="5807" w:type="dxa"/>
            <w:tcBorders>
              <w:top w:val="single" w:sz="4" w:space="0" w:color="auto"/>
              <w:left w:val="single" w:sz="4" w:space="0" w:color="auto"/>
              <w:bottom w:val="nil"/>
              <w:right w:val="nil"/>
            </w:tcBorders>
            <w:shd w:val="clear" w:color="auto" w:fill="auto"/>
            <w:noWrap/>
            <w:vAlign w:val="center"/>
            <w:hideMark/>
          </w:tcPr>
          <w:p w14:paraId="3D7CCF5A" w14:textId="77777777" w:rsidR="000D29B8" w:rsidRPr="001C3A04" w:rsidRDefault="000D29B8" w:rsidP="000D29B8">
            <w:pPr>
              <w:keepNext/>
              <w:keepLines/>
              <w:rPr>
                <w:rFonts w:cs="Tahoma"/>
                <w:b/>
                <w:bCs/>
                <w:sz w:val="20"/>
                <w:szCs w:val="20"/>
              </w:rPr>
            </w:pPr>
            <w:r w:rsidRPr="001C3A04">
              <w:rPr>
                <w:rFonts w:cs="Tahoma"/>
                <w:b/>
                <w:bCs/>
                <w:sz w:val="20"/>
                <w:szCs w:val="20"/>
              </w:rPr>
              <w:t>Lokacija</w:t>
            </w:r>
          </w:p>
        </w:tc>
        <w:tc>
          <w:tcPr>
            <w:tcW w:w="1701" w:type="dxa"/>
            <w:tcBorders>
              <w:top w:val="single" w:sz="4" w:space="0" w:color="auto"/>
              <w:left w:val="nil"/>
              <w:bottom w:val="nil"/>
              <w:right w:val="single" w:sz="4" w:space="0" w:color="auto"/>
            </w:tcBorders>
            <w:shd w:val="clear" w:color="auto" w:fill="auto"/>
            <w:vAlign w:val="center"/>
            <w:hideMark/>
          </w:tcPr>
          <w:p w14:paraId="782B8EB4" w14:textId="208A7107" w:rsidR="000D29B8" w:rsidRPr="001C3A04" w:rsidRDefault="000D29B8" w:rsidP="000D29B8">
            <w:pPr>
              <w:keepNext/>
              <w:keepLines/>
              <w:jc w:val="center"/>
              <w:rPr>
                <w:rFonts w:cs="Tahoma"/>
                <w:b/>
                <w:bCs/>
                <w:color w:val="000000"/>
                <w:sz w:val="20"/>
                <w:szCs w:val="20"/>
              </w:rPr>
            </w:pPr>
            <w:r w:rsidRPr="001C3A04">
              <w:rPr>
                <w:rFonts w:cs="Tahoma"/>
                <w:b/>
                <w:bCs/>
                <w:color w:val="000000"/>
                <w:sz w:val="20"/>
                <w:szCs w:val="20"/>
              </w:rPr>
              <w:t>Število</w:t>
            </w:r>
            <w:r w:rsidR="00593B01" w:rsidRPr="001C3A04">
              <w:rPr>
                <w:rFonts w:cs="Tahoma"/>
                <w:b/>
                <w:bCs/>
                <w:color w:val="000000"/>
                <w:sz w:val="20"/>
                <w:szCs w:val="20"/>
              </w:rPr>
              <w:t xml:space="preserve"> POS terminalov</w:t>
            </w:r>
          </w:p>
        </w:tc>
      </w:tr>
      <w:tr w:rsidR="000D29B8" w:rsidRPr="001C3A04" w14:paraId="45762CE6" w14:textId="77777777" w:rsidTr="00494FFC">
        <w:trPr>
          <w:trHeight w:val="282"/>
        </w:trPr>
        <w:tc>
          <w:tcPr>
            <w:tcW w:w="5807" w:type="dxa"/>
            <w:tcBorders>
              <w:top w:val="single" w:sz="4" w:space="0" w:color="auto"/>
              <w:left w:val="single" w:sz="4" w:space="0" w:color="auto"/>
              <w:bottom w:val="nil"/>
              <w:right w:val="nil"/>
            </w:tcBorders>
            <w:shd w:val="clear" w:color="auto" w:fill="auto"/>
            <w:vAlign w:val="center"/>
            <w:hideMark/>
          </w:tcPr>
          <w:p w14:paraId="57BF38F8" w14:textId="752DF25F" w:rsidR="000D29B8" w:rsidRPr="001C3A04" w:rsidRDefault="000D29B8" w:rsidP="000D29B8">
            <w:pPr>
              <w:keepNext/>
              <w:keepLines/>
              <w:rPr>
                <w:rFonts w:cs="Tahoma"/>
                <w:sz w:val="20"/>
                <w:szCs w:val="20"/>
              </w:rPr>
            </w:pPr>
            <w:r w:rsidRPr="001C3A04">
              <w:rPr>
                <w:rFonts w:cs="Tahoma"/>
                <w:sz w:val="20"/>
                <w:szCs w:val="20"/>
              </w:rPr>
              <w:t>Blagajna PH Kozolec</w:t>
            </w:r>
            <w:r w:rsidR="00593B01" w:rsidRPr="001C3A04">
              <w:rPr>
                <w:rFonts w:cs="Tahoma"/>
                <w:sz w:val="20"/>
                <w:szCs w:val="20"/>
              </w:rPr>
              <w:t>, Dvoržakova ulica, Ljubljana</w:t>
            </w:r>
          </w:p>
        </w:tc>
        <w:tc>
          <w:tcPr>
            <w:tcW w:w="1701" w:type="dxa"/>
            <w:tcBorders>
              <w:top w:val="single" w:sz="4" w:space="0" w:color="auto"/>
              <w:left w:val="nil"/>
              <w:bottom w:val="nil"/>
              <w:right w:val="single" w:sz="4" w:space="0" w:color="auto"/>
            </w:tcBorders>
            <w:shd w:val="clear" w:color="auto" w:fill="auto"/>
            <w:vAlign w:val="center"/>
            <w:hideMark/>
          </w:tcPr>
          <w:p w14:paraId="5DF97123" w14:textId="77777777" w:rsidR="000D29B8" w:rsidRPr="001C3A04" w:rsidRDefault="000D29B8" w:rsidP="000D29B8">
            <w:pPr>
              <w:keepNext/>
              <w:keepLines/>
              <w:jc w:val="center"/>
              <w:rPr>
                <w:rFonts w:cs="Tahoma"/>
                <w:sz w:val="20"/>
                <w:szCs w:val="20"/>
              </w:rPr>
            </w:pPr>
            <w:r w:rsidRPr="001C3A04">
              <w:rPr>
                <w:rFonts w:cs="Tahoma"/>
                <w:sz w:val="20"/>
                <w:szCs w:val="20"/>
              </w:rPr>
              <w:t>3</w:t>
            </w:r>
          </w:p>
        </w:tc>
      </w:tr>
      <w:tr w:rsidR="000D29B8" w:rsidRPr="001C3A04" w14:paraId="5E139B3E"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61A53D95" w14:textId="733C4364" w:rsidR="000D29B8" w:rsidRPr="001C3A04" w:rsidRDefault="000D29B8" w:rsidP="000D29B8">
            <w:pPr>
              <w:keepNext/>
              <w:keepLines/>
              <w:rPr>
                <w:rFonts w:cs="Tahoma"/>
                <w:sz w:val="20"/>
                <w:szCs w:val="20"/>
              </w:rPr>
            </w:pPr>
            <w:r w:rsidRPr="001C3A04">
              <w:rPr>
                <w:rFonts w:cs="Tahoma"/>
                <w:sz w:val="20"/>
                <w:szCs w:val="20"/>
              </w:rPr>
              <w:t>PH Kongresni trg</w:t>
            </w:r>
            <w:r w:rsidR="00593B01" w:rsidRPr="001C3A04">
              <w:rPr>
                <w:rFonts w:cs="Tahoma"/>
                <w:sz w:val="20"/>
                <w:szCs w:val="20"/>
              </w:rPr>
              <w:t>, Kongresni trg, Ljubljana</w:t>
            </w:r>
          </w:p>
        </w:tc>
        <w:tc>
          <w:tcPr>
            <w:tcW w:w="1701" w:type="dxa"/>
            <w:tcBorders>
              <w:top w:val="nil"/>
              <w:left w:val="nil"/>
              <w:bottom w:val="nil"/>
              <w:right w:val="single" w:sz="4" w:space="0" w:color="auto"/>
            </w:tcBorders>
            <w:shd w:val="clear" w:color="auto" w:fill="auto"/>
            <w:vAlign w:val="center"/>
            <w:hideMark/>
          </w:tcPr>
          <w:p w14:paraId="1B3868A7" w14:textId="77777777" w:rsidR="000D29B8" w:rsidRPr="001C3A04" w:rsidRDefault="000D29B8" w:rsidP="000D29B8">
            <w:pPr>
              <w:keepNext/>
              <w:keepLines/>
              <w:jc w:val="center"/>
              <w:rPr>
                <w:rFonts w:cs="Tahoma"/>
                <w:sz w:val="20"/>
                <w:szCs w:val="20"/>
              </w:rPr>
            </w:pPr>
            <w:r w:rsidRPr="001C3A04">
              <w:rPr>
                <w:rFonts w:cs="Tahoma"/>
                <w:sz w:val="20"/>
                <w:szCs w:val="20"/>
              </w:rPr>
              <w:t>6</w:t>
            </w:r>
          </w:p>
        </w:tc>
      </w:tr>
      <w:tr w:rsidR="000D29B8" w:rsidRPr="001C3A04" w14:paraId="3B97A240"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31378BCA" w14:textId="2CA432B0" w:rsidR="000D29B8" w:rsidRPr="001C3A04" w:rsidRDefault="000D29B8" w:rsidP="000D29B8">
            <w:pPr>
              <w:keepNext/>
              <w:keepLines/>
              <w:rPr>
                <w:rFonts w:cs="Tahoma"/>
                <w:sz w:val="20"/>
                <w:szCs w:val="20"/>
              </w:rPr>
            </w:pPr>
            <w:r w:rsidRPr="001C3A04">
              <w:rPr>
                <w:rFonts w:cs="Tahoma"/>
                <w:sz w:val="20"/>
                <w:szCs w:val="20"/>
              </w:rPr>
              <w:t xml:space="preserve">PH </w:t>
            </w:r>
            <w:proofErr w:type="spellStart"/>
            <w:r w:rsidRPr="001C3A04">
              <w:rPr>
                <w:rFonts w:cs="Tahoma"/>
                <w:sz w:val="20"/>
                <w:szCs w:val="20"/>
              </w:rPr>
              <w:t>Kolezija</w:t>
            </w:r>
            <w:proofErr w:type="spellEnd"/>
            <w:r w:rsidR="00593B01" w:rsidRPr="001C3A04">
              <w:rPr>
                <w:rFonts w:cs="Tahoma"/>
                <w:sz w:val="20"/>
                <w:szCs w:val="20"/>
              </w:rPr>
              <w:t xml:space="preserve">, </w:t>
            </w:r>
            <w:proofErr w:type="spellStart"/>
            <w:r w:rsidR="00593B01" w:rsidRPr="001C3A04">
              <w:rPr>
                <w:rFonts w:cs="Tahoma"/>
                <w:sz w:val="20"/>
                <w:szCs w:val="20"/>
              </w:rPr>
              <w:t>Gunduličeva</w:t>
            </w:r>
            <w:proofErr w:type="spellEnd"/>
            <w:r w:rsidR="00593B01" w:rsidRPr="001C3A04">
              <w:rPr>
                <w:rFonts w:cs="Tahoma"/>
                <w:sz w:val="20"/>
                <w:szCs w:val="20"/>
              </w:rPr>
              <w:t xml:space="preserve"> ulica, Ljubljana</w:t>
            </w:r>
          </w:p>
        </w:tc>
        <w:tc>
          <w:tcPr>
            <w:tcW w:w="1701" w:type="dxa"/>
            <w:tcBorders>
              <w:top w:val="nil"/>
              <w:left w:val="nil"/>
              <w:bottom w:val="nil"/>
              <w:right w:val="single" w:sz="4" w:space="0" w:color="auto"/>
            </w:tcBorders>
            <w:shd w:val="clear" w:color="auto" w:fill="auto"/>
            <w:vAlign w:val="center"/>
            <w:hideMark/>
          </w:tcPr>
          <w:p w14:paraId="3AFA9E4C"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5ED9419A"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43384685" w14:textId="0FE1DF88" w:rsidR="000D29B8" w:rsidRPr="001C3A04" w:rsidRDefault="000D29B8" w:rsidP="000D29B8">
            <w:pPr>
              <w:keepNext/>
              <w:keepLines/>
              <w:rPr>
                <w:rFonts w:cs="Tahoma"/>
                <w:sz w:val="20"/>
                <w:szCs w:val="20"/>
              </w:rPr>
            </w:pPr>
            <w:r w:rsidRPr="001C3A04">
              <w:rPr>
                <w:rFonts w:cs="Tahoma"/>
                <w:sz w:val="20"/>
                <w:szCs w:val="20"/>
              </w:rPr>
              <w:t>Blagajna Tivoli</w:t>
            </w:r>
            <w:r w:rsidR="00593B01" w:rsidRPr="001C3A04">
              <w:rPr>
                <w:rFonts w:cs="Tahoma"/>
                <w:sz w:val="20"/>
                <w:szCs w:val="20"/>
              </w:rPr>
              <w:t>, Celovška cesta, Ljubljana</w:t>
            </w:r>
          </w:p>
        </w:tc>
        <w:tc>
          <w:tcPr>
            <w:tcW w:w="1701" w:type="dxa"/>
            <w:tcBorders>
              <w:top w:val="nil"/>
              <w:left w:val="nil"/>
              <w:bottom w:val="nil"/>
              <w:right w:val="single" w:sz="4" w:space="0" w:color="auto"/>
            </w:tcBorders>
            <w:shd w:val="clear" w:color="auto" w:fill="auto"/>
            <w:vAlign w:val="center"/>
            <w:hideMark/>
          </w:tcPr>
          <w:p w14:paraId="60F62AEA" w14:textId="77777777" w:rsidR="000D29B8" w:rsidRPr="001C3A04" w:rsidRDefault="000D29B8" w:rsidP="000D29B8">
            <w:pPr>
              <w:keepNext/>
              <w:keepLines/>
              <w:jc w:val="center"/>
              <w:rPr>
                <w:rFonts w:cs="Tahoma"/>
                <w:sz w:val="20"/>
                <w:szCs w:val="20"/>
              </w:rPr>
            </w:pPr>
            <w:r w:rsidRPr="001C3A04">
              <w:rPr>
                <w:rFonts w:cs="Tahoma"/>
                <w:sz w:val="20"/>
                <w:szCs w:val="20"/>
              </w:rPr>
              <w:t>4</w:t>
            </w:r>
          </w:p>
        </w:tc>
      </w:tr>
      <w:tr w:rsidR="000D29B8" w:rsidRPr="001C3A04" w14:paraId="0FE26C02"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4FB68EAE" w14:textId="5336F25D" w:rsidR="000D29B8" w:rsidRPr="001C3A04" w:rsidRDefault="000D29B8" w:rsidP="000D29B8">
            <w:pPr>
              <w:keepNext/>
              <w:keepLines/>
              <w:rPr>
                <w:rFonts w:cs="Tahoma"/>
                <w:sz w:val="20"/>
                <w:szCs w:val="20"/>
              </w:rPr>
            </w:pPr>
            <w:r w:rsidRPr="001C3A04">
              <w:rPr>
                <w:rFonts w:cs="Tahoma"/>
                <w:sz w:val="20"/>
                <w:szCs w:val="20"/>
              </w:rPr>
              <w:t>Blagajna Mirje</w:t>
            </w:r>
            <w:r w:rsidR="00593B01" w:rsidRPr="001C3A04">
              <w:rPr>
                <w:rFonts w:cs="Tahoma"/>
                <w:sz w:val="20"/>
                <w:szCs w:val="20"/>
              </w:rPr>
              <w:t>, Tržaška cesta, Ljubljana</w:t>
            </w:r>
          </w:p>
        </w:tc>
        <w:tc>
          <w:tcPr>
            <w:tcW w:w="1701" w:type="dxa"/>
            <w:tcBorders>
              <w:top w:val="nil"/>
              <w:left w:val="nil"/>
              <w:bottom w:val="nil"/>
              <w:right w:val="single" w:sz="4" w:space="0" w:color="auto"/>
            </w:tcBorders>
            <w:shd w:val="clear" w:color="auto" w:fill="auto"/>
            <w:vAlign w:val="center"/>
            <w:hideMark/>
          </w:tcPr>
          <w:p w14:paraId="298C8BF8"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49A9A44C"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7C564411" w14:textId="6020EBC1" w:rsidR="000D29B8" w:rsidRPr="001C3A04" w:rsidRDefault="000D29B8" w:rsidP="000D29B8">
            <w:pPr>
              <w:keepNext/>
              <w:keepLines/>
              <w:rPr>
                <w:rFonts w:cs="Tahoma"/>
                <w:sz w:val="20"/>
                <w:szCs w:val="20"/>
              </w:rPr>
            </w:pPr>
            <w:r w:rsidRPr="001C3A04">
              <w:rPr>
                <w:rFonts w:cs="Tahoma"/>
                <w:sz w:val="20"/>
                <w:szCs w:val="20"/>
              </w:rPr>
              <w:t>Blagajna GR</w:t>
            </w:r>
            <w:r w:rsidR="00593B01" w:rsidRPr="001C3A04">
              <w:rPr>
                <w:rFonts w:cs="Tahoma"/>
                <w:sz w:val="20"/>
                <w:szCs w:val="20"/>
              </w:rPr>
              <w:t>, Linhartova ulica</w:t>
            </w:r>
            <w:r w:rsidR="002B7F76" w:rsidRPr="001C3A04">
              <w:rPr>
                <w:rFonts w:cs="Tahoma"/>
                <w:sz w:val="20"/>
                <w:szCs w:val="20"/>
              </w:rPr>
              <w:t xml:space="preserve"> </w:t>
            </w:r>
            <w:r w:rsidR="00593B01" w:rsidRPr="001C3A04">
              <w:rPr>
                <w:rFonts w:cs="Tahoma"/>
                <w:sz w:val="20"/>
                <w:szCs w:val="20"/>
              </w:rPr>
              <w:t>-</w:t>
            </w:r>
            <w:r w:rsidR="002B7F76" w:rsidRPr="001C3A04">
              <w:rPr>
                <w:rFonts w:cs="Tahoma"/>
                <w:sz w:val="20"/>
                <w:szCs w:val="20"/>
              </w:rPr>
              <w:t xml:space="preserve"> </w:t>
            </w:r>
            <w:r w:rsidR="00593B01" w:rsidRPr="001C3A04">
              <w:rPr>
                <w:rFonts w:cs="Tahoma"/>
                <w:sz w:val="20"/>
                <w:szCs w:val="20"/>
              </w:rPr>
              <w:t>Vilharjeva cesta, Ljubljana</w:t>
            </w:r>
          </w:p>
        </w:tc>
        <w:tc>
          <w:tcPr>
            <w:tcW w:w="1701" w:type="dxa"/>
            <w:tcBorders>
              <w:top w:val="nil"/>
              <w:left w:val="nil"/>
              <w:bottom w:val="nil"/>
              <w:right w:val="single" w:sz="4" w:space="0" w:color="auto"/>
            </w:tcBorders>
            <w:shd w:val="clear" w:color="auto" w:fill="auto"/>
            <w:vAlign w:val="center"/>
            <w:hideMark/>
          </w:tcPr>
          <w:p w14:paraId="147E3AFC" w14:textId="77777777" w:rsidR="000D29B8" w:rsidRPr="001C3A04" w:rsidRDefault="000D29B8" w:rsidP="000D29B8">
            <w:pPr>
              <w:keepNext/>
              <w:keepLines/>
              <w:jc w:val="center"/>
              <w:rPr>
                <w:rFonts w:cs="Tahoma"/>
                <w:sz w:val="20"/>
                <w:szCs w:val="20"/>
              </w:rPr>
            </w:pPr>
            <w:r w:rsidRPr="001C3A04">
              <w:rPr>
                <w:rFonts w:cs="Tahoma"/>
                <w:sz w:val="20"/>
                <w:szCs w:val="20"/>
              </w:rPr>
              <w:t>2</w:t>
            </w:r>
          </w:p>
        </w:tc>
      </w:tr>
      <w:tr w:rsidR="000D29B8" w:rsidRPr="001C3A04" w14:paraId="21FDA287"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0C10CDC8" w14:textId="17683C6B" w:rsidR="000D29B8" w:rsidRPr="001C3A04" w:rsidRDefault="000D29B8" w:rsidP="000D29B8">
            <w:pPr>
              <w:keepNext/>
              <w:keepLines/>
              <w:rPr>
                <w:rFonts w:cs="Tahoma"/>
                <w:sz w:val="20"/>
                <w:szCs w:val="20"/>
              </w:rPr>
            </w:pPr>
            <w:r w:rsidRPr="001C3A04">
              <w:rPr>
                <w:rFonts w:cs="Tahoma"/>
                <w:sz w:val="20"/>
                <w:szCs w:val="20"/>
              </w:rPr>
              <w:t>Blagajna Kranjčeva</w:t>
            </w:r>
            <w:r w:rsidR="002B7F76" w:rsidRPr="001C3A04">
              <w:rPr>
                <w:rFonts w:cs="Tahoma"/>
                <w:sz w:val="20"/>
                <w:szCs w:val="20"/>
              </w:rPr>
              <w:t>, Kranjčeva ulica, Ljubljana</w:t>
            </w:r>
          </w:p>
        </w:tc>
        <w:tc>
          <w:tcPr>
            <w:tcW w:w="1701" w:type="dxa"/>
            <w:tcBorders>
              <w:top w:val="nil"/>
              <w:left w:val="nil"/>
              <w:bottom w:val="nil"/>
              <w:right w:val="single" w:sz="4" w:space="0" w:color="auto"/>
            </w:tcBorders>
            <w:shd w:val="clear" w:color="auto" w:fill="auto"/>
            <w:vAlign w:val="center"/>
            <w:hideMark/>
          </w:tcPr>
          <w:p w14:paraId="7BB320C8"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1655820F"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1A50D0EA" w14:textId="14E29397" w:rsidR="000D29B8" w:rsidRPr="001C3A04" w:rsidRDefault="000D29B8" w:rsidP="000D29B8">
            <w:pPr>
              <w:keepNext/>
              <w:keepLines/>
              <w:rPr>
                <w:rFonts w:cs="Tahoma"/>
                <w:sz w:val="20"/>
                <w:szCs w:val="20"/>
              </w:rPr>
            </w:pPr>
            <w:r w:rsidRPr="001C3A04">
              <w:rPr>
                <w:rFonts w:cs="Tahoma"/>
                <w:sz w:val="20"/>
                <w:szCs w:val="20"/>
              </w:rPr>
              <w:t>Blagajna NUK</w:t>
            </w:r>
            <w:r w:rsidR="002B7F76" w:rsidRPr="001C3A04">
              <w:rPr>
                <w:rFonts w:cs="Tahoma"/>
                <w:sz w:val="20"/>
                <w:szCs w:val="20"/>
              </w:rPr>
              <w:t>, Emonska ulica, 1000 Ljubljana</w:t>
            </w:r>
          </w:p>
        </w:tc>
        <w:tc>
          <w:tcPr>
            <w:tcW w:w="1701" w:type="dxa"/>
            <w:tcBorders>
              <w:top w:val="nil"/>
              <w:left w:val="nil"/>
              <w:bottom w:val="nil"/>
              <w:right w:val="single" w:sz="4" w:space="0" w:color="auto"/>
            </w:tcBorders>
            <w:shd w:val="clear" w:color="auto" w:fill="auto"/>
            <w:vAlign w:val="center"/>
            <w:hideMark/>
          </w:tcPr>
          <w:p w14:paraId="296B5981" w14:textId="77777777" w:rsidR="000D29B8" w:rsidRPr="001C3A04" w:rsidRDefault="000D29B8" w:rsidP="000D29B8">
            <w:pPr>
              <w:keepNext/>
              <w:keepLines/>
              <w:jc w:val="center"/>
              <w:rPr>
                <w:rFonts w:cs="Tahoma"/>
                <w:sz w:val="20"/>
                <w:szCs w:val="20"/>
              </w:rPr>
            </w:pPr>
            <w:r w:rsidRPr="001C3A04">
              <w:rPr>
                <w:rFonts w:cs="Tahoma"/>
                <w:sz w:val="20"/>
                <w:szCs w:val="20"/>
              </w:rPr>
              <w:t>2</w:t>
            </w:r>
          </w:p>
        </w:tc>
      </w:tr>
      <w:tr w:rsidR="000D29B8" w:rsidRPr="001C3A04" w14:paraId="498A89A8"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696B24E8" w14:textId="743AA551" w:rsidR="000D29B8" w:rsidRPr="001C3A04" w:rsidRDefault="000D29B8" w:rsidP="000D29B8">
            <w:pPr>
              <w:keepNext/>
              <w:keepLines/>
              <w:rPr>
                <w:rFonts w:cs="Tahoma"/>
                <w:sz w:val="20"/>
                <w:szCs w:val="20"/>
              </w:rPr>
            </w:pPr>
            <w:r w:rsidRPr="001C3A04">
              <w:rPr>
                <w:rFonts w:cs="Tahoma"/>
                <w:sz w:val="20"/>
                <w:szCs w:val="20"/>
              </w:rPr>
              <w:t>Blagajna Linhartova</w:t>
            </w:r>
            <w:r w:rsidR="002B7F76" w:rsidRPr="001C3A04">
              <w:rPr>
                <w:rFonts w:cs="Tahoma"/>
                <w:sz w:val="20"/>
                <w:szCs w:val="20"/>
              </w:rPr>
              <w:t>, Linhartova cesta, 1000 Ljubljana</w:t>
            </w:r>
          </w:p>
        </w:tc>
        <w:tc>
          <w:tcPr>
            <w:tcW w:w="1701" w:type="dxa"/>
            <w:tcBorders>
              <w:top w:val="nil"/>
              <w:left w:val="nil"/>
              <w:bottom w:val="nil"/>
              <w:right w:val="single" w:sz="4" w:space="0" w:color="auto"/>
            </w:tcBorders>
            <w:shd w:val="clear" w:color="auto" w:fill="auto"/>
            <w:vAlign w:val="center"/>
            <w:hideMark/>
          </w:tcPr>
          <w:p w14:paraId="4E73BF9B"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1DEAA16E"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62CFBE88" w14:textId="3B1FF4BF" w:rsidR="000D29B8" w:rsidRPr="001C3A04" w:rsidRDefault="000D29B8" w:rsidP="000D29B8">
            <w:pPr>
              <w:keepNext/>
              <w:keepLines/>
              <w:rPr>
                <w:rFonts w:cs="Tahoma"/>
                <w:sz w:val="20"/>
                <w:szCs w:val="20"/>
              </w:rPr>
            </w:pPr>
            <w:r w:rsidRPr="001C3A04">
              <w:rPr>
                <w:rFonts w:cs="Tahoma"/>
                <w:sz w:val="20"/>
                <w:szCs w:val="20"/>
              </w:rPr>
              <w:t>Blagajna Sanatorij Emona</w:t>
            </w:r>
            <w:r w:rsidR="002B7F76" w:rsidRPr="001C3A04">
              <w:rPr>
                <w:rFonts w:cs="Tahoma"/>
                <w:sz w:val="20"/>
                <w:szCs w:val="20"/>
              </w:rPr>
              <w:t>, Mala ulica, Ljubljana</w:t>
            </w:r>
          </w:p>
        </w:tc>
        <w:tc>
          <w:tcPr>
            <w:tcW w:w="1701" w:type="dxa"/>
            <w:tcBorders>
              <w:top w:val="nil"/>
              <w:left w:val="nil"/>
              <w:bottom w:val="nil"/>
              <w:right w:val="single" w:sz="4" w:space="0" w:color="auto"/>
            </w:tcBorders>
            <w:shd w:val="clear" w:color="auto" w:fill="auto"/>
            <w:vAlign w:val="center"/>
            <w:hideMark/>
          </w:tcPr>
          <w:p w14:paraId="56CD52B4"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4AEAF11B"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4D3FAADD" w14:textId="60DFAD1E" w:rsidR="000D29B8" w:rsidRPr="001C3A04" w:rsidRDefault="000D29B8" w:rsidP="000D29B8">
            <w:pPr>
              <w:keepNext/>
              <w:keepLines/>
              <w:rPr>
                <w:rFonts w:cs="Tahoma"/>
                <w:sz w:val="20"/>
                <w:szCs w:val="20"/>
              </w:rPr>
            </w:pPr>
            <w:r w:rsidRPr="001C3A04">
              <w:rPr>
                <w:rFonts w:cs="Tahoma"/>
                <w:sz w:val="20"/>
                <w:szCs w:val="20"/>
              </w:rPr>
              <w:t>Blagajna Povšetova</w:t>
            </w:r>
            <w:r w:rsidR="002B7F76" w:rsidRPr="001C3A04">
              <w:rPr>
                <w:rFonts w:cs="Tahoma"/>
                <w:sz w:val="20"/>
                <w:szCs w:val="20"/>
              </w:rPr>
              <w:t>, Povšetova ulica, Ljubljana</w:t>
            </w:r>
          </w:p>
        </w:tc>
        <w:tc>
          <w:tcPr>
            <w:tcW w:w="1701" w:type="dxa"/>
            <w:tcBorders>
              <w:top w:val="nil"/>
              <w:left w:val="nil"/>
              <w:bottom w:val="nil"/>
              <w:right w:val="single" w:sz="4" w:space="0" w:color="auto"/>
            </w:tcBorders>
            <w:shd w:val="clear" w:color="auto" w:fill="auto"/>
            <w:vAlign w:val="center"/>
            <w:hideMark/>
          </w:tcPr>
          <w:p w14:paraId="1E8AB914"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57AD5BA8"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32308588" w14:textId="254EF37C" w:rsidR="000D29B8" w:rsidRPr="001C3A04" w:rsidRDefault="000D29B8" w:rsidP="000D29B8">
            <w:pPr>
              <w:keepNext/>
              <w:keepLines/>
              <w:rPr>
                <w:rFonts w:cs="Tahoma"/>
                <w:sz w:val="20"/>
                <w:szCs w:val="20"/>
              </w:rPr>
            </w:pPr>
            <w:r w:rsidRPr="001C3A04">
              <w:rPr>
                <w:rFonts w:cs="Tahoma"/>
                <w:sz w:val="20"/>
                <w:szCs w:val="20"/>
              </w:rPr>
              <w:t>Blagajna Metelkova</w:t>
            </w:r>
            <w:r w:rsidR="002B7F76" w:rsidRPr="001C3A04">
              <w:rPr>
                <w:rFonts w:cs="Tahoma"/>
                <w:sz w:val="20"/>
                <w:szCs w:val="20"/>
              </w:rPr>
              <w:t>, Metelkova ulica, Ljubljana</w:t>
            </w:r>
          </w:p>
        </w:tc>
        <w:tc>
          <w:tcPr>
            <w:tcW w:w="1701" w:type="dxa"/>
            <w:tcBorders>
              <w:top w:val="nil"/>
              <w:left w:val="nil"/>
              <w:bottom w:val="nil"/>
              <w:right w:val="single" w:sz="4" w:space="0" w:color="auto"/>
            </w:tcBorders>
            <w:shd w:val="clear" w:color="auto" w:fill="auto"/>
            <w:vAlign w:val="center"/>
            <w:hideMark/>
          </w:tcPr>
          <w:p w14:paraId="0A7F7B64"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3FE5DD1C"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30A21BF1" w14:textId="2F32F636" w:rsidR="000D29B8" w:rsidRPr="001C3A04" w:rsidRDefault="000D29B8" w:rsidP="000D29B8">
            <w:pPr>
              <w:keepNext/>
              <w:keepLines/>
              <w:rPr>
                <w:rFonts w:cs="Tahoma"/>
                <w:sz w:val="20"/>
                <w:szCs w:val="20"/>
              </w:rPr>
            </w:pPr>
            <w:r w:rsidRPr="001C3A04">
              <w:rPr>
                <w:rFonts w:cs="Tahoma"/>
                <w:sz w:val="20"/>
                <w:szCs w:val="20"/>
              </w:rPr>
              <w:t>Blagajna Tacen</w:t>
            </w:r>
            <w:r w:rsidR="002B7F76" w:rsidRPr="001C3A04">
              <w:rPr>
                <w:rFonts w:cs="Tahoma"/>
                <w:sz w:val="20"/>
                <w:szCs w:val="20"/>
              </w:rPr>
              <w:t>, Kajakaška cesta, Ljubljana</w:t>
            </w:r>
          </w:p>
        </w:tc>
        <w:tc>
          <w:tcPr>
            <w:tcW w:w="1701" w:type="dxa"/>
            <w:tcBorders>
              <w:top w:val="nil"/>
              <w:left w:val="nil"/>
              <w:bottom w:val="nil"/>
              <w:right w:val="single" w:sz="4" w:space="0" w:color="auto"/>
            </w:tcBorders>
            <w:shd w:val="clear" w:color="auto" w:fill="auto"/>
            <w:vAlign w:val="center"/>
            <w:hideMark/>
          </w:tcPr>
          <w:p w14:paraId="5616B335"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506723E0"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70604161" w14:textId="7E469AA5" w:rsidR="000D29B8" w:rsidRPr="001C3A04" w:rsidRDefault="000D29B8" w:rsidP="000D29B8">
            <w:pPr>
              <w:keepNext/>
              <w:keepLines/>
              <w:rPr>
                <w:rFonts w:cs="Tahoma"/>
                <w:sz w:val="20"/>
                <w:szCs w:val="20"/>
              </w:rPr>
            </w:pPr>
            <w:r w:rsidRPr="001C3A04">
              <w:rPr>
                <w:rFonts w:cs="Tahoma"/>
                <w:sz w:val="20"/>
                <w:szCs w:val="20"/>
              </w:rPr>
              <w:t>Blagajna Žale</w:t>
            </w:r>
            <w:r w:rsidR="002B7F76" w:rsidRPr="001C3A04">
              <w:rPr>
                <w:rFonts w:cs="Tahoma"/>
                <w:sz w:val="20"/>
                <w:szCs w:val="20"/>
              </w:rPr>
              <w:t>, Tomačevska cesta, Ljubljana</w:t>
            </w:r>
          </w:p>
        </w:tc>
        <w:tc>
          <w:tcPr>
            <w:tcW w:w="1701" w:type="dxa"/>
            <w:tcBorders>
              <w:top w:val="nil"/>
              <w:left w:val="nil"/>
              <w:bottom w:val="nil"/>
              <w:right w:val="single" w:sz="4" w:space="0" w:color="auto"/>
            </w:tcBorders>
            <w:shd w:val="clear" w:color="auto" w:fill="auto"/>
            <w:vAlign w:val="center"/>
            <w:hideMark/>
          </w:tcPr>
          <w:p w14:paraId="37B907A5" w14:textId="77777777" w:rsidR="000D29B8" w:rsidRPr="001C3A04" w:rsidRDefault="000D29B8" w:rsidP="000D29B8">
            <w:pPr>
              <w:keepNext/>
              <w:keepLines/>
              <w:jc w:val="center"/>
              <w:rPr>
                <w:rFonts w:cs="Tahoma"/>
                <w:sz w:val="20"/>
                <w:szCs w:val="20"/>
              </w:rPr>
            </w:pPr>
            <w:r w:rsidRPr="001C3A04">
              <w:rPr>
                <w:rFonts w:cs="Tahoma"/>
                <w:sz w:val="20"/>
                <w:szCs w:val="20"/>
              </w:rPr>
              <w:t>6</w:t>
            </w:r>
          </w:p>
        </w:tc>
      </w:tr>
      <w:tr w:rsidR="000D29B8" w:rsidRPr="001C3A04" w14:paraId="175A634C"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1FD82789" w14:textId="00219EFD" w:rsidR="000D29B8" w:rsidRPr="001C3A04" w:rsidRDefault="000D29B8" w:rsidP="000D29B8">
            <w:pPr>
              <w:keepNext/>
              <w:keepLines/>
              <w:rPr>
                <w:rFonts w:cs="Tahoma"/>
                <w:sz w:val="20"/>
                <w:szCs w:val="20"/>
              </w:rPr>
            </w:pPr>
            <w:r w:rsidRPr="001C3A04">
              <w:rPr>
                <w:rFonts w:cs="Tahoma"/>
                <w:sz w:val="20"/>
                <w:szCs w:val="20"/>
              </w:rPr>
              <w:t>Blagajna Trg prek.</w:t>
            </w:r>
            <w:r w:rsidR="002B7F76" w:rsidRPr="001C3A04">
              <w:rPr>
                <w:rFonts w:cs="Tahoma"/>
                <w:sz w:val="20"/>
                <w:szCs w:val="20"/>
              </w:rPr>
              <w:t xml:space="preserve"> </w:t>
            </w:r>
            <w:r w:rsidRPr="001C3A04">
              <w:rPr>
                <w:rFonts w:cs="Tahoma"/>
                <w:sz w:val="20"/>
                <w:szCs w:val="20"/>
              </w:rPr>
              <w:t>brig.</w:t>
            </w:r>
            <w:r w:rsidR="002B7F76" w:rsidRPr="001C3A04">
              <w:rPr>
                <w:rFonts w:cs="Tahoma"/>
                <w:sz w:val="20"/>
                <w:szCs w:val="20"/>
              </w:rPr>
              <w:t>, Trg prekomorskih brigad, Ljubljana</w:t>
            </w:r>
          </w:p>
        </w:tc>
        <w:tc>
          <w:tcPr>
            <w:tcW w:w="1701" w:type="dxa"/>
            <w:tcBorders>
              <w:top w:val="nil"/>
              <w:left w:val="nil"/>
              <w:bottom w:val="nil"/>
              <w:right w:val="single" w:sz="4" w:space="0" w:color="auto"/>
            </w:tcBorders>
            <w:shd w:val="clear" w:color="auto" w:fill="auto"/>
            <w:vAlign w:val="center"/>
            <w:hideMark/>
          </w:tcPr>
          <w:p w14:paraId="42718078"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5E529448"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01A01D13" w14:textId="139B35BB" w:rsidR="000D29B8" w:rsidRPr="001C3A04" w:rsidRDefault="000D29B8" w:rsidP="000D29B8">
            <w:pPr>
              <w:keepNext/>
              <w:keepLines/>
              <w:rPr>
                <w:rFonts w:cs="Tahoma"/>
                <w:sz w:val="20"/>
                <w:szCs w:val="20"/>
              </w:rPr>
            </w:pPr>
            <w:r w:rsidRPr="001C3A04">
              <w:rPr>
                <w:rFonts w:cs="Tahoma"/>
                <w:sz w:val="20"/>
                <w:szCs w:val="20"/>
              </w:rPr>
              <w:t>Blagajna Bežigrad</w:t>
            </w:r>
            <w:r w:rsidR="002B7F76" w:rsidRPr="001C3A04">
              <w:rPr>
                <w:rFonts w:cs="Tahoma"/>
                <w:sz w:val="20"/>
                <w:szCs w:val="20"/>
              </w:rPr>
              <w:t>, Dunajska</w:t>
            </w:r>
            <w:r w:rsidR="001C3A04" w:rsidRPr="001C3A04">
              <w:rPr>
                <w:rFonts w:cs="Tahoma"/>
                <w:sz w:val="20"/>
                <w:szCs w:val="20"/>
              </w:rPr>
              <w:t xml:space="preserve"> cesta, Ljubljana</w:t>
            </w:r>
          </w:p>
        </w:tc>
        <w:tc>
          <w:tcPr>
            <w:tcW w:w="1701" w:type="dxa"/>
            <w:tcBorders>
              <w:top w:val="nil"/>
              <w:left w:val="nil"/>
              <w:bottom w:val="nil"/>
              <w:right w:val="single" w:sz="4" w:space="0" w:color="auto"/>
            </w:tcBorders>
            <w:shd w:val="clear" w:color="auto" w:fill="auto"/>
            <w:vAlign w:val="center"/>
            <w:hideMark/>
          </w:tcPr>
          <w:p w14:paraId="768819CC"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665B89B6"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210F6633" w14:textId="5EA41EFE" w:rsidR="000D29B8" w:rsidRPr="001C3A04" w:rsidRDefault="000D29B8" w:rsidP="000D29B8">
            <w:pPr>
              <w:keepNext/>
              <w:keepLines/>
              <w:rPr>
                <w:rFonts w:cs="Tahoma"/>
                <w:sz w:val="20"/>
                <w:szCs w:val="20"/>
              </w:rPr>
            </w:pPr>
            <w:r w:rsidRPr="001C3A04">
              <w:rPr>
                <w:rFonts w:cs="Tahoma"/>
                <w:sz w:val="20"/>
                <w:szCs w:val="20"/>
              </w:rPr>
              <w:t>Blagajna Gosarjeva</w:t>
            </w:r>
            <w:r w:rsidR="001C3A04" w:rsidRPr="001C3A04">
              <w:rPr>
                <w:rFonts w:cs="Tahoma"/>
                <w:sz w:val="20"/>
                <w:szCs w:val="20"/>
              </w:rPr>
              <w:t>, Gosarjeva ulica, Ljubljana</w:t>
            </w:r>
          </w:p>
        </w:tc>
        <w:tc>
          <w:tcPr>
            <w:tcW w:w="1701" w:type="dxa"/>
            <w:tcBorders>
              <w:top w:val="nil"/>
              <w:left w:val="nil"/>
              <w:bottom w:val="nil"/>
              <w:right w:val="single" w:sz="4" w:space="0" w:color="auto"/>
            </w:tcBorders>
            <w:shd w:val="clear" w:color="auto" w:fill="auto"/>
            <w:vAlign w:val="center"/>
            <w:hideMark/>
          </w:tcPr>
          <w:p w14:paraId="66D07669"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6DBA3A52"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60BEF6B6" w14:textId="0A0CAB26" w:rsidR="000D29B8" w:rsidRPr="001C3A04" w:rsidRDefault="000D29B8" w:rsidP="000D29B8">
            <w:pPr>
              <w:keepNext/>
              <w:keepLines/>
              <w:rPr>
                <w:rFonts w:cs="Tahoma"/>
                <w:sz w:val="20"/>
                <w:szCs w:val="20"/>
              </w:rPr>
            </w:pPr>
            <w:r w:rsidRPr="001C3A04">
              <w:rPr>
                <w:rFonts w:cs="Tahoma"/>
                <w:sz w:val="20"/>
                <w:szCs w:val="20"/>
              </w:rPr>
              <w:t>Blagajna Strelišče</w:t>
            </w:r>
            <w:r w:rsidR="001C3A04" w:rsidRPr="001C3A04">
              <w:rPr>
                <w:rFonts w:cs="Tahoma"/>
                <w:sz w:val="20"/>
                <w:szCs w:val="20"/>
              </w:rPr>
              <w:t>, Dolenjska cesta, Ljubljana</w:t>
            </w:r>
          </w:p>
        </w:tc>
        <w:tc>
          <w:tcPr>
            <w:tcW w:w="1701" w:type="dxa"/>
            <w:tcBorders>
              <w:top w:val="nil"/>
              <w:left w:val="nil"/>
              <w:bottom w:val="nil"/>
              <w:right w:val="single" w:sz="4" w:space="0" w:color="auto"/>
            </w:tcBorders>
            <w:shd w:val="clear" w:color="auto" w:fill="auto"/>
            <w:vAlign w:val="center"/>
            <w:hideMark/>
          </w:tcPr>
          <w:p w14:paraId="190B9E07"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786EA884"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1C5C5C72" w14:textId="0D48B6C7" w:rsidR="000D29B8" w:rsidRPr="001C3A04" w:rsidRDefault="000D29B8" w:rsidP="000D29B8">
            <w:pPr>
              <w:keepNext/>
              <w:keepLines/>
              <w:rPr>
                <w:rFonts w:cs="Tahoma"/>
                <w:sz w:val="20"/>
                <w:szCs w:val="20"/>
              </w:rPr>
            </w:pPr>
            <w:r w:rsidRPr="001C3A04">
              <w:rPr>
                <w:rFonts w:cs="Tahoma"/>
                <w:sz w:val="20"/>
                <w:szCs w:val="20"/>
              </w:rPr>
              <w:t>Blagajna BS/4</w:t>
            </w:r>
            <w:r w:rsidR="001C3A04" w:rsidRPr="001C3A04">
              <w:rPr>
                <w:rFonts w:cs="Tahoma"/>
                <w:sz w:val="20"/>
                <w:szCs w:val="20"/>
              </w:rPr>
              <w:t>, Dunajska cesta, Ljubljana</w:t>
            </w:r>
          </w:p>
        </w:tc>
        <w:tc>
          <w:tcPr>
            <w:tcW w:w="1701" w:type="dxa"/>
            <w:tcBorders>
              <w:top w:val="nil"/>
              <w:left w:val="nil"/>
              <w:bottom w:val="nil"/>
              <w:right w:val="single" w:sz="4" w:space="0" w:color="auto"/>
            </w:tcBorders>
            <w:shd w:val="clear" w:color="auto" w:fill="auto"/>
            <w:vAlign w:val="center"/>
            <w:hideMark/>
          </w:tcPr>
          <w:p w14:paraId="1E53303F"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3018EFD5"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4843C2AB" w14:textId="4759A5FC" w:rsidR="000D29B8" w:rsidRPr="001C3A04" w:rsidRDefault="000D29B8" w:rsidP="000D29B8">
            <w:pPr>
              <w:keepNext/>
              <w:keepLines/>
              <w:rPr>
                <w:rFonts w:cs="Tahoma"/>
                <w:sz w:val="20"/>
                <w:szCs w:val="20"/>
              </w:rPr>
            </w:pPr>
            <w:r w:rsidRPr="001C3A04">
              <w:rPr>
                <w:rFonts w:cs="Tahoma"/>
                <w:sz w:val="20"/>
                <w:szCs w:val="20"/>
              </w:rPr>
              <w:t>Blagajna PH ROG</w:t>
            </w:r>
            <w:r w:rsidR="001C3A04" w:rsidRPr="001C3A04">
              <w:rPr>
                <w:rFonts w:cs="Tahoma"/>
                <w:sz w:val="20"/>
                <w:szCs w:val="20"/>
              </w:rPr>
              <w:t>,  Petkovškovo nabrežje, Ljubljana</w:t>
            </w:r>
          </w:p>
        </w:tc>
        <w:tc>
          <w:tcPr>
            <w:tcW w:w="1701" w:type="dxa"/>
            <w:tcBorders>
              <w:top w:val="nil"/>
              <w:left w:val="nil"/>
              <w:bottom w:val="nil"/>
              <w:right w:val="single" w:sz="4" w:space="0" w:color="auto"/>
            </w:tcBorders>
            <w:shd w:val="clear" w:color="auto" w:fill="auto"/>
            <w:vAlign w:val="center"/>
            <w:hideMark/>
          </w:tcPr>
          <w:p w14:paraId="6A8FF78E"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52EAD63F"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47B591C6" w14:textId="79382CEC" w:rsidR="000D29B8" w:rsidRPr="001C3A04" w:rsidRDefault="000D29B8" w:rsidP="000D29B8">
            <w:pPr>
              <w:keepNext/>
              <w:keepLines/>
              <w:rPr>
                <w:rFonts w:cs="Tahoma"/>
                <w:sz w:val="20"/>
                <w:szCs w:val="20"/>
              </w:rPr>
            </w:pPr>
            <w:r w:rsidRPr="001C3A04">
              <w:rPr>
                <w:rFonts w:cs="Tahoma"/>
                <w:sz w:val="20"/>
                <w:szCs w:val="20"/>
              </w:rPr>
              <w:t>Blagajna TRG MDB</w:t>
            </w:r>
            <w:r w:rsidR="001C3A04" w:rsidRPr="001C3A04">
              <w:rPr>
                <w:rFonts w:cs="Tahoma"/>
                <w:sz w:val="20"/>
                <w:szCs w:val="20"/>
              </w:rPr>
              <w:t>, Trg mladinskih delovnih brigad, Ljubljana</w:t>
            </w:r>
          </w:p>
        </w:tc>
        <w:tc>
          <w:tcPr>
            <w:tcW w:w="1701" w:type="dxa"/>
            <w:tcBorders>
              <w:top w:val="nil"/>
              <w:left w:val="nil"/>
              <w:bottom w:val="nil"/>
              <w:right w:val="single" w:sz="4" w:space="0" w:color="auto"/>
            </w:tcBorders>
            <w:shd w:val="clear" w:color="auto" w:fill="auto"/>
            <w:vAlign w:val="center"/>
            <w:hideMark/>
          </w:tcPr>
          <w:p w14:paraId="1BA63924"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77F886E4"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162A0342" w14:textId="00B3CEA3" w:rsidR="000D29B8" w:rsidRPr="001C3A04" w:rsidRDefault="000D29B8" w:rsidP="000D29B8">
            <w:pPr>
              <w:keepNext/>
              <w:keepLines/>
              <w:rPr>
                <w:rFonts w:cs="Tahoma"/>
                <w:sz w:val="20"/>
                <w:szCs w:val="20"/>
              </w:rPr>
            </w:pPr>
            <w:r w:rsidRPr="001C3A04">
              <w:rPr>
                <w:rFonts w:cs="Tahoma"/>
                <w:sz w:val="20"/>
                <w:szCs w:val="20"/>
              </w:rPr>
              <w:t>Blagajna Polje</w:t>
            </w:r>
            <w:r w:rsidR="001C3A04" w:rsidRPr="001C3A04">
              <w:rPr>
                <w:rFonts w:cs="Tahoma"/>
                <w:sz w:val="20"/>
                <w:szCs w:val="20"/>
              </w:rPr>
              <w:t>, Zadobrovška cesta, Ljubljana</w:t>
            </w:r>
          </w:p>
        </w:tc>
        <w:tc>
          <w:tcPr>
            <w:tcW w:w="1701" w:type="dxa"/>
            <w:tcBorders>
              <w:top w:val="nil"/>
              <w:left w:val="nil"/>
              <w:bottom w:val="nil"/>
              <w:right w:val="single" w:sz="4" w:space="0" w:color="auto"/>
            </w:tcBorders>
            <w:shd w:val="clear" w:color="auto" w:fill="auto"/>
            <w:vAlign w:val="center"/>
            <w:hideMark/>
          </w:tcPr>
          <w:p w14:paraId="64CBC2AE"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43F46CE7" w14:textId="77777777" w:rsidTr="00494FFC">
        <w:trPr>
          <w:trHeight w:val="282"/>
        </w:trPr>
        <w:tc>
          <w:tcPr>
            <w:tcW w:w="5807" w:type="dxa"/>
            <w:tcBorders>
              <w:top w:val="nil"/>
              <w:left w:val="single" w:sz="4" w:space="0" w:color="auto"/>
              <w:bottom w:val="nil"/>
              <w:right w:val="nil"/>
            </w:tcBorders>
            <w:shd w:val="clear" w:color="auto" w:fill="auto"/>
            <w:vAlign w:val="center"/>
            <w:hideMark/>
          </w:tcPr>
          <w:p w14:paraId="145BD86F" w14:textId="6912FF1D" w:rsidR="000D29B8" w:rsidRPr="001C3A04" w:rsidRDefault="000D29B8" w:rsidP="000D29B8">
            <w:pPr>
              <w:keepNext/>
              <w:keepLines/>
              <w:rPr>
                <w:rFonts w:cs="Tahoma"/>
                <w:sz w:val="20"/>
                <w:szCs w:val="20"/>
              </w:rPr>
            </w:pPr>
            <w:r w:rsidRPr="001C3A04">
              <w:rPr>
                <w:rFonts w:cs="Tahoma"/>
                <w:sz w:val="20"/>
                <w:szCs w:val="20"/>
              </w:rPr>
              <w:t>Blagajna ŠRC Stožice</w:t>
            </w:r>
            <w:r w:rsidR="001C3A04" w:rsidRPr="001C3A04">
              <w:rPr>
                <w:rFonts w:cs="Tahoma"/>
                <w:sz w:val="20"/>
                <w:szCs w:val="20"/>
              </w:rPr>
              <w:t>, Cesta Janeza Porente, Ljubljana</w:t>
            </w:r>
          </w:p>
        </w:tc>
        <w:tc>
          <w:tcPr>
            <w:tcW w:w="1701" w:type="dxa"/>
            <w:tcBorders>
              <w:top w:val="nil"/>
              <w:left w:val="nil"/>
              <w:bottom w:val="nil"/>
              <w:right w:val="single" w:sz="4" w:space="0" w:color="auto"/>
            </w:tcBorders>
            <w:shd w:val="clear" w:color="auto" w:fill="auto"/>
            <w:vAlign w:val="center"/>
            <w:hideMark/>
          </w:tcPr>
          <w:p w14:paraId="228ADAB1" w14:textId="77777777" w:rsidR="000D29B8" w:rsidRPr="001C3A04" w:rsidRDefault="000D29B8" w:rsidP="000D29B8">
            <w:pPr>
              <w:keepNext/>
              <w:keepLines/>
              <w:jc w:val="center"/>
              <w:rPr>
                <w:rFonts w:cs="Tahoma"/>
                <w:sz w:val="20"/>
                <w:szCs w:val="20"/>
              </w:rPr>
            </w:pPr>
            <w:r w:rsidRPr="001C3A04">
              <w:rPr>
                <w:rFonts w:cs="Tahoma"/>
                <w:sz w:val="20"/>
                <w:szCs w:val="20"/>
              </w:rPr>
              <w:t>1</w:t>
            </w:r>
          </w:p>
        </w:tc>
      </w:tr>
      <w:tr w:rsidR="000D29B8" w:rsidRPr="001C3A04" w14:paraId="78A48186" w14:textId="77777777" w:rsidTr="00494FFC">
        <w:trPr>
          <w:trHeight w:val="282"/>
        </w:trPr>
        <w:tc>
          <w:tcPr>
            <w:tcW w:w="5807" w:type="dxa"/>
            <w:tcBorders>
              <w:top w:val="nil"/>
              <w:left w:val="single" w:sz="4" w:space="0" w:color="auto"/>
              <w:bottom w:val="single" w:sz="4" w:space="0" w:color="auto"/>
              <w:right w:val="nil"/>
            </w:tcBorders>
            <w:shd w:val="clear" w:color="auto" w:fill="auto"/>
            <w:noWrap/>
            <w:vAlign w:val="center"/>
            <w:hideMark/>
          </w:tcPr>
          <w:p w14:paraId="1302A107" w14:textId="77777777" w:rsidR="000D29B8" w:rsidRPr="001C3A04" w:rsidRDefault="000D29B8" w:rsidP="000D29B8">
            <w:pPr>
              <w:keepNext/>
              <w:keepLines/>
              <w:rPr>
                <w:rFonts w:cs="Tahoma"/>
                <w:b/>
                <w:bCs/>
                <w:sz w:val="20"/>
                <w:szCs w:val="20"/>
              </w:rPr>
            </w:pPr>
            <w:r w:rsidRPr="001C3A04">
              <w:rPr>
                <w:rFonts w:cs="Tahoma"/>
                <w:b/>
                <w:bCs/>
                <w:sz w:val="20"/>
                <w:szCs w:val="20"/>
              </w:rPr>
              <w:t>Skupaj</w:t>
            </w:r>
          </w:p>
        </w:tc>
        <w:tc>
          <w:tcPr>
            <w:tcW w:w="1701" w:type="dxa"/>
            <w:tcBorders>
              <w:top w:val="nil"/>
              <w:left w:val="nil"/>
              <w:bottom w:val="single" w:sz="4" w:space="0" w:color="auto"/>
              <w:right w:val="single" w:sz="4" w:space="0" w:color="auto"/>
            </w:tcBorders>
            <w:shd w:val="clear" w:color="auto" w:fill="auto"/>
            <w:noWrap/>
            <w:vAlign w:val="center"/>
            <w:hideMark/>
          </w:tcPr>
          <w:p w14:paraId="66E84B7A" w14:textId="77777777" w:rsidR="000D29B8" w:rsidRPr="001C3A04" w:rsidRDefault="000D29B8" w:rsidP="000D29B8">
            <w:pPr>
              <w:keepNext/>
              <w:keepLines/>
              <w:jc w:val="center"/>
              <w:rPr>
                <w:rFonts w:cs="Tahoma"/>
                <w:b/>
                <w:bCs/>
                <w:sz w:val="20"/>
                <w:szCs w:val="20"/>
              </w:rPr>
            </w:pPr>
            <w:r w:rsidRPr="001C3A04">
              <w:rPr>
                <w:rFonts w:cs="Tahoma"/>
                <w:b/>
                <w:bCs/>
                <w:sz w:val="20"/>
                <w:szCs w:val="20"/>
              </w:rPr>
              <w:t>40</w:t>
            </w:r>
          </w:p>
        </w:tc>
      </w:tr>
    </w:tbl>
    <w:p w14:paraId="562A3465" w14:textId="77777777" w:rsidR="000D29B8" w:rsidRPr="007C1A63" w:rsidRDefault="000D29B8" w:rsidP="000D29B8">
      <w:pPr>
        <w:keepNext/>
        <w:keepLines/>
        <w:jc w:val="both"/>
        <w:rPr>
          <w:rFonts w:cs="Tahoma"/>
          <w:sz w:val="20"/>
          <w:szCs w:val="20"/>
          <w:highlight w:val="yellow"/>
        </w:rPr>
      </w:pPr>
    </w:p>
    <w:p w14:paraId="181DD0C5" w14:textId="1103F110" w:rsidR="009759FC" w:rsidRPr="00B05E2C" w:rsidRDefault="006863E2" w:rsidP="000D29B8">
      <w:pPr>
        <w:keepNext/>
        <w:keepLines/>
        <w:jc w:val="both"/>
        <w:rPr>
          <w:rFonts w:cs="Tahoma"/>
          <w:sz w:val="20"/>
          <w:szCs w:val="20"/>
        </w:rPr>
      </w:pPr>
      <w:r w:rsidRPr="00B05E2C">
        <w:rPr>
          <w:rFonts w:cs="Tahoma"/>
          <w:sz w:val="20"/>
          <w:szCs w:val="20"/>
        </w:rPr>
        <w:t xml:space="preserve">V naročnikova prodajna mesta (avtomatske blagajne) je vgrajen namenski POS sistem, ki ga sestavljajo čitalnik kartic, tipkovnica za vnos PIN kode ter programska oprema, ki igra centralno vlogo med prodajno aplikacijo, strojno opremo in Bankartom. Na Bankart se povezuje preko TCP/IP povezave. </w:t>
      </w:r>
    </w:p>
    <w:p w14:paraId="5D0B87FA" w14:textId="77777777" w:rsidR="009759FC" w:rsidRPr="00B05E2C" w:rsidRDefault="009759FC" w:rsidP="000D29B8">
      <w:pPr>
        <w:keepNext/>
        <w:keepLines/>
        <w:jc w:val="both"/>
        <w:rPr>
          <w:rFonts w:cs="Tahoma"/>
          <w:sz w:val="20"/>
          <w:szCs w:val="20"/>
        </w:rPr>
      </w:pPr>
    </w:p>
    <w:p w14:paraId="0918C0F4" w14:textId="1E6C578A" w:rsidR="006863E2" w:rsidRPr="00B05E2C" w:rsidRDefault="006863E2" w:rsidP="000D29B8">
      <w:pPr>
        <w:keepNext/>
        <w:keepLines/>
        <w:jc w:val="both"/>
        <w:rPr>
          <w:rFonts w:cs="Tahoma"/>
          <w:sz w:val="20"/>
          <w:szCs w:val="20"/>
        </w:rPr>
      </w:pPr>
      <w:r w:rsidRPr="00B05E2C">
        <w:rPr>
          <w:rFonts w:cs="Tahoma"/>
          <w:sz w:val="20"/>
          <w:szCs w:val="20"/>
        </w:rPr>
        <w:t>Napravo je preko izvajalca za naročnika avtomatskih blagajn, dobavilo in jo vzdržuje podjetje Payten d.o.o., ki je pri Bankartu za navedeni POS sistem opravilo EMV in PCI certifikacijo za potrebe avtomatske blagajne.</w:t>
      </w:r>
    </w:p>
    <w:p w14:paraId="4F96F2BD" w14:textId="6CEB2A5A" w:rsidR="006863E2" w:rsidRPr="00B05E2C" w:rsidRDefault="006863E2" w:rsidP="000D29B8">
      <w:pPr>
        <w:keepNext/>
        <w:keepLines/>
        <w:rPr>
          <w:rFonts w:eastAsiaTheme="minorHAnsi" w:cs="Tahoma"/>
          <w:sz w:val="18"/>
          <w:szCs w:val="20"/>
          <w:lang w:eastAsia="en-US"/>
        </w:rPr>
      </w:pPr>
    </w:p>
    <w:p w14:paraId="42E28C9C" w14:textId="3652287E" w:rsidR="009759FC" w:rsidRPr="00B05E2C" w:rsidRDefault="009759FC" w:rsidP="000D29B8">
      <w:pPr>
        <w:keepNext/>
        <w:keepLines/>
        <w:jc w:val="both"/>
        <w:rPr>
          <w:rFonts w:cs="Tahoma"/>
          <w:sz w:val="20"/>
          <w:szCs w:val="20"/>
        </w:rPr>
      </w:pPr>
      <w:r w:rsidRPr="00B05E2C">
        <w:rPr>
          <w:rFonts w:cs="Tahoma"/>
          <w:sz w:val="20"/>
          <w:szCs w:val="20"/>
        </w:rPr>
        <w:t>Podroben opis je opredeljen v specifikaciji strojne in programske opreme za avtomatske blagajne, ki je kot priloga sestavni del razpisne dokumentacije.</w:t>
      </w:r>
      <w:bookmarkStart w:id="6" w:name="_Hlk180393781"/>
    </w:p>
    <w:bookmarkEnd w:id="6"/>
    <w:p w14:paraId="14C4BBE7" w14:textId="5A695479" w:rsidR="006863E2" w:rsidRPr="00B05E2C" w:rsidRDefault="006863E2" w:rsidP="000D29B8">
      <w:pPr>
        <w:keepNext/>
        <w:keepLines/>
        <w:rPr>
          <w:rFonts w:eastAsiaTheme="minorHAnsi" w:cs="Tahoma"/>
          <w:sz w:val="18"/>
          <w:szCs w:val="20"/>
          <w:lang w:eastAsia="en-US"/>
        </w:rPr>
      </w:pPr>
    </w:p>
    <w:p w14:paraId="79B97A6D" w14:textId="77777777" w:rsidR="009759FC" w:rsidRPr="00B05E2C" w:rsidRDefault="009759FC" w:rsidP="000D29B8">
      <w:pPr>
        <w:keepNext/>
        <w:keepLines/>
        <w:spacing w:after="120"/>
        <w:jc w:val="both"/>
        <w:rPr>
          <w:rFonts w:cs="Tahoma"/>
          <w:sz w:val="20"/>
          <w:szCs w:val="20"/>
        </w:rPr>
      </w:pPr>
      <w:r w:rsidRPr="00B05E2C">
        <w:rPr>
          <w:rFonts w:cs="Tahoma"/>
          <w:sz w:val="20"/>
          <w:szCs w:val="20"/>
        </w:rPr>
        <w:t>Ponudnik mora omogočati sprejemanje vseh naslednjih plačilnih kartic:</w:t>
      </w:r>
    </w:p>
    <w:p w14:paraId="5B9AA6F9" w14:textId="77777777" w:rsidR="009759FC" w:rsidRPr="00B05E2C" w:rsidRDefault="009759FC" w:rsidP="000D29B8">
      <w:pPr>
        <w:keepNext/>
        <w:keepLines/>
        <w:numPr>
          <w:ilvl w:val="0"/>
          <w:numId w:val="42"/>
        </w:numPr>
        <w:spacing w:after="120"/>
        <w:ind w:left="357" w:hanging="357"/>
        <w:jc w:val="both"/>
        <w:rPr>
          <w:rFonts w:cs="Tahoma"/>
          <w:sz w:val="20"/>
          <w:szCs w:val="20"/>
        </w:rPr>
      </w:pPr>
      <w:r w:rsidRPr="00B05E2C">
        <w:rPr>
          <w:rFonts w:cs="Tahoma"/>
          <w:sz w:val="20"/>
          <w:szCs w:val="20"/>
        </w:rPr>
        <w:t>BA kartico vseh izdajateljev – to je vsaka kartica, ki ima blagovno in storitveno znamko BA ali kartica, ki ima blagovno in storitveno znamko Maestro in BA hkrati (v nadaljevanju: BA kartica),</w:t>
      </w:r>
    </w:p>
    <w:p w14:paraId="57049691" w14:textId="77777777" w:rsidR="009759FC" w:rsidRPr="00B05E2C" w:rsidRDefault="009759FC" w:rsidP="000D29B8">
      <w:pPr>
        <w:keepNext/>
        <w:keepLines/>
        <w:numPr>
          <w:ilvl w:val="0"/>
          <w:numId w:val="42"/>
        </w:numPr>
        <w:spacing w:after="120"/>
        <w:ind w:left="357" w:hanging="357"/>
        <w:jc w:val="both"/>
        <w:rPr>
          <w:rFonts w:cs="Tahoma"/>
          <w:sz w:val="20"/>
          <w:szCs w:val="20"/>
        </w:rPr>
      </w:pPr>
      <w:r w:rsidRPr="00B05E2C">
        <w:rPr>
          <w:rFonts w:cs="Tahoma"/>
          <w:sz w:val="20"/>
          <w:szCs w:val="20"/>
        </w:rPr>
        <w:t>Maestro kartico vseh slovenskih in tujih izdajateljev – to je vsaka kartica, ki ima blagovno in storitveno znamko Maestro, razen kartice, ki ima blagovno in storitveno znamko BA in Maestro hkrati (v nadaljevanju: Kartica Maestro),</w:t>
      </w:r>
    </w:p>
    <w:p w14:paraId="66111908" w14:textId="77777777" w:rsidR="009759FC" w:rsidRPr="00B05E2C" w:rsidRDefault="009759FC" w:rsidP="000D29B8">
      <w:pPr>
        <w:keepNext/>
        <w:keepLines/>
        <w:numPr>
          <w:ilvl w:val="0"/>
          <w:numId w:val="42"/>
        </w:numPr>
        <w:spacing w:after="120"/>
        <w:ind w:left="357" w:hanging="357"/>
        <w:jc w:val="both"/>
        <w:rPr>
          <w:rFonts w:cs="Tahoma"/>
          <w:sz w:val="20"/>
          <w:szCs w:val="20"/>
        </w:rPr>
      </w:pPr>
      <w:r w:rsidRPr="00B05E2C">
        <w:rPr>
          <w:rFonts w:cs="Tahoma"/>
          <w:sz w:val="20"/>
          <w:szCs w:val="20"/>
        </w:rPr>
        <w:lastRenderedPageBreak/>
        <w:t>kartico MasterCard vseh slovenskih in tujih izdajateljev – to je vsaka kartica, ki ima blagovno in storitveno znamko MasterCard (v nadaljevanju: kartica MasterCard),</w:t>
      </w:r>
    </w:p>
    <w:p w14:paraId="2AB6093C" w14:textId="315D8F8C" w:rsidR="009759FC" w:rsidRPr="00B05E2C" w:rsidRDefault="009759FC" w:rsidP="00494FFC">
      <w:pPr>
        <w:keepNext/>
        <w:keepLines/>
        <w:numPr>
          <w:ilvl w:val="0"/>
          <w:numId w:val="42"/>
        </w:numPr>
        <w:ind w:left="357" w:hanging="357"/>
        <w:jc w:val="both"/>
        <w:rPr>
          <w:rFonts w:cs="Tahoma"/>
          <w:sz w:val="20"/>
          <w:szCs w:val="20"/>
        </w:rPr>
      </w:pPr>
      <w:r w:rsidRPr="00B05E2C">
        <w:rPr>
          <w:rFonts w:cs="Tahoma"/>
          <w:sz w:val="20"/>
          <w:szCs w:val="20"/>
        </w:rPr>
        <w:t>kartico Visa vseh slovenskih in tujih izdajateljev – to je vsaka kartica, ki ima blagovno in storitveno znamko Visa ali Vpay (v nadaljevanju: Kartica Visa).</w:t>
      </w:r>
    </w:p>
    <w:p w14:paraId="7E853724" w14:textId="77777777" w:rsidR="009759FC" w:rsidRPr="00B05E2C" w:rsidRDefault="009759FC" w:rsidP="000D29B8">
      <w:pPr>
        <w:keepNext/>
        <w:keepLines/>
        <w:jc w:val="both"/>
        <w:rPr>
          <w:rFonts w:cs="Tahoma"/>
          <w:sz w:val="20"/>
          <w:szCs w:val="20"/>
        </w:rPr>
      </w:pPr>
      <w:bookmarkStart w:id="7" w:name="_Hlk180396078"/>
    </w:p>
    <w:p w14:paraId="3CB4F9D2" w14:textId="6D58B0D8" w:rsidR="009759FC" w:rsidRPr="00B05E2C" w:rsidRDefault="009759FC" w:rsidP="000D29B8">
      <w:pPr>
        <w:keepNext/>
        <w:keepLines/>
        <w:jc w:val="both"/>
        <w:rPr>
          <w:rFonts w:cs="Tahoma"/>
          <w:sz w:val="20"/>
          <w:szCs w:val="20"/>
        </w:rPr>
      </w:pPr>
      <w:r w:rsidRPr="00B05E2C">
        <w:rPr>
          <w:rFonts w:cs="Tahoma"/>
          <w:sz w:val="20"/>
          <w:szCs w:val="20"/>
        </w:rPr>
        <w:t>Naročnik bo sprejemal navedene kartice iz prejšnjega odstavka na prodajnih mestih, navedenih v prilogi, ki je sestavni del okvirnega sporazuma. Če bo želel naročnik sprejemati kartice tudi na drugih prodajnih mestih, bo o tem pisno obvestil ponudnika. Ponudnik bo spremembo upošteval najkasneje v roku petih (5) delovnih dni od dneva prejema obvestila. Prodajno mesto ne sme v nobenem primeru imetniku kartice izplačati gotovine. Pri spremembi ali novem prodajnem mestu ponudnik naročniku ne zaračuna dodatnih stroškov.</w:t>
      </w:r>
    </w:p>
    <w:bookmarkEnd w:id="7"/>
    <w:p w14:paraId="05E0B9A5" w14:textId="77777777" w:rsidR="009759FC" w:rsidRPr="00B05E2C" w:rsidRDefault="009759FC" w:rsidP="000D29B8">
      <w:pPr>
        <w:keepNext/>
        <w:keepLines/>
        <w:jc w:val="both"/>
        <w:rPr>
          <w:rFonts w:cs="Tahoma"/>
          <w:sz w:val="20"/>
          <w:szCs w:val="20"/>
        </w:rPr>
      </w:pPr>
    </w:p>
    <w:p w14:paraId="193EA5F1" w14:textId="77777777" w:rsidR="009759FC" w:rsidRPr="00B05E2C" w:rsidRDefault="009759FC" w:rsidP="000D29B8">
      <w:pPr>
        <w:keepNext/>
        <w:keepLines/>
        <w:jc w:val="both"/>
        <w:rPr>
          <w:rFonts w:cs="Tahoma"/>
          <w:sz w:val="20"/>
          <w:szCs w:val="20"/>
        </w:rPr>
      </w:pPr>
      <w:r w:rsidRPr="00B05E2C">
        <w:rPr>
          <w:rFonts w:cs="Tahoma"/>
          <w:sz w:val="20"/>
          <w:szCs w:val="20"/>
        </w:rPr>
        <w:t>Ponudnik se zavezuje, da bo v imenu in za račun imetnika kartice na eni strani in naročnika na drugi strani opravljal plačilni promet za transakcije s kartico preko svojega računa.</w:t>
      </w:r>
    </w:p>
    <w:p w14:paraId="1370CE78" w14:textId="77777777" w:rsidR="009759FC" w:rsidRPr="00B05E2C" w:rsidRDefault="009759FC" w:rsidP="000D29B8">
      <w:pPr>
        <w:keepNext/>
        <w:keepLines/>
        <w:jc w:val="both"/>
        <w:rPr>
          <w:rFonts w:cs="Tahoma"/>
          <w:sz w:val="20"/>
          <w:szCs w:val="20"/>
        </w:rPr>
      </w:pPr>
    </w:p>
    <w:p w14:paraId="69AD82BF" w14:textId="77777777" w:rsidR="009759FC" w:rsidRPr="00B05E2C" w:rsidRDefault="009759FC" w:rsidP="000D29B8">
      <w:pPr>
        <w:keepNext/>
        <w:keepLines/>
        <w:jc w:val="both"/>
        <w:rPr>
          <w:rFonts w:cs="Tahoma"/>
          <w:sz w:val="20"/>
          <w:szCs w:val="20"/>
        </w:rPr>
      </w:pPr>
      <w:r w:rsidRPr="00B05E2C">
        <w:rPr>
          <w:rFonts w:cs="Tahoma"/>
          <w:sz w:val="20"/>
          <w:szCs w:val="20"/>
        </w:rPr>
        <w:t xml:space="preserve">Informacija ponudnikom o ocenjeni povprečni letni višini prometa po posameznih vrstah plačilnih kartic v obdobju veljavnosti okvirnega sporazuma je razvidna iz ponudbenega predračuna. Vrednosti so okvirne in za naročnika niso obvezujoče. </w:t>
      </w:r>
    </w:p>
    <w:p w14:paraId="407DB938" w14:textId="77777777" w:rsidR="009759FC" w:rsidRPr="00B05E2C" w:rsidRDefault="009759FC" w:rsidP="000D29B8">
      <w:pPr>
        <w:keepNext/>
        <w:keepLines/>
        <w:jc w:val="both"/>
        <w:rPr>
          <w:rFonts w:cs="Tahoma"/>
          <w:sz w:val="20"/>
          <w:szCs w:val="20"/>
        </w:rPr>
      </w:pPr>
    </w:p>
    <w:p w14:paraId="32377F66" w14:textId="77777777" w:rsidR="009759FC" w:rsidRPr="00B05E2C" w:rsidRDefault="009759FC" w:rsidP="000D29B8">
      <w:pPr>
        <w:keepNext/>
        <w:keepLines/>
        <w:jc w:val="both"/>
        <w:rPr>
          <w:rFonts w:cs="Tahoma"/>
          <w:sz w:val="20"/>
          <w:szCs w:val="20"/>
        </w:rPr>
      </w:pPr>
      <w:r w:rsidRPr="00B05E2C">
        <w:rPr>
          <w:rFonts w:cs="Tahoma"/>
          <w:sz w:val="20"/>
          <w:szCs w:val="20"/>
        </w:rPr>
        <w:t xml:space="preserve">Iz ponudbenega predračuna je razvidno, da naročnik zahteva členitev bančnega nadomestila kartic MasterCard in Visa na tri kategorije in sicer na debetne kartice za potrošnike, kreditne kartice za potrošnike in poslovne kartice. Ponudnik pri pripravi ponudbe upošteva, da so v kategoriji Visa debetnih kartic za potrošnike mišljeni vsi pod produkti Visa debetnih kartic za potrošnike ne glede na ime kartice (Visa, Visa </w:t>
      </w:r>
      <w:proofErr w:type="spellStart"/>
      <w:r w:rsidRPr="00B05E2C">
        <w:rPr>
          <w:rFonts w:cs="Tahoma"/>
          <w:sz w:val="20"/>
          <w:szCs w:val="20"/>
        </w:rPr>
        <w:t>VPay</w:t>
      </w:r>
      <w:proofErr w:type="spellEnd"/>
      <w:r w:rsidRPr="00B05E2C">
        <w:rPr>
          <w:rFonts w:cs="Tahoma"/>
          <w:sz w:val="20"/>
          <w:szCs w:val="20"/>
        </w:rPr>
        <w:t>, Visa Electron debetna,…), v kategoriji Visa kreditnih kartic za potrošnike so mišljeni vsi pod produkti Visa kreditnih kartic za potrošnike ne glede na ime kartice (Visa, Visa Electron kreditna,…) in v kategoriji Visa poslovne kartice so mišljeni vsi pod produkti Visa debetnih in kreditnih poslovnih kartic ne glede na ime kartice (Visa, Visa debetna poslovna kartica,…). Ponudnik pri pripravi ponudbe upošteva, da so v kategoriji MasterCard debetnih kartic za potrošnike mišljeni vsi pod produkti MasterCard debetnih kartic za potrošnike ne glede na ime kartice (MasterCard,…), v kategoriji MasterCard kreditnih kartic za potrošnike so mišljeni vsi pod produkti MasterCard kreditnih kartic za potrošnike ne glede na ime kartice (MasterCard,…) in v kategoriji MasterCard poslovne kartice so mišljeni vsi pod produkti MasterCard debetnih in kreditnih poslovnih kartic ne glede na ime kartice (MasterCard, MasterCard debetna poslovna kartica,…). Pri BA karticah in Maestro karticah naročnik zahteva členitev bančnega nadomestila na dve kategoriji in sicer na debetne kartice za potrošnike in poslovne kartice.</w:t>
      </w:r>
    </w:p>
    <w:p w14:paraId="161F2EAB" w14:textId="77777777" w:rsidR="009759FC" w:rsidRPr="00B05E2C" w:rsidRDefault="009759FC" w:rsidP="000D29B8">
      <w:pPr>
        <w:keepNext/>
        <w:keepLines/>
        <w:jc w:val="both"/>
        <w:rPr>
          <w:rFonts w:cs="Tahoma"/>
          <w:sz w:val="20"/>
          <w:szCs w:val="20"/>
        </w:rPr>
      </w:pPr>
    </w:p>
    <w:p w14:paraId="454E1BF4" w14:textId="77777777" w:rsidR="009759FC" w:rsidRPr="007C1A63" w:rsidRDefault="009759FC" w:rsidP="000D29B8">
      <w:pPr>
        <w:keepNext/>
        <w:keepLines/>
        <w:jc w:val="both"/>
        <w:rPr>
          <w:rFonts w:cs="Tahoma"/>
          <w:sz w:val="20"/>
          <w:szCs w:val="20"/>
        </w:rPr>
      </w:pPr>
      <w:r w:rsidRPr="00B05E2C">
        <w:rPr>
          <w:rFonts w:cs="Tahoma"/>
          <w:sz w:val="20"/>
          <w:szCs w:val="20"/>
        </w:rPr>
        <w:t>Skupna ponudbena vrednost nadomestila, ki upošteva oceno prometa po posameznih vrstah plačilnih kartic, prestavlja merilo za izbiro cenovno najugodnejšega ponudnika.</w:t>
      </w:r>
    </w:p>
    <w:p w14:paraId="2109CDC1" w14:textId="3ACDB014" w:rsidR="00111CE0" w:rsidRPr="007C1A63" w:rsidRDefault="00111CE0" w:rsidP="000D29B8">
      <w:pPr>
        <w:keepNext/>
        <w:keepLines/>
        <w:jc w:val="both"/>
        <w:rPr>
          <w:rFonts w:eastAsiaTheme="minorHAnsi" w:cs="Tahoma"/>
          <w:sz w:val="20"/>
          <w:szCs w:val="20"/>
          <w:lang w:eastAsia="en-US"/>
        </w:rPr>
      </w:pPr>
    </w:p>
    <w:p w14:paraId="1AAC706B" w14:textId="77777777" w:rsidR="000D29B8" w:rsidRPr="007C1A63" w:rsidRDefault="000D29B8" w:rsidP="000D29B8">
      <w:pPr>
        <w:keepNext/>
        <w:keepLines/>
        <w:jc w:val="both"/>
        <w:rPr>
          <w:rFonts w:eastAsiaTheme="minorHAnsi" w:cs="Tahoma"/>
          <w:sz w:val="20"/>
          <w:szCs w:val="20"/>
          <w:lang w:eastAsia="en-US"/>
        </w:rPr>
      </w:pPr>
    </w:p>
    <w:p w14:paraId="2076D01C" w14:textId="091A7354" w:rsidR="000D29B8" w:rsidRPr="007C1A63" w:rsidRDefault="000D29B8" w:rsidP="000D29B8">
      <w:pPr>
        <w:keepNext/>
        <w:keepLines/>
        <w:jc w:val="both"/>
        <w:rPr>
          <w:rFonts w:eastAsiaTheme="minorHAnsi" w:cs="Tahoma"/>
          <w:sz w:val="20"/>
          <w:szCs w:val="20"/>
          <w:lang w:eastAsia="en-US"/>
        </w:rPr>
      </w:pPr>
    </w:p>
    <w:p w14:paraId="56C716FC" w14:textId="2EC9A79A" w:rsidR="000D29B8" w:rsidRPr="007C1A63" w:rsidRDefault="000D29B8" w:rsidP="000D29B8">
      <w:pPr>
        <w:keepNext/>
        <w:keepLines/>
        <w:jc w:val="both"/>
        <w:rPr>
          <w:rFonts w:eastAsiaTheme="minorHAnsi" w:cs="Tahoma"/>
          <w:sz w:val="20"/>
          <w:szCs w:val="20"/>
          <w:lang w:eastAsia="en-US"/>
        </w:rPr>
      </w:pPr>
    </w:p>
    <w:p w14:paraId="092F818F" w14:textId="7E8A10C7" w:rsidR="000D29B8" w:rsidRPr="007C1A63" w:rsidRDefault="000D29B8" w:rsidP="000D29B8">
      <w:pPr>
        <w:keepNext/>
        <w:keepLines/>
        <w:jc w:val="both"/>
        <w:rPr>
          <w:rFonts w:eastAsiaTheme="minorHAnsi" w:cs="Tahoma"/>
          <w:sz w:val="20"/>
          <w:szCs w:val="20"/>
          <w:lang w:eastAsia="en-US"/>
        </w:rPr>
      </w:pPr>
    </w:p>
    <w:p w14:paraId="11B2AD96" w14:textId="7C0A8228" w:rsidR="006E6438" w:rsidRPr="007C1A63" w:rsidRDefault="006E6438">
      <w:pPr>
        <w:spacing w:after="200" w:line="276" w:lineRule="auto"/>
        <w:rPr>
          <w:rFonts w:eastAsiaTheme="minorHAnsi" w:cs="Tahoma"/>
          <w:sz w:val="20"/>
          <w:szCs w:val="20"/>
          <w:lang w:eastAsia="en-US"/>
        </w:rPr>
      </w:pPr>
      <w:r w:rsidRPr="007C1A63">
        <w:rPr>
          <w:rFonts w:eastAsiaTheme="minorHAnsi" w:cs="Tahoma"/>
          <w:sz w:val="20"/>
          <w:szCs w:val="20"/>
          <w:lang w:eastAsia="en-US"/>
        </w:rPr>
        <w:br w:type="page"/>
      </w:r>
    </w:p>
    <w:p w14:paraId="3A30210F" w14:textId="77777777" w:rsidR="000D29B8" w:rsidRPr="007C1A63" w:rsidRDefault="000D29B8" w:rsidP="000D29B8">
      <w:pPr>
        <w:keepNext/>
        <w:keepLines/>
        <w:jc w:val="both"/>
        <w:rPr>
          <w:rFonts w:eastAsiaTheme="minorHAnsi" w:cs="Tahoma"/>
          <w:sz w:val="20"/>
          <w:szCs w:val="20"/>
          <w:lang w:eastAsia="en-US"/>
        </w:rPr>
      </w:pPr>
    </w:p>
    <w:p w14:paraId="3843D7EF" w14:textId="77777777" w:rsidR="00201EFB" w:rsidRPr="007C1A63" w:rsidRDefault="00201EFB" w:rsidP="000D29B8">
      <w:pPr>
        <w:keepNext/>
        <w:keepLines/>
        <w:numPr>
          <w:ilvl w:val="0"/>
          <w:numId w:val="3"/>
        </w:numPr>
        <w:jc w:val="both"/>
        <w:rPr>
          <w:rFonts w:cs="Tahoma"/>
          <w:b/>
        </w:rPr>
      </w:pPr>
      <w:r w:rsidRPr="007C1A63">
        <w:rPr>
          <w:rFonts w:cs="Tahoma"/>
          <w:b/>
        </w:rPr>
        <w:t xml:space="preserve">UGOTAVLJANJE SPOSOBNOSTI </w:t>
      </w:r>
      <w:r w:rsidR="008F4BD5" w:rsidRPr="007C1A63">
        <w:rPr>
          <w:rFonts w:cs="Tahoma"/>
          <w:b/>
        </w:rPr>
        <w:t>PONUDNIK</w:t>
      </w:r>
      <w:r w:rsidR="00E13EB5" w:rsidRPr="007C1A63">
        <w:rPr>
          <w:rFonts w:cs="Tahoma"/>
          <w:b/>
        </w:rPr>
        <w:t>A</w:t>
      </w:r>
      <w:r w:rsidRPr="007C1A63">
        <w:rPr>
          <w:rFonts w:cs="Tahoma"/>
          <w:b/>
        </w:rPr>
        <w:t xml:space="preserve"> </w:t>
      </w:r>
    </w:p>
    <w:p w14:paraId="1DBFAE23" w14:textId="77777777" w:rsidR="00D65A72" w:rsidRPr="007C1A63" w:rsidRDefault="00D65A72" w:rsidP="000D29B8">
      <w:pPr>
        <w:keepNext/>
        <w:keepLines/>
        <w:jc w:val="both"/>
        <w:rPr>
          <w:rFonts w:cs="Tahoma"/>
          <w:bCs/>
        </w:rPr>
      </w:pPr>
    </w:p>
    <w:p w14:paraId="5D884509" w14:textId="77777777" w:rsidR="008C02AD" w:rsidRPr="007C1A63" w:rsidRDefault="008C02AD" w:rsidP="000D29B8">
      <w:pPr>
        <w:keepNext/>
        <w:keepLines/>
        <w:jc w:val="both"/>
        <w:rPr>
          <w:rFonts w:cs="Tahoma"/>
          <w:bCs/>
          <w:sz w:val="20"/>
          <w:szCs w:val="20"/>
        </w:rPr>
      </w:pPr>
      <w:r w:rsidRPr="007C1A63">
        <w:rPr>
          <w:rFonts w:cs="Tahoma"/>
          <w:bCs/>
          <w:sz w:val="20"/>
          <w:szCs w:val="20"/>
        </w:rPr>
        <w:t xml:space="preserve">Za ugotavljanje sposobnosti mora gospodarski subjekt izpolnjevati pogoje in zahteve skladno z določbami ZJN-3 in določbami razpisne dokumentacije. </w:t>
      </w:r>
    </w:p>
    <w:p w14:paraId="4FCD5FAE" w14:textId="77777777" w:rsidR="008C02AD" w:rsidRPr="007C1A63" w:rsidRDefault="008C02AD" w:rsidP="000D29B8">
      <w:pPr>
        <w:keepNext/>
        <w:keepLines/>
        <w:jc w:val="both"/>
        <w:rPr>
          <w:rFonts w:cs="Tahoma"/>
          <w:bCs/>
          <w:sz w:val="20"/>
          <w:szCs w:val="20"/>
        </w:rPr>
      </w:pPr>
    </w:p>
    <w:p w14:paraId="14DC8841" w14:textId="77777777" w:rsidR="008C02AD" w:rsidRPr="007C1A63" w:rsidRDefault="008C02AD" w:rsidP="000D29B8">
      <w:pPr>
        <w:keepNext/>
        <w:keepLines/>
        <w:jc w:val="both"/>
        <w:rPr>
          <w:rFonts w:cs="Tahoma"/>
          <w:bCs/>
          <w:sz w:val="20"/>
          <w:szCs w:val="20"/>
        </w:rPr>
      </w:pPr>
      <w:r w:rsidRPr="007C1A63">
        <w:rPr>
          <w:rFonts w:cs="Tahoma"/>
          <w:bCs/>
          <w:sz w:val="20"/>
          <w:szCs w:val="20"/>
        </w:rPr>
        <w:t xml:space="preserve">V primeru, da gospodarski subjekt nastopa v skupni ponudbi, mora zahtevane pogoje za ugotavljanje sposobnosti, kjer je to v razpisni dokumentaciji določeno, izpolnjevati tudi vsak ponudnik iz skupine ponudnikov. </w:t>
      </w:r>
    </w:p>
    <w:p w14:paraId="6B63EA9F" w14:textId="77777777" w:rsidR="008C02AD" w:rsidRPr="007C1A63" w:rsidRDefault="008C02AD" w:rsidP="000D29B8">
      <w:pPr>
        <w:keepNext/>
        <w:keepLines/>
        <w:jc w:val="both"/>
        <w:rPr>
          <w:rFonts w:cs="Tahoma"/>
          <w:bCs/>
          <w:sz w:val="20"/>
          <w:szCs w:val="20"/>
        </w:rPr>
      </w:pPr>
    </w:p>
    <w:p w14:paraId="732CBAC3" w14:textId="77777777" w:rsidR="008C02AD" w:rsidRPr="007C1A63" w:rsidRDefault="008C02AD" w:rsidP="000D29B8">
      <w:pPr>
        <w:keepNext/>
        <w:keepLines/>
        <w:jc w:val="both"/>
        <w:rPr>
          <w:rFonts w:cs="Tahoma"/>
          <w:bCs/>
          <w:sz w:val="20"/>
          <w:szCs w:val="20"/>
        </w:rPr>
      </w:pPr>
      <w:r w:rsidRPr="007C1A63">
        <w:rPr>
          <w:rFonts w:cs="Tahoma"/>
          <w:bCs/>
          <w:sz w:val="20"/>
          <w:szCs w:val="20"/>
        </w:rPr>
        <w:t>V primeru ponudbe s podizvajalci in/ali s subjekti, katerih zmogljivosti uporablja gospodarski subjekt, mora pogoje za ugotavljanje sposobnosti, kjer je to v razpisni dokumentaciji določeno, izpolnjevati tudi vsak izmed podizvajalcev, ki jih v ponudbi navede gospodarski subjekt, ter tudi vsak subjekt, katerega zmogljivosti uporablja ponudnik.</w:t>
      </w:r>
    </w:p>
    <w:p w14:paraId="1605C55A" w14:textId="77777777" w:rsidR="008C02AD" w:rsidRPr="007C1A63" w:rsidRDefault="008C02AD" w:rsidP="000D29B8">
      <w:pPr>
        <w:keepNext/>
        <w:keepLines/>
        <w:jc w:val="both"/>
        <w:rPr>
          <w:rFonts w:cs="Tahoma"/>
          <w:sz w:val="20"/>
          <w:szCs w:val="20"/>
        </w:rPr>
      </w:pPr>
    </w:p>
    <w:p w14:paraId="7670C092" w14:textId="77777777" w:rsidR="008C02AD" w:rsidRPr="007C1A63" w:rsidRDefault="008C02AD" w:rsidP="000D29B8">
      <w:pPr>
        <w:keepNext/>
        <w:keepLines/>
        <w:jc w:val="both"/>
        <w:rPr>
          <w:rFonts w:cs="Tahoma"/>
          <w:sz w:val="20"/>
          <w:szCs w:val="20"/>
        </w:rPr>
      </w:pPr>
      <w:r w:rsidRPr="007C1A63">
        <w:rPr>
          <w:rFonts w:cs="Tahoma"/>
          <w:sz w:val="20"/>
          <w:szCs w:val="20"/>
        </w:rPr>
        <w:t>Obrazci izjav, ki jih mora predložiti ponudnik v ponudbi, so del dokumentacije. Izjave so lahko predložene na teh obrazcih ali na ponudnikovih, ki pa vsebinsko bistveno ne smejo odstopati od priloženih obrazcev. Izjave ponudnika morajo biti pisne ter podpisane s strani ponudnika. V kolikor ponudnik uporablja žig, se obrazci tudi žigosajo. Naročnik si pridržuje pravico do preveritve verodostojnosti izjav oziroma potrdil pri podpisniku le-teh.</w:t>
      </w:r>
    </w:p>
    <w:p w14:paraId="5E9887B0" w14:textId="77777777" w:rsidR="008C02AD" w:rsidRPr="007C1A63" w:rsidRDefault="008C02AD" w:rsidP="000D29B8">
      <w:pPr>
        <w:keepNext/>
        <w:keepLines/>
        <w:jc w:val="both"/>
        <w:rPr>
          <w:rFonts w:cs="Tahoma"/>
          <w:bCs/>
          <w:sz w:val="20"/>
          <w:szCs w:val="20"/>
        </w:rPr>
      </w:pPr>
    </w:p>
    <w:p w14:paraId="1C9A6573" w14:textId="77777777" w:rsidR="008C02AD" w:rsidRPr="007C1A63" w:rsidRDefault="008C02AD" w:rsidP="000D29B8">
      <w:pPr>
        <w:keepNext/>
        <w:keepLines/>
        <w:jc w:val="both"/>
        <w:rPr>
          <w:rFonts w:cs="Tahoma"/>
          <w:bCs/>
          <w:sz w:val="20"/>
          <w:szCs w:val="20"/>
        </w:rPr>
      </w:pPr>
      <w:r w:rsidRPr="007C1A63">
        <w:rPr>
          <w:rFonts w:cs="Tahoma"/>
          <w:bCs/>
          <w:sz w:val="20"/>
          <w:szCs w:val="20"/>
        </w:rPr>
        <w:t xml:space="preserve">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 </w:t>
      </w:r>
    </w:p>
    <w:p w14:paraId="6A329F94" w14:textId="77777777" w:rsidR="008C02AD" w:rsidRPr="007C1A63" w:rsidRDefault="008C02AD" w:rsidP="000D29B8">
      <w:pPr>
        <w:keepNext/>
        <w:keepLines/>
        <w:jc w:val="both"/>
        <w:rPr>
          <w:rFonts w:cs="Tahoma"/>
          <w:bCs/>
          <w:sz w:val="20"/>
          <w:szCs w:val="20"/>
        </w:rPr>
      </w:pPr>
    </w:p>
    <w:p w14:paraId="3320D073" w14:textId="77777777" w:rsidR="008C02AD" w:rsidRPr="007C1A63" w:rsidRDefault="008C02AD" w:rsidP="000D29B8">
      <w:pPr>
        <w:keepNext/>
        <w:keepLines/>
        <w:jc w:val="both"/>
        <w:rPr>
          <w:rFonts w:cs="Tahoma"/>
          <w:sz w:val="20"/>
          <w:szCs w:val="20"/>
        </w:rPr>
      </w:pPr>
      <w:r w:rsidRPr="007C1A63">
        <w:rPr>
          <w:rFonts w:cs="Tahoma"/>
          <w:sz w:val="20"/>
          <w:szCs w:val="20"/>
        </w:rPr>
        <w:t>Naročnik si pridržuje pravico, da v času pregleda ponudb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14:paraId="0CE9A3E5" w14:textId="77777777" w:rsidR="008C02AD" w:rsidRPr="007C1A63" w:rsidRDefault="008C02AD" w:rsidP="000D29B8">
      <w:pPr>
        <w:keepNext/>
        <w:keepLines/>
        <w:jc w:val="both"/>
        <w:rPr>
          <w:rFonts w:cs="Tahoma"/>
          <w:bCs/>
          <w:sz w:val="20"/>
          <w:szCs w:val="20"/>
        </w:rPr>
      </w:pPr>
    </w:p>
    <w:p w14:paraId="7A41530B" w14:textId="77777777" w:rsidR="008C02AD" w:rsidRPr="007C1A63" w:rsidRDefault="008C02AD" w:rsidP="000D29B8">
      <w:pPr>
        <w:keepNext/>
        <w:keepLines/>
        <w:jc w:val="both"/>
        <w:rPr>
          <w:rFonts w:cs="Tahoma"/>
          <w:bCs/>
          <w:sz w:val="20"/>
          <w:szCs w:val="20"/>
        </w:rPr>
      </w:pPr>
      <w:r w:rsidRPr="007C1A63">
        <w:rPr>
          <w:rFonts w:cs="Tahoma"/>
          <w:bCs/>
          <w:sz w:val="20"/>
          <w:szCs w:val="20"/>
        </w:rPr>
        <w:t xml:space="preserve">Gospodarski subjekt s podpisom Priloge 3/1 oziroma 3/2 soglaša, da lahko naročnik v zvezi z oddajo predmetnega javnega naročila pridobi podatke za preveritev ponudbe v skladu z 89. členom ZJN-3 v enotnem informacijskem sistemu – </w:t>
      </w:r>
      <w:proofErr w:type="spellStart"/>
      <w:r w:rsidRPr="007C1A63">
        <w:rPr>
          <w:rFonts w:cs="Tahoma"/>
          <w:bCs/>
          <w:sz w:val="20"/>
          <w:szCs w:val="20"/>
        </w:rPr>
        <w:t>eDosje</w:t>
      </w:r>
      <w:proofErr w:type="spellEnd"/>
      <w:r w:rsidRPr="007C1A63">
        <w:rPr>
          <w:rFonts w:cs="Tahoma"/>
          <w:bCs/>
          <w:sz w:val="20"/>
          <w:szCs w:val="20"/>
        </w:rPr>
        <w:t xml:space="preserve"> iz devetega odstavka 77. člena ZJN-3 in od Ministrstva za pravosodje pridobi potrdilo iz kazenske evidence.</w:t>
      </w:r>
    </w:p>
    <w:p w14:paraId="371BB872" w14:textId="77777777" w:rsidR="008C02AD" w:rsidRPr="007C1A63" w:rsidRDefault="008C02AD" w:rsidP="000D29B8">
      <w:pPr>
        <w:keepNext/>
        <w:keepLines/>
        <w:jc w:val="both"/>
        <w:rPr>
          <w:rFonts w:cs="Tahoma"/>
          <w:bCs/>
          <w:sz w:val="20"/>
          <w:szCs w:val="20"/>
        </w:rPr>
      </w:pPr>
    </w:p>
    <w:p w14:paraId="3D7FB32C" w14:textId="77777777" w:rsidR="008C02AD" w:rsidRPr="007C1A63" w:rsidRDefault="008C02AD" w:rsidP="000D29B8">
      <w:pPr>
        <w:keepNext/>
        <w:keepLines/>
        <w:jc w:val="both"/>
        <w:rPr>
          <w:rFonts w:cs="Tahoma"/>
          <w:bCs/>
          <w:sz w:val="20"/>
          <w:szCs w:val="20"/>
          <w:lang w:val="x-none"/>
        </w:rPr>
      </w:pPr>
      <w:r w:rsidRPr="007C1A63">
        <w:rPr>
          <w:rFonts w:cs="Tahoma"/>
          <w:bCs/>
          <w:sz w:val="20"/>
          <w:szCs w:val="20"/>
          <w:lang w:val="x-none"/>
        </w:rPr>
        <w:t xml:space="preserve">Ponudniki in posamezni člani skupine ponudnikov v okviru skupne ponudbe, podizvajalci ter subjekti, katerih zmogljivosti uporablja ponudnik, </w:t>
      </w:r>
      <w:r w:rsidRPr="007C1A63">
        <w:rPr>
          <w:rFonts w:cs="Tahoma"/>
          <w:b/>
          <w:bCs/>
          <w:sz w:val="20"/>
          <w:szCs w:val="20"/>
          <w:u w:val="single"/>
          <w:lang w:val="x-none"/>
        </w:rPr>
        <w:t>ki nimajo sedeža v Republiki Sloveniji</w:t>
      </w:r>
      <w:r w:rsidRPr="007C1A63">
        <w:rPr>
          <w:rFonts w:cs="Tahoma"/>
          <w:bCs/>
          <w:sz w:val="20"/>
          <w:szCs w:val="20"/>
          <w:lang w:val="x-none"/>
        </w:rPr>
        <w:t>, morajo posamezno sposobnost dokazovati v skladu z zahtevami naročnika iz razpisne dokumentacije, ki velja za vse ponudnike ter v ponudbi predložiti vsa potrdila/dokazila, izdanega s strani pristojnega organa, ki taka potrdila/dokazila izdaja iz katerih izhaja, da za gospodarski subjekt ne obstajajo razlogi za izključitev in le ta izpolnjuje pogoje za sodelovanje, v kolikor takšnega potrdila iz ustreznega registra ne bo mogel pridobiti naročnik.</w:t>
      </w:r>
    </w:p>
    <w:p w14:paraId="67097CF1" w14:textId="77777777" w:rsidR="008C02AD" w:rsidRPr="007C1A63" w:rsidRDefault="008C02AD" w:rsidP="000D29B8">
      <w:pPr>
        <w:keepNext/>
        <w:keepLines/>
        <w:jc w:val="both"/>
        <w:rPr>
          <w:rFonts w:cs="Tahoma"/>
          <w:bCs/>
          <w:sz w:val="20"/>
          <w:szCs w:val="20"/>
        </w:rPr>
      </w:pPr>
    </w:p>
    <w:p w14:paraId="720B2135" w14:textId="77777777" w:rsidR="008C02AD" w:rsidRPr="007C1A63" w:rsidRDefault="008C02AD" w:rsidP="000D29B8">
      <w:pPr>
        <w:keepNext/>
        <w:keepLines/>
        <w:jc w:val="both"/>
        <w:rPr>
          <w:rFonts w:cs="Tahoma"/>
          <w:bCs/>
          <w:sz w:val="20"/>
          <w:szCs w:val="20"/>
          <w:lang w:val="x-none"/>
        </w:rPr>
      </w:pPr>
      <w:r w:rsidRPr="007C1A63">
        <w:rPr>
          <w:rFonts w:cs="Tahoma"/>
          <w:bCs/>
          <w:sz w:val="20"/>
          <w:szCs w:val="20"/>
          <w:lang w:val="x-none"/>
        </w:rPr>
        <w:t xml:space="preserve">Če država članica ali tretja država subjekta, kima sedeža v Republiki Sloveniji dokumentov in potrdil iz prejšnjega odstavka ne izdaja ali če ti ne zajemajo vseh primerov iz prvega in drugega odstavka ter b) točke četrtega odstavka 75. člena </w:t>
      </w:r>
      <w:r w:rsidRPr="007C1A63">
        <w:rPr>
          <w:rFonts w:cs="Tahoma"/>
          <w:bCs/>
          <w:sz w:val="20"/>
          <w:szCs w:val="20"/>
        </w:rPr>
        <w:t>ZJN-3</w:t>
      </w:r>
      <w:r w:rsidRPr="007C1A63">
        <w:rPr>
          <w:rFonts w:cs="Tahoma"/>
          <w:bCs/>
          <w:sz w:val="20"/>
          <w:szCs w:val="20"/>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09E08828" w14:textId="6370FEE9" w:rsidR="00BF3649" w:rsidRPr="007C1A63" w:rsidRDefault="00BF3649" w:rsidP="000D29B8">
      <w:pPr>
        <w:keepNext/>
        <w:keepLines/>
        <w:jc w:val="both"/>
        <w:rPr>
          <w:rFonts w:cs="Tahoma"/>
          <w:bCs/>
          <w:sz w:val="20"/>
          <w:szCs w:val="20"/>
        </w:rPr>
      </w:pPr>
    </w:p>
    <w:p w14:paraId="00F00EE9" w14:textId="1478A117" w:rsidR="006E6438" w:rsidRPr="007C1A63" w:rsidRDefault="006E6438" w:rsidP="000D29B8">
      <w:pPr>
        <w:keepNext/>
        <w:keepLines/>
        <w:jc w:val="both"/>
        <w:rPr>
          <w:rFonts w:cs="Tahoma"/>
          <w:bCs/>
          <w:sz w:val="20"/>
          <w:szCs w:val="20"/>
        </w:rPr>
      </w:pPr>
    </w:p>
    <w:p w14:paraId="72C8BBC8" w14:textId="19D8D77D" w:rsidR="006E6438" w:rsidRPr="007C1A63" w:rsidRDefault="006E6438" w:rsidP="000D29B8">
      <w:pPr>
        <w:keepNext/>
        <w:keepLines/>
        <w:jc w:val="both"/>
        <w:rPr>
          <w:rFonts w:cs="Tahoma"/>
          <w:bCs/>
          <w:sz w:val="20"/>
          <w:szCs w:val="20"/>
        </w:rPr>
      </w:pPr>
    </w:p>
    <w:p w14:paraId="2ECFA0F7" w14:textId="6E5EF34D" w:rsidR="006E6438" w:rsidRPr="007C1A63" w:rsidRDefault="006E6438" w:rsidP="000D29B8">
      <w:pPr>
        <w:keepNext/>
        <w:keepLines/>
        <w:jc w:val="both"/>
        <w:rPr>
          <w:rFonts w:cs="Tahoma"/>
          <w:bCs/>
          <w:sz w:val="20"/>
          <w:szCs w:val="20"/>
        </w:rPr>
      </w:pPr>
    </w:p>
    <w:p w14:paraId="4BA8CD6E" w14:textId="25DDC390" w:rsidR="006E6438" w:rsidRPr="007C1A63" w:rsidRDefault="006E6438" w:rsidP="000D29B8">
      <w:pPr>
        <w:keepNext/>
        <w:keepLines/>
        <w:jc w:val="both"/>
        <w:rPr>
          <w:rFonts w:cs="Tahoma"/>
          <w:bCs/>
          <w:sz w:val="20"/>
          <w:szCs w:val="20"/>
        </w:rPr>
      </w:pPr>
    </w:p>
    <w:p w14:paraId="47A4338B" w14:textId="77777777" w:rsidR="006E6438" w:rsidRPr="007C1A63" w:rsidRDefault="006E6438" w:rsidP="000D29B8">
      <w:pPr>
        <w:keepNext/>
        <w:keepLines/>
        <w:jc w:val="both"/>
        <w:rPr>
          <w:rFonts w:cs="Tahoma"/>
          <w:bCs/>
          <w:sz w:val="20"/>
          <w:szCs w:val="20"/>
        </w:rPr>
      </w:pPr>
    </w:p>
    <w:p w14:paraId="05D40C86" w14:textId="77777777" w:rsidR="00D65A72" w:rsidRPr="007C1A63" w:rsidRDefault="00D65A72" w:rsidP="000D29B8">
      <w:pPr>
        <w:keepNext/>
        <w:keepLines/>
        <w:numPr>
          <w:ilvl w:val="1"/>
          <w:numId w:val="3"/>
        </w:numPr>
        <w:jc w:val="both"/>
        <w:rPr>
          <w:rFonts w:cs="Tahoma"/>
          <w:b/>
          <w:bCs/>
          <w:sz w:val="20"/>
          <w:szCs w:val="20"/>
        </w:rPr>
      </w:pPr>
      <w:r w:rsidRPr="007C1A63">
        <w:rPr>
          <w:rFonts w:cs="Tahoma"/>
          <w:b/>
          <w:bCs/>
          <w:sz w:val="20"/>
          <w:szCs w:val="20"/>
        </w:rPr>
        <w:lastRenderedPageBreak/>
        <w:t>Razlogi za izključitev</w:t>
      </w:r>
      <w:r w:rsidRPr="007C1A63">
        <w:rPr>
          <w:rFonts w:cs="Tahoma"/>
          <w:b/>
          <w:bCs/>
          <w:sz w:val="20"/>
          <w:szCs w:val="20"/>
        </w:rPr>
        <w:tab/>
      </w:r>
    </w:p>
    <w:p w14:paraId="32F127AE" w14:textId="06C297F2" w:rsidR="00D65A72" w:rsidRPr="007C1A63" w:rsidRDefault="00D65A72" w:rsidP="000D29B8">
      <w:pPr>
        <w:keepNext/>
        <w:keepLines/>
        <w:jc w:val="both"/>
        <w:rPr>
          <w:rFonts w:cs="Tahoma"/>
          <w:bCs/>
          <w:sz w:val="20"/>
          <w:szCs w:val="20"/>
        </w:rPr>
      </w:pPr>
    </w:p>
    <w:p w14:paraId="2818436A" w14:textId="10D5CC0D" w:rsidR="001F542C" w:rsidRPr="007C1A63" w:rsidRDefault="001F542C" w:rsidP="000D29B8">
      <w:pPr>
        <w:keepNext/>
        <w:keepLines/>
        <w:jc w:val="both"/>
        <w:rPr>
          <w:rFonts w:cs="Tahoma"/>
          <w:bCs/>
          <w:sz w:val="20"/>
          <w:szCs w:val="20"/>
        </w:rPr>
      </w:pPr>
      <w:r w:rsidRPr="007C1A63">
        <w:rPr>
          <w:rFonts w:cs="Tahoma"/>
          <w:bCs/>
          <w:sz w:val="20"/>
          <w:szCs w:val="20"/>
        </w:rPr>
        <w:t>Pogoj mora izpolniti ponudnik. V primeru skupne ponudbe mora pogoj izpolniti vsak izmed partnerjev. V primeru ponudbe s podizvajalci mora pogoj izpolniti vsak izmed nominiranih podizvajalcev. V kolikor ponudnik glede pogojev v zvezi z ekonomskim in finančnim položajem ter tehnično in strokovno sposobnostjo, v skladu z 81. členom ZJN-3, uporabi zmogljivosti drugih subjektov, morajo spodaj navedene pogoje izpolnjevati tudi subjekti, katerih zmogljivosti uporablja ponudnik.</w:t>
      </w:r>
    </w:p>
    <w:p w14:paraId="51BB7055" w14:textId="77777777" w:rsidR="005232D3" w:rsidRPr="007C1A63" w:rsidRDefault="005232D3" w:rsidP="000D29B8">
      <w:pPr>
        <w:keepNext/>
        <w:keepLines/>
        <w:jc w:val="both"/>
        <w:rPr>
          <w:rFonts w:cs="Tahoma"/>
          <w:bCs/>
          <w:sz w:val="20"/>
          <w:szCs w:val="20"/>
        </w:rPr>
      </w:pPr>
    </w:p>
    <w:p w14:paraId="17D9FFAD" w14:textId="2767BC9C" w:rsidR="005232D3" w:rsidRPr="007C1A63" w:rsidRDefault="005232D3" w:rsidP="000D29B8">
      <w:pPr>
        <w:keepNext/>
        <w:keepLines/>
        <w:jc w:val="both"/>
        <w:rPr>
          <w:rFonts w:cs="Tahoma"/>
          <w:bCs/>
          <w:sz w:val="20"/>
          <w:szCs w:val="20"/>
        </w:rPr>
      </w:pPr>
      <w:r w:rsidRPr="007C1A63">
        <w:rPr>
          <w:rFonts w:cs="Tahoma"/>
          <w:bCs/>
          <w:sz w:val="20"/>
          <w:szCs w:val="20"/>
        </w:rPr>
        <w:t>Naročnik iz postopka javnega naročanja kadar koli v postopku izključi gospodarski subjekt, če se izkaže, da je pred ali med postopkom javnega naročanja ta subjekt glede na storjena ali neizvedena dejanja v enem od položajev iz prvega, drugega ali četrtega odstavka 75. člena ZJN-3.</w:t>
      </w:r>
    </w:p>
    <w:p w14:paraId="01D7E6D7" w14:textId="06F97CEC" w:rsidR="005232D3" w:rsidRPr="007C1A63" w:rsidRDefault="005232D3" w:rsidP="000D29B8">
      <w:pPr>
        <w:keepNext/>
        <w:keepLines/>
        <w:jc w:val="both"/>
        <w:rPr>
          <w:rFonts w:cs="Tahoma"/>
          <w:bCs/>
          <w:sz w:val="20"/>
          <w:szCs w:val="20"/>
        </w:rPr>
      </w:pPr>
    </w:p>
    <w:p w14:paraId="24B85EFC" w14:textId="2504BA53" w:rsidR="001F542C" w:rsidRPr="007C1A63" w:rsidRDefault="00D65A72" w:rsidP="000D29B8">
      <w:pPr>
        <w:keepNext/>
        <w:keepLines/>
        <w:jc w:val="both"/>
        <w:rPr>
          <w:rFonts w:cs="Tahoma"/>
          <w:sz w:val="20"/>
          <w:szCs w:val="20"/>
        </w:rPr>
      </w:pPr>
      <w:r w:rsidRPr="007C1A63">
        <w:rPr>
          <w:rFonts w:cs="Tahoma"/>
          <w:b/>
          <w:bCs/>
          <w:sz w:val="20"/>
          <w:szCs w:val="20"/>
        </w:rPr>
        <w:t>A:</w:t>
      </w:r>
      <w:r w:rsidRPr="007C1A63">
        <w:rPr>
          <w:rFonts w:cs="Tahoma"/>
          <w:sz w:val="20"/>
          <w:szCs w:val="20"/>
        </w:rPr>
        <w:t xml:space="preserve"> </w:t>
      </w:r>
      <w:r w:rsidR="001F542C" w:rsidRPr="007C1A63">
        <w:rPr>
          <w:rFonts w:cs="Tahoma"/>
          <w:b/>
          <w:bCs/>
          <w:sz w:val="20"/>
          <w:szCs w:val="20"/>
        </w:rPr>
        <w:t xml:space="preserve">Razlogi, povezani s kazenskimi obsodbami </w:t>
      </w:r>
      <w:r w:rsidR="001F542C" w:rsidRPr="007C1A63">
        <w:rPr>
          <w:rFonts w:cs="Tahoma"/>
          <w:sz w:val="20"/>
          <w:szCs w:val="20"/>
        </w:rPr>
        <w:t>(prvi odstavek 75. člena ZJN-3)</w:t>
      </w:r>
    </w:p>
    <w:p w14:paraId="688BFE1F" w14:textId="7D7AA19F" w:rsidR="00D65A72" w:rsidRPr="007C1A63" w:rsidRDefault="00D65A72" w:rsidP="000D29B8">
      <w:pPr>
        <w:keepNext/>
        <w:keepLines/>
        <w:jc w:val="both"/>
        <w:rPr>
          <w:rFonts w:cs="Tahoma"/>
          <w:sz w:val="20"/>
          <w:szCs w:val="20"/>
        </w:rPr>
      </w:pPr>
      <w:r w:rsidRPr="007C1A63">
        <w:rPr>
          <w:rFonts w:cs="Tahoma"/>
          <w:sz w:val="20"/>
          <w:szCs w:val="20"/>
        </w:rPr>
        <w:t xml:space="preserve">Naročnik bo iz sodelovanja v postopku javnega naročanja izključil gospodarski subjekt, če bo pri preverjanju v skladu z določili ZJN-3 ugotovil ali se bo drugače seznanil,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1. odstavku 75. člena ZJN-3 oziroma v Kazenskem zakoniku </w:t>
      </w:r>
      <w:r w:rsidR="009A0408" w:rsidRPr="007C1A63">
        <w:rPr>
          <w:rFonts w:cs="Tahoma"/>
          <w:sz w:val="20"/>
          <w:szCs w:val="20"/>
        </w:rPr>
        <w:t xml:space="preserve">(Ur. l. RS, št. 50/12 – uradno prečiščeno besedilo, 6/16 – </w:t>
      </w:r>
      <w:proofErr w:type="spellStart"/>
      <w:r w:rsidR="009A0408" w:rsidRPr="007C1A63">
        <w:rPr>
          <w:rFonts w:cs="Tahoma"/>
          <w:sz w:val="20"/>
          <w:szCs w:val="20"/>
        </w:rPr>
        <w:t>popr</w:t>
      </w:r>
      <w:proofErr w:type="spellEnd"/>
      <w:r w:rsidR="009A0408" w:rsidRPr="007C1A63">
        <w:rPr>
          <w:rFonts w:cs="Tahoma"/>
          <w:sz w:val="20"/>
          <w:szCs w:val="20"/>
        </w:rPr>
        <w:t>., 54/15, 38/16, 27/17, 23/20, 91/20, 95/21, 186/21 in 105/22 – ZZNŠPP; v nadaljnjem besedilu: KZ-1), ali za primerljiva kazniva dejanja, ki so jih izrekla tuja sodišča.</w:t>
      </w:r>
    </w:p>
    <w:p w14:paraId="357C4B75" w14:textId="0467437F" w:rsidR="001F542C" w:rsidRPr="007C1A63" w:rsidRDefault="001F542C" w:rsidP="000D29B8">
      <w:pPr>
        <w:keepNext/>
        <w:keepLines/>
        <w:jc w:val="both"/>
        <w:rPr>
          <w:rFonts w:cs="Tahoma"/>
          <w:bCs/>
          <w:sz w:val="20"/>
          <w:szCs w:val="20"/>
        </w:rPr>
      </w:pPr>
      <w:r w:rsidRPr="007C1A63">
        <w:rPr>
          <w:rFonts w:cs="Tahoma"/>
          <w:bCs/>
          <w:sz w:val="20"/>
          <w:szCs w:val="20"/>
        </w:rPr>
        <w:t>Osebe, ki so člani upravnega, vodstvenega ali nadzornega organa ponudnika, partnerja v primeru skupne ponudbe, podizvajalca in subjekta, katerega zmogljivosti uporablja ponudnik ali ki imajo pooblastila za njegovo zastopanje ali odločanje ali nadzor v njem, morajo izpolniti in podpisati Prilogo 3/3.</w:t>
      </w:r>
    </w:p>
    <w:p w14:paraId="5DA0E924" w14:textId="090167CB" w:rsidR="00D65A72" w:rsidRPr="007C1A63" w:rsidRDefault="00D65A72" w:rsidP="000D29B8">
      <w:pPr>
        <w:keepNext/>
        <w:keepLines/>
        <w:jc w:val="both"/>
        <w:rPr>
          <w:rFonts w:cs="Tahoma"/>
          <w:sz w:val="20"/>
          <w:szCs w:val="20"/>
        </w:rPr>
      </w:pPr>
    </w:p>
    <w:p w14:paraId="5BDDF0BA" w14:textId="1BE6F4AB" w:rsidR="001F542C" w:rsidRPr="007C1A63" w:rsidRDefault="00D65A72" w:rsidP="000D29B8">
      <w:pPr>
        <w:keepNext/>
        <w:keepLines/>
        <w:jc w:val="both"/>
        <w:rPr>
          <w:rFonts w:cs="Tahoma"/>
          <w:bCs/>
          <w:sz w:val="20"/>
          <w:szCs w:val="20"/>
        </w:rPr>
      </w:pPr>
      <w:r w:rsidRPr="007C1A63">
        <w:rPr>
          <w:rFonts w:cs="Tahoma"/>
          <w:b/>
          <w:bCs/>
          <w:sz w:val="20"/>
          <w:szCs w:val="20"/>
        </w:rPr>
        <w:t>B:</w:t>
      </w:r>
      <w:r w:rsidRPr="007C1A63">
        <w:rPr>
          <w:rFonts w:cs="Tahoma"/>
          <w:sz w:val="20"/>
          <w:szCs w:val="20"/>
        </w:rPr>
        <w:t xml:space="preserve"> </w:t>
      </w:r>
      <w:r w:rsidR="001F542C" w:rsidRPr="007C1A63">
        <w:rPr>
          <w:rFonts w:cs="Tahoma"/>
          <w:b/>
          <w:sz w:val="20"/>
          <w:szCs w:val="20"/>
        </w:rPr>
        <w:t xml:space="preserve">Razlogi, povezani s plačilom davkov ali prispevkov za socialno varnost </w:t>
      </w:r>
      <w:r w:rsidR="001F542C" w:rsidRPr="007C1A63">
        <w:rPr>
          <w:rFonts w:cs="Tahoma"/>
          <w:bCs/>
          <w:sz w:val="20"/>
          <w:szCs w:val="20"/>
        </w:rPr>
        <w:t>(drugi odstavek 75. člena ZJN-3)</w:t>
      </w:r>
    </w:p>
    <w:p w14:paraId="4D4675B2" w14:textId="594568A8" w:rsidR="00D65A72" w:rsidRPr="007C1A63" w:rsidRDefault="009A0408" w:rsidP="000D29B8">
      <w:pPr>
        <w:keepNext/>
        <w:keepLines/>
        <w:jc w:val="both"/>
        <w:rPr>
          <w:rFonts w:cs="Tahoma"/>
          <w:sz w:val="20"/>
          <w:szCs w:val="20"/>
        </w:rPr>
      </w:pPr>
      <w:r w:rsidRPr="007C1A63">
        <w:rPr>
          <w:rFonts w:cs="Tahoma"/>
          <w:sz w:val="20"/>
          <w:szCs w:val="20"/>
        </w:rPr>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eurov ali več in predloži vse obračune davčnih odtegljajev za dohodke iz delovnega razmerja za obdobje zadnjih pet let do roka za oddajo prijave ali ponudbe.</w:t>
      </w:r>
    </w:p>
    <w:p w14:paraId="56CCED24" w14:textId="77777777" w:rsidR="009A0408" w:rsidRPr="007C1A63" w:rsidRDefault="009A0408" w:rsidP="000D29B8">
      <w:pPr>
        <w:keepNext/>
        <w:keepLines/>
        <w:jc w:val="both"/>
        <w:rPr>
          <w:rFonts w:cs="Tahoma"/>
          <w:sz w:val="20"/>
          <w:szCs w:val="20"/>
        </w:rPr>
      </w:pPr>
    </w:p>
    <w:p w14:paraId="682DE318" w14:textId="7A9B813A" w:rsidR="001F542C" w:rsidRPr="007C1A63" w:rsidRDefault="008C02AD" w:rsidP="000D29B8">
      <w:pPr>
        <w:keepNext/>
        <w:keepLines/>
        <w:jc w:val="both"/>
        <w:rPr>
          <w:rFonts w:cs="Tahoma"/>
          <w:sz w:val="20"/>
          <w:szCs w:val="20"/>
        </w:rPr>
      </w:pPr>
      <w:r w:rsidRPr="007C1A63">
        <w:rPr>
          <w:rFonts w:cs="Tahoma"/>
          <w:b/>
          <w:bCs/>
          <w:sz w:val="20"/>
          <w:szCs w:val="20"/>
        </w:rPr>
        <w:t>D</w:t>
      </w:r>
      <w:r w:rsidR="00D65A72" w:rsidRPr="007C1A63">
        <w:rPr>
          <w:rFonts w:cs="Tahoma"/>
          <w:b/>
          <w:bCs/>
          <w:sz w:val="20"/>
          <w:szCs w:val="20"/>
        </w:rPr>
        <w:t xml:space="preserve">: </w:t>
      </w:r>
      <w:r w:rsidR="001F542C" w:rsidRPr="007C1A63">
        <w:rPr>
          <w:rFonts w:cs="Tahoma"/>
          <w:b/>
          <w:bCs/>
          <w:sz w:val="20"/>
          <w:szCs w:val="20"/>
        </w:rPr>
        <w:t xml:space="preserve">Nacionalni razlogi za izključitev </w:t>
      </w:r>
      <w:r w:rsidR="009A0408" w:rsidRPr="007C1A63">
        <w:rPr>
          <w:rFonts w:cs="Tahoma"/>
          <w:sz w:val="20"/>
          <w:szCs w:val="20"/>
        </w:rPr>
        <w:t>(a in b točka četrtega odstavka 75. člena ZJN-3</w:t>
      </w:r>
      <w:r w:rsidR="00D42ECC" w:rsidRPr="007C1A63">
        <w:rPr>
          <w:rFonts w:cs="Tahoma"/>
          <w:sz w:val="20"/>
          <w:szCs w:val="20"/>
        </w:rPr>
        <w:t>)</w:t>
      </w:r>
      <w:r w:rsidR="009A0408" w:rsidRPr="007C1A63">
        <w:rPr>
          <w:rFonts w:cs="Tahoma"/>
          <w:sz w:val="20"/>
          <w:szCs w:val="20"/>
        </w:rPr>
        <w:t xml:space="preserve"> </w:t>
      </w:r>
    </w:p>
    <w:p w14:paraId="3C5E6955" w14:textId="77777777" w:rsidR="009A0408" w:rsidRPr="007C1A63" w:rsidRDefault="009A0408" w:rsidP="006E6438">
      <w:pPr>
        <w:keepNext/>
        <w:keepLines/>
        <w:jc w:val="both"/>
        <w:rPr>
          <w:rFonts w:cs="Tahoma"/>
          <w:bCs/>
          <w:sz w:val="20"/>
          <w:szCs w:val="20"/>
        </w:rPr>
      </w:pPr>
    </w:p>
    <w:p w14:paraId="1582B89B" w14:textId="0CFBBEDF" w:rsidR="009A0408" w:rsidRPr="007C1A63" w:rsidRDefault="009A0408" w:rsidP="000D29B8">
      <w:pPr>
        <w:keepNext/>
        <w:keepLines/>
        <w:spacing w:after="120"/>
        <w:jc w:val="both"/>
        <w:rPr>
          <w:rFonts w:cs="Tahoma"/>
          <w:bCs/>
          <w:sz w:val="20"/>
          <w:szCs w:val="20"/>
        </w:rPr>
      </w:pPr>
      <w:r w:rsidRPr="007C1A63">
        <w:rPr>
          <w:rFonts w:cs="Tahoma"/>
          <w:bCs/>
          <w:sz w:val="20"/>
          <w:szCs w:val="20"/>
        </w:rPr>
        <w:t>Naročnik bo iz postopka javnega naročanja izključil gospodarski subjekt:</w:t>
      </w:r>
    </w:p>
    <w:p w14:paraId="52F0D538" w14:textId="77777777" w:rsidR="009A0408" w:rsidRPr="007C1A63" w:rsidRDefault="009A0408" w:rsidP="000D29B8">
      <w:pPr>
        <w:keepNext/>
        <w:keepLines/>
        <w:numPr>
          <w:ilvl w:val="0"/>
          <w:numId w:val="43"/>
        </w:numPr>
        <w:suppressAutoHyphens/>
        <w:jc w:val="both"/>
        <w:rPr>
          <w:rFonts w:cs="Tahoma"/>
          <w:bCs/>
          <w:sz w:val="20"/>
          <w:szCs w:val="20"/>
        </w:rPr>
      </w:pPr>
      <w:r w:rsidRPr="007C1A63">
        <w:rPr>
          <w:rFonts w:cs="Tahoma"/>
          <w:bCs/>
          <w:sz w:val="20"/>
          <w:szCs w:val="20"/>
        </w:rPr>
        <w:t>če je ta na dan, ko poteče rok za oddajo ponudb, izločen iz postopkov oddaje javnih naročil zaradi uvrstitve v evidenco gospodarskih subjektov z izrečenimi stranskimi sankcijami izločitve iz postopkov javnega naročanja;</w:t>
      </w:r>
    </w:p>
    <w:p w14:paraId="7C30A70C" w14:textId="782A0C7D" w:rsidR="009A0408" w:rsidRPr="007C1A63" w:rsidRDefault="009A0408" w:rsidP="000D29B8">
      <w:pPr>
        <w:keepNext/>
        <w:keepLines/>
        <w:numPr>
          <w:ilvl w:val="0"/>
          <w:numId w:val="43"/>
        </w:numPr>
        <w:suppressAutoHyphens/>
        <w:jc w:val="both"/>
        <w:rPr>
          <w:rFonts w:cs="Tahoma"/>
          <w:bCs/>
          <w:sz w:val="20"/>
          <w:szCs w:val="20"/>
        </w:rPr>
      </w:pPr>
      <w:r w:rsidRPr="007C1A63">
        <w:rPr>
          <w:rFonts w:cs="Tahoma"/>
          <w:bCs/>
          <w:sz w:val="20"/>
          <w:szCs w:val="20"/>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r w:rsidR="00D42ECC" w:rsidRPr="007C1A63">
        <w:rPr>
          <w:rFonts w:cs="Tahoma"/>
          <w:bCs/>
          <w:sz w:val="20"/>
          <w:szCs w:val="20"/>
        </w:rPr>
        <w:t>.</w:t>
      </w:r>
    </w:p>
    <w:p w14:paraId="356252F8" w14:textId="77777777" w:rsidR="009A0408" w:rsidRPr="007C1A63" w:rsidRDefault="009A0408" w:rsidP="000D29B8">
      <w:pPr>
        <w:keepNext/>
        <w:keepLines/>
        <w:jc w:val="both"/>
        <w:rPr>
          <w:rFonts w:cs="Tahoma"/>
          <w:b/>
          <w:sz w:val="20"/>
          <w:szCs w:val="20"/>
        </w:rPr>
      </w:pPr>
    </w:p>
    <w:p w14:paraId="474E5004" w14:textId="16D2F088" w:rsidR="001F542C" w:rsidRPr="007C1A63" w:rsidRDefault="001F542C" w:rsidP="000D29B8">
      <w:pPr>
        <w:keepNext/>
        <w:keepLines/>
        <w:jc w:val="both"/>
        <w:rPr>
          <w:rFonts w:cs="Tahoma"/>
          <w:b/>
          <w:sz w:val="20"/>
          <w:szCs w:val="20"/>
        </w:rPr>
      </w:pPr>
      <w:r w:rsidRPr="007C1A63">
        <w:rPr>
          <w:rFonts w:cs="Tahoma"/>
          <w:b/>
          <w:sz w:val="20"/>
          <w:szCs w:val="20"/>
        </w:rPr>
        <w:t>E: Prepoved dodeljevanja ali nadaljnja izvajanja kakršnih koli javnih naročil ali koncesijskih pogodb, ki spadajo na področje uporabe direktiv z osebami, navedenimi v 1h členu »sklepa Sveta (SZVP) 2022/578 z dne 8. aprila 2022 o spremembi Sklepa 2014/512/SZVP o omejevalnih ukrepih zaradi delovanja Rusije, ki povzroča destabilizacijo razmer v Ukrajini« (v nadaljevanju: sklep Sveta (SZVP) 2022/578 z dne 8. aprila 2022)</w:t>
      </w:r>
      <w:r w:rsidR="001538B4" w:rsidRPr="007C1A63">
        <w:rPr>
          <w:rFonts w:cs="Tahoma"/>
          <w:b/>
          <w:sz w:val="20"/>
          <w:szCs w:val="20"/>
        </w:rPr>
        <w:t>.</w:t>
      </w:r>
    </w:p>
    <w:p w14:paraId="20BAD82B" w14:textId="77777777" w:rsidR="00D547B9" w:rsidRPr="007C1A63" w:rsidRDefault="00D547B9" w:rsidP="000D29B8">
      <w:pPr>
        <w:keepNext/>
        <w:keepLines/>
        <w:jc w:val="both"/>
        <w:rPr>
          <w:rFonts w:cs="Tahoma"/>
          <w:b/>
          <w:sz w:val="20"/>
          <w:szCs w:val="20"/>
        </w:rPr>
      </w:pPr>
    </w:p>
    <w:p w14:paraId="27693E6E" w14:textId="77777777" w:rsidR="009A0408" w:rsidRPr="007C1A63" w:rsidRDefault="009A0408" w:rsidP="000D29B8">
      <w:pPr>
        <w:keepNext/>
        <w:keepLines/>
        <w:spacing w:after="120"/>
        <w:jc w:val="both"/>
        <w:rPr>
          <w:rFonts w:cs="Tahoma"/>
          <w:b/>
          <w:bCs/>
          <w:sz w:val="20"/>
          <w:szCs w:val="20"/>
        </w:rPr>
      </w:pPr>
      <w:r w:rsidRPr="007C1A63">
        <w:rPr>
          <w:rFonts w:cs="Tahoma"/>
          <w:sz w:val="20"/>
          <w:szCs w:val="20"/>
        </w:rPr>
        <w:lastRenderedPageBreak/>
        <w:t>Naročnik bo v skladu s prvim odstavkom člena 1h sklepa Sveta (SZVP) 2022/578 z dne 8. aprila 2022 iz postopka javnega naročanja kadarkoli v postopku izključil gospodarski subjekt, če se izkaže, da je pred ali med postopkom javnega naročanja ta subjekt v položaju teh navodil kot sledi:</w:t>
      </w:r>
    </w:p>
    <w:p w14:paraId="0B8CBFC8" w14:textId="77777777" w:rsidR="009A0408" w:rsidRPr="007C1A63" w:rsidRDefault="009A0408" w:rsidP="000D29B8">
      <w:pPr>
        <w:keepNext/>
        <w:keepLines/>
        <w:numPr>
          <w:ilvl w:val="0"/>
          <w:numId w:val="19"/>
        </w:numPr>
        <w:ind w:left="284" w:hanging="284"/>
        <w:jc w:val="both"/>
        <w:rPr>
          <w:rFonts w:cs="Tahoma"/>
          <w:bCs/>
          <w:sz w:val="20"/>
          <w:szCs w:val="20"/>
        </w:rPr>
      </w:pPr>
      <w:r w:rsidRPr="007C1A63">
        <w:rPr>
          <w:rFonts w:cs="Tahoma"/>
          <w:bCs/>
          <w:sz w:val="20"/>
          <w:szCs w:val="20"/>
        </w:rPr>
        <w:t>ruski državljan ali fizična ali pravna oseba, subjekt ali organ s sedežem v Rusiji,</w:t>
      </w:r>
    </w:p>
    <w:p w14:paraId="31A60983" w14:textId="77777777" w:rsidR="009A0408" w:rsidRPr="007C1A63" w:rsidRDefault="009A0408" w:rsidP="000D29B8">
      <w:pPr>
        <w:keepNext/>
        <w:keepLines/>
        <w:numPr>
          <w:ilvl w:val="0"/>
          <w:numId w:val="19"/>
        </w:numPr>
        <w:ind w:left="284" w:hanging="284"/>
        <w:jc w:val="both"/>
        <w:rPr>
          <w:rFonts w:cs="Tahoma"/>
          <w:bCs/>
          <w:sz w:val="20"/>
          <w:szCs w:val="20"/>
        </w:rPr>
      </w:pPr>
      <w:r w:rsidRPr="007C1A63">
        <w:rPr>
          <w:rFonts w:cs="Tahoma"/>
          <w:bCs/>
          <w:sz w:val="20"/>
          <w:szCs w:val="20"/>
        </w:rPr>
        <w:t xml:space="preserve">pravna oseba, subjekt ali organ, katerih več kot 50-odstotni delež je v neposredni ali posredni lasti subjekta iz prejšnje alineje, ali </w:t>
      </w:r>
    </w:p>
    <w:p w14:paraId="49C7C6B9" w14:textId="77777777" w:rsidR="009A0408" w:rsidRPr="007C1A63" w:rsidRDefault="009A0408" w:rsidP="000D29B8">
      <w:pPr>
        <w:keepNext/>
        <w:keepLines/>
        <w:numPr>
          <w:ilvl w:val="0"/>
          <w:numId w:val="19"/>
        </w:numPr>
        <w:ind w:left="284" w:hanging="284"/>
        <w:jc w:val="both"/>
        <w:rPr>
          <w:rFonts w:cs="Tahoma"/>
          <w:bCs/>
          <w:sz w:val="20"/>
          <w:szCs w:val="20"/>
        </w:rPr>
      </w:pPr>
      <w:r w:rsidRPr="007C1A63">
        <w:rPr>
          <w:rFonts w:cs="Tahoma"/>
          <w:bCs/>
          <w:sz w:val="20"/>
          <w:szCs w:val="20"/>
        </w:rPr>
        <w:t xml:space="preserve">fizična ali pravna oseba, subjekt ali organ, ki deluje v imenu ali po navodilih subjektov iz prejšnjih dveh alinej. Enako velja za podizvajalce, dobavitelje/proizvajalce ali subjekte, katerih zmogljivosti se uporabljajo v smislu direktiv 2014/23/EU, 2014/24/EU, 2014/25/EU in 2009/81/ES, če predstavljajo več kot 10 % vrednosti naročila. </w:t>
      </w:r>
    </w:p>
    <w:p w14:paraId="05639EEE" w14:textId="5B19B30E" w:rsidR="001F542C" w:rsidRPr="007C1A63" w:rsidRDefault="001F542C" w:rsidP="000D29B8">
      <w:pPr>
        <w:keepNext/>
        <w:keepLines/>
        <w:jc w:val="both"/>
        <w:rPr>
          <w:rFonts w:cs="Tahoma"/>
          <w:b/>
          <w:sz w:val="20"/>
          <w:szCs w:val="20"/>
        </w:rPr>
      </w:pPr>
    </w:p>
    <w:p w14:paraId="5D033593" w14:textId="75DEFE29" w:rsidR="00B61BE5" w:rsidRPr="007C1A63" w:rsidRDefault="00B61BE5" w:rsidP="000D29B8">
      <w:pPr>
        <w:keepNext/>
        <w:keepLines/>
        <w:jc w:val="both"/>
        <w:rPr>
          <w:rFonts w:cs="Tahoma"/>
          <w:b/>
          <w:sz w:val="20"/>
          <w:szCs w:val="20"/>
          <w:u w:val="single"/>
        </w:rPr>
      </w:pPr>
      <w:r w:rsidRPr="007C1A63">
        <w:rPr>
          <w:rFonts w:cs="Tahoma"/>
          <w:b/>
          <w:sz w:val="20"/>
          <w:szCs w:val="20"/>
        </w:rPr>
        <w:t>Zgoraj navedeni pogoji veljajo tudi za posamezne člane skupine ponudnikov v okviru skupne ponudbe in za vse v ponudbi navedene podizvajalce.</w:t>
      </w:r>
      <w:r w:rsidRPr="007C1A63">
        <w:rPr>
          <w:rFonts w:cs="Tahoma"/>
          <w:b/>
          <w:sz w:val="20"/>
          <w:szCs w:val="20"/>
          <w:u w:val="single"/>
        </w:rPr>
        <w:t xml:space="preserve"> </w:t>
      </w:r>
    </w:p>
    <w:p w14:paraId="5F2B25FC" w14:textId="77777777" w:rsidR="00C31E21" w:rsidRPr="007C1A63" w:rsidRDefault="00C31E21" w:rsidP="000D29B8">
      <w:pPr>
        <w:keepNext/>
        <w:keepLines/>
        <w:jc w:val="both"/>
        <w:rPr>
          <w:rFonts w:cs="Tahoma"/>
          <w:b/>
          <w:sz w:val="20"/>
          <w:szCs w:val="20"/>
          <w:u w:val="single"/>
        </w:rPr>
      </w:pPr>
    </w:p>
    <w:p w14:paraId="155D2FBB" w14:textId="77777777" w:rsidR="00B61BE5" w:rsidRPr="007C1A63" w:rsidRDefault="00B61BE5" w:rsidP="000D29B8">
      <w:pPr>
        <w:keepNext/>
        <w:keepLines/>
        <w:jc w:val="both"/>
        <w:rPr>
          <w:rFonts w:cs="Tahoma"/>
          <w:b/>
          <w:bCs/>
          <w:sz w:val="20"/>
          <w:szCs w:val="20"/>
        </w:rPr>
      </w:pPr>
      <w:r w:rsidRPr="007C1A63">
        <w:rPr>
          <w:rFonts w:cs="Tahoma"/>
          <w:b/>
          <w:bCs/>
          <w:sz w:val="20"/>
          <w:szCs w:val="20"/>
        </w:rPr>
        <w:t>V kolikor gospodarski subjekt glede pogojev v zvezi z ekonomskim in finančnim položajem ter tehnično in strokovno sposobnostjo, v skladu z 81. členom ZJN-3,</w:t>
      </w:r>
      <w:r w:rsidRPr="007C1A63">
        <w:rPr>
          <w:rFonts w:cs="Tahoma"/>
          <w:bCs/>
          <w:sz w:val="20"/>
          <w:szCs w:val="20"/>
        </w:rPr>
        <w:t xml:space="preserve"> </w:t>
      </w:r>
      <w:r w:rsidRPr="007C1A63">
        <w:rPr>
          <w:rFonts w:cs="Tahoma"/>
          <w:b/>
          <w:bCs/>
          <w:sz w:val="20"/>
          <w:szCs w:val="20"/>
        </w:rPr>
        <w:t>uporabi zmogljivosti drugih subjektov, morajo zgoraj navedene pogoje izpolnjevati tudi subjekti, katerih zmogljivosti uporablja gospodarski subjekt.</w:t>
      </w:r>
    </w:p>
    <w:p w14:paraId="32FCE416" w14:textId="77777777" w:rsidR="00656ACD" w:rsidRPr="007C1A63" w:rsidRDefault="00656ACD" w:rsidP="000D29B8">
      <w:pPr>
        <w:keepNext/>
        <w:keepLines/>
        <w:jc w:val="both"/>
        <w:rPr>
          <w:rFonts w:cs="Tahoma"/>
          <w:b/>
          <w:sz w:val="20"/>
          <w:szCs w:val="20"/>
        </w:rPr>
      </w:pPr>
    </w:p>
    <w:p w14:paraId="2AC700F3" w14:textId="77AB09E5" w:rsidR="00D65A72" w:rsidRPr="007C1A63" w:rsidRDefault="005232D3" w:rsidP="000D29B8">
      <w:pPr>
        <w:keepNext/>
        <w:keepLines/>
        <w:jc w:val="both"/>
        <w:rPr>
          <w:rFonts w:cs="Tahoma"/>
          <w:b/>
          <w:bCs/>
          <w:sz w:val="20"/>
          <w:szCs w:val="20"/>
        </w:rPr>
      </w:pPr>
      <w:r w:rsidRPr="007C1A63">
        <w:rPr>
          <w:rFonts w:cs="Tahoma"/>
          <w:b/>
          <w:bCs/>
          <w:sz w:val="20"/>
          <w:szCs w:val="20"/>
        </w:rPr>
        <w:t>DOKAZILA (za vse pogoje/razloge za izključitev iz točke 3.1 razpisne dokumentacije)</w:t>
      </w:r>
    </w:p>
    <w:p w14:paraId="2F7C45C4" w14:textId="77777777" w:rsidR="00B61BE5" w:rsidRPr="007C1A63" w:rsidRDefault="00B61BE5" w:rsidP="000D29B8">
      <w:pPr>
        <w:keepNext/>
        <w:keepLines/>
        <w:spacing w:after="120"/>
        <w:jc w:val="both"/>
        <w:rPr>
          <w:rFonts w:cs="Tahoma"/>
          <w:sz w:val="20"/>
          <w:szCs w:val="20"/>
        </w:rPr>
      </w:pPr>
      <w:r w:rsidRPr="007C1A63">
        <w:rPr>
          <w:rFonts w:cs="Tahoma"/>
          <w:sz w:val="20"/>
          <w:szCs w:val="20"/>
        </w:rPr>
        <w:t>Gospodarski subjekt izkaže izpolnjevanje teh pogojev s podpisom in s predložitvijo naslednjih prilog:</w:t>
      </w:r>
    </w:p>
    <w:p w14:paraId="4D8D41B9" w14:textId="77777777" w:rsidR="00B61BE5" w:rsidRPr="007C1A63" w:rsidRDefault="00B61BE5" w:rsidP="000D29B8">
      <w:pPr>
        <w:keepNext/>
        <w:keepLines/>
        <w:numPr>
          <w:ilvl w:val="0"/>
          <w:numId w:val="8"/>
        </w:numPr>
        <w:ind w:left="714" w:hanging="357"/>
        <w:jc w:val="both"/>
        <w:rPr>
          <w:rFonts w:cs="Tahoma"/>
          <w:sz w:val="20"/>
          <w:szCs w:val="20"/>
        </w:rPr>
      </w:pPr>
      <w:r w:rsidRPr="007C1A63">
        <w:rPr>
          <w:rFonts w:cs="Tahoma"/>
          <w:sz w:val="20"/>
          <w:szCs w:val="20"/>
        </w:rPr>
        <w:t xml:space="preserve">Priloga 3/1: »Izjava o izpolnjevanju sposobnosti ponudnika/partnerja«, </w:t>
      </w:r>
    </w:p>
    <w:p w14:paraId="3F1F4806" w14:textId="77777777" w:rsidR="00B61BE5" w:rsidRPr="007C1A63" w:rsidRDefault="00B61BE5" w:rsidP="000D29B8">
      <w:pPr>
        <w:keepNext/>
        <w:keepLines/>
        <w:numPr>
          <w:ilvl w:val="0"/>
          <w:numId w:val="8"/>
        </w:numPr>
        <w:ind w:left="714" w:hanging="357"/>
        <w:jc w:val="both"/>
        <w:rPr>
          <w:rFonts w:cs="Tahoma"/>
          <w:sz w:val="20"/>
          <w:szCs w:val="20"/>
        </w:rPr>
      </w:pPr>
      <w:r w:rsidRPr="007C1A63">
        <w:rPr>
          <w:rFonts w:cs="Tahoma"/>
          <w:sz w:val="20"/>
          <w:szCs w:val="20"/>
        </w:rPr>
        <w:t>Priloga 3/2: »Izjava o izpolnjevanju sposobnosti podizvajalca/drugega subjekta«,</w:t>
      </w:r>
    </w:p>
    <w:p w14:paraId="2E1AE4A6" w14:textId="77777777" w:rsidR="00D40547" w:rsidRPr="007C1A63" w:rsidRDefault="00B61BE5" w:rsidP="000D29B8">
      <w:pPr>
        <w:keepNext/>
        <w:keepLines/>
        <w:numPr>
          <w:ilvl w:val="0"/>
          <w:numId w:val="8"/>
        </w:numPr>
        <w:ind w:left="714" w:hanging="357"/>
        <w:jc w:val="both"/>
        <w:rPr>
          <w:rFonts w:cs="Tahoma"/>
          <w:sz w:val="20"/>
          <w:szCs w:val="20"/>
        </w:rPr>
      </w:pPr>
      <w:r w:rsidRPr="007C1A63">
        <w:rPr>
          <w:rFonts w:cs="Tahoma"/>
          <w:sz w:val="20"/>
          <w:szCs w:val="20"/>
        </w:rPr>
        <w:t>Priloga 3/3: »Izjava fizične osebe«.</w:t>
      </w:r>
    </w:p>
    <w:p w14:paraId="58C27F4F" w14:textId="543B430C" w:rsidR="00D40547" w:rsidRPr="007C1A63" w:rsidRDefault="00D40547" w:rsidP="000D29B8">
      <w:pPr>
        <w:keepNext/>
        <w:keepLines/>
        <w:jc w:val="both"/>
        <w:rPr>
          <w:rFonts w:cs="Tahoma"/>
          <w:b/>
          <w:sz w:val="20"/>
          <w:szCs w:val="20"/>
        </w:rPr>
      </w:pPr>
    </w:p>
    <w:p w14:paraId="50369619" w14:textId="77777777" w:rsidR="00D547B9" w:rsidRPr="007C1A63" w:rsidRDefault="00D547B9" w:rsidP="000D29B8">
      <w:pPr>
        <w:keepNext/>
        <w:keepLines/>
        <w:jc w:val="both"/>
        <w:rPr>
          <w:rFonts w:cs="Tahoma"/>
          <w:bCs/>
          <w:sz w:val="20"/>
          <w:szCs w:val="20"/>
        </w:rPr>
      </w:pPr>
      <w:r w:rsidRPr="007C1A63">
        <w:rPr>
          <w:rFonts w:cs="Tahoma"/>
          <w:bCs/>
          <w:sz w:val="20"/>
          <w:szCs w:val="20"/>
        </w:rPr>
        <w:t>Naročnik lahko zahteva potrdila, izjave in druga dokazila iz 77. člena ZJN-3 kot dokaz neobstoja razlogov za izključitev iz 75. člena ZJN-3.</w:t>
      </w:r>
    </w:p>
    <w:p w14:paraId="59292229" w14:textId="77777777" w:rsidR="00D547B9" w:rsidRPr="007C1A63" w:rsidRDefault="00D547B9" w:rsidP="000D29B8">
      <w:pPr>
        <w:keepNext/>
        <w:keepLines/>
        <w:jc w:val="both"/>
        <w:rPr>
          <w:rFonts w:cs="Tahoma"/>
          <w:bCs/>
          <w:sz w:val="20"/>
          <w:szCs w:val="20"/>
        </w:rPr>
      </w:pPr>
    </w:p>
    <w:p w14:paraId="1A105A03" w14:textId="77777777" w:rsidR="00D547B9" w:rsidRPr="007C1A63" w:rsidRDefault="00D547B9" w:rsidP="000D29B8">
      <w:pPr>
        <w:keepNext/>
        <w:keepLines/>
        <w:jc w:val="both"/>
        <w:rPr>
          <w:rFonts w:cs="Tahoma"/>
          <w:bCs/>
          <w:sz w:val="20"/>
          <w:szCs w:val="20"/>
        </w:rPr>
      </w:pPr>
      <w:r w:rsidRPr="007C1A63">
        <w:rPr>
          <w:rFonts w:cs="Tahoma"/>
          <w:bCs/>
          <w:sz w:val="20"/>
          <w:szCs w:val="20"/>
        </w:rPr>
        <w:t>Podatke, ki se vodijo v uradnih evidencah in ponudnik zanje ni predložil dokazila sam, lahko naročnik v uradnih evidencah preveri z uporabo enotnega informacijskega sistema, ki ga vodi ministrstvo, pristojno za javna naročila.</w:t>
      </w:r>
    </w:p>
    <w:p w14:paraId="0059D3C6" w14:textId="77777777" w:rsidR="00D547B9" w:rsidRPr="007C1A63" w:rsidRDefault="00D547B9" w:rsidP="000D29B8">
      <w:pPr>
        <w:keepNext/>
        <w:keepLines/>
        <w:jc w:val="both"/>
        <w:rPr>
          <w:rFonts w:cs="Tahoma"/>
          <w:sz w:val="20"/>
          <w:szCs w:val="22"/>
        </w:rPr>
      </w:pPr>
    </w:p>
    <w:p w14:paraId="111E0CA1" w14:textId="77777777" w:rsidR="00D547B9" w:rsidRPr="007C1A63" w:rsidRDefault="00D547B9" w:rsidP="000D29B8">
      <w:pPr>
        <w:keepNext/>
        <w:keepLines/>
        <w:jc w:val="both"/>
        <w:rPr>
          <w:rFonts w:cs="Tahoma"/>
          <w:bCs/>
          <w:sz w:val="20"/>
          <w:szCs w:val="22"/>
        </w:rPr>
      </w:pPr>
      <w:r w:rsidRPr="007C1A63">
        <w:rPr>
          <w:rFonts w:cs="Tahoma"/>
          <w:bCs/>
          <w:sz w:val="20"/>
          <w:szCs w:val="22"/>
          <w:lang w:val="x-none"/>
        </w:rPr>
        <w:t xml:space="preserve">Če država članica ali tretja država </w:t>
      </w:r>
      <w:r w:rsidRPr="007C1A63">
        <w:rPr>
          <w:rFonts w:cs="Tahoma"/>
          <w:bCs/>
          <w:sz w:val="20"/>
          <w:szCs w:val="22"/>
        </w:rPr>
        <w:t xml:space="preserve">gospodarskega </w:t>
      </w:r>
      <w:r w:rsidRPr="007C1A63">
        <w:rPr>
          <w:rFonts w:cs="Tahoma"/>
          <w:bCs/>
          <w:sz w:val="20"/>
          <w:szCs w:val="22"/>
          <w:lang w:val="x-none"/>
        </w:rPr>
        <w:t>subjekta, ki</w:t>
      </w:r>
      <w:r w:rsidRPr="007C1A63">
        <w:rPr>
          <w:rFonts w:cs="Tahoma"/>
          <w:bCs/>
          <w:sz w:val="20"/>
          <w:szCs w:val="22"/>
        </w:rPr>
        <w:t xml:space="preserve"> ni</w:t>
      </w:r>
      <w:r w:rsidRPr="007C1A63">
        <w:rPr>
          <w:rFonts w:cs="Tahoma"/>
          <w:bCs/>
          <w:sz w:val="20"/>
          <w:szCs w:val="22"/>
          <w:lang w:val="x-none"/>
        </w:rPr>
        <w:t>ma sedeža v Republiki Sloveniji</w:t>
      </w:r>
      <w:r w:rsidRPr="007C1A63">
        <w:rPr>
          <w:rFonts w:cs="Tahoma"/>
          <w:bCs/>
          <w:sz w:val="20"/>
          <w:szCs w:val="22"/>
        </w:rPr>
        <w:t>,</w:t>
      </w:r>
      <w:r w:rsidRPr="007C1A63">
        <w:rPr>
          <w:rFonts w:cs="Tahoma"/>
          <w:bCs/>
          <w:sz w:val="20"/>
          <w:szCs w:val="22"/>
          <w:lang w:val="x-none"/>
        </w:rPr>
        <w:t xml:space="preserve"> dokumentov in potrdil iz </w:t>
      </w:r>
      <w:r w:rsidRPr="007C1A63">
        <w:rPr>
          <w:rFonts w:cs="Tahoma"/>
          <w:bCs/>
          <w:sz w:val="20"/>
          <w:szCs w:val="22"/>
        </w:rPr>
        <w:t>tretjega</w:t>
      </w:r>
      <w:r w:rsidRPr="007C1A63">
        <w:rPr>
          <w:rFonts w:cs="Tahoma"/>
          <w:bCs/>
          <w:sz w:val="20"/>
          <w:szCs w:val="22"/>
          <w:lang w:val="x-none"/>
        </w:rPr>
        <w:t xml:space="preserve"> odstavka </w:t>
      </w:r>
      <w:r w:rsidRPr="007C1A63">
        <w:rPr>
          <w:rFonts w:cs="Tahoma"/>
          <w:bCs/>
          <w:sz w:val="20"/>
          <w:szCs w:val="22"/>
        </w:rPr>
        <w:t xml:space="preserve">77. člena ZJN-3 </w:t>
      </w:r>
      <w:r w:rsidRPr="007C1A63">
        <w:rPr>
          <w:rFonts w:cs="Tahoma"/>
          <w:bCs/>
          <w:sz w:val="20"/>
          <w:szCs w:val="22"/>
          <w:lang w:val="x-none"/>
        </w:rPr>
        <w:t xml:space="preserve">ne izdaja ali če ti ne zajemajo vseh primerov iz prvega in drugega odstavka ter b) točke četrtega odstavka 75. člena </w:t>
      </w:r>
      <w:r w:rsidRPr="007C1A63">
        <w:rPr>
          <w:rFonts w:cs="Tahoma"/>
          <w:bCs/>
          <w:sz w:val="20"/>
          <w:szCs w:val="22"/>
        </w:rPr>
        <w:t>ZJN-3</w:t>
      </w:r>
      <w:r w:rsidRPr="007C1A63">
        <w:rPr>
          <w:rFonts w:cs="Tahoma"/>
          <w:bCs/>
          <w:sz w:val="20"/>
          <w:szCs w:val="22"/>
          <w:lang w:val="x-none"/>
        </w:rPr>
        <w:t>, jih je mogoče nadomestiti z zapriseženo izjavo, če ta v državi članici ali tretji državi ni predvidena, pa z izjavo določene osebe, dano pred pristojnim sodnim ali upravnim organom, notarjem ali pred pristojno poklicno ali trgovinsko organizacijo v matični državi te osebe ali v državi, v kateri ima sedež gospodarski subjekt.</w:t>
      </w:r>
    </w:p>
    <w:p w14:paraId="0E744A91" w14:textId="031D968F" w:rsidR="00D547B9" w:rsidRPr="007C1A63" w:rsidRDefault="00D547B9" w:rsidP="000D29B8">
      <w:pPr>
        <w:keepNext/>
        <w:keepLines/>
        <w:jc w:val="both"/>
        <w:rPr>
          <w:rFonts w:cs="Tahoma"/>
          <w:b/>
          <w:sz w:val="20"/>
          <w:szCs w:val="20"/>
        </w:rPr>
      </w:pPr>
    </w:p>
    <w:p w14:paraId="389ACCB8" w14:textId="77777777" w:rsidR="008C02AD" w:rsidRPr="007C1A63" w:rsidRDefault="008C02AD" w:rsidP="000D29B8">
      <w:pPr>
        <w:keepNext/>
        <w:keepLines/>
        <w:jc w:val="both"/>
        <w:rPr>
          <w:rFonts w:cs="Tahoma"/>
          <w:b/>
          <w:sz w:val="20"/>
          <w:szCs w:val="20"/>
        </w:rPr>
      </w:pPr>
      <w:r w:rsidRPr="007C1A63">
        <w:rPr>
          <w:rFonts w:cs="Tahoma"/>
          <w:b/>
          <w:sz w:val="20"/>
          <w:szCs w:val="20"/>
        </w:rPr>
        <w:t>OPOMBA:</w:t>
      </w:r>
    </w:p>
    <w:p w14:paraId="27EFA920" w14:textId="2C5F9086" w:rsidR="00D547B9" w:rsidRPr="007C1A63" w:rsidRDefault="00D547B9" w:rsidP="000D29B8">
      <w:pPr>
        <w:keepNext/>
        <w:keepLines/>
        <w:jc w:val="both"/>
        <w:rPr>
          <w:rFonts w:cs="Tahoma"/>
          <w:i/>
          <w:sz w:val="20"/>
          <w:szCs w:val="20"/>
        </w:rPr>
      </w:pPr>
    </w:p>
    <w:p w14:paraId="1FDC2D2E" w14:textId="77777777" w:rsidR="00D547B9" w:rsidRPr="007C1A63" w:rsidRDefault="00D547B9" w:rsidP="000D29B8">
      <w:pPr>
        <w:keepNext/>
        <w:keepLines/>
        <w:jc w:val="both"/>
        <w:rPr>
          <w:rFonts w:cs="Tahoma"/>
          <w:bCs/>
          <w:i/>
          <w:sz w:val="20"/>
          <w:szCs w:val="20"/>
        </w:rPr>
      </w:pPr>
      <w:r w:rsidRPr="007C1A63">
        <w:rPr>
          <w:rFonts w:cs="Tahoma"/>
          <w:bCs/>
          <w:i/>
          <w:sz w:val="20"/>
          <w:szCs w:val="20"/>
        </w:rPr>
        <w:t xml:space="preserve">Na podlagi devetega odstavka 75. člena ZJN-3 lahko gospodarski subjekt, ki je v enem od položajev iz prvega ali b) točke četrtega odstavka 75. člena ZJN-3, najkasneje do roka za oddajo prijav ali ponudb naročniku predloži dokaze, da je sprejel zadostne ukrepe, s katerimi lahko dokaže svojo zanesljivost kljub obstoju razlogov za izključitev. </w:t>
      </w:r>
    </w:p>
    <w:p w14:paraId="7C583B91" w14:textId="01F9A4EE" w:rsidR="00D547B9" w:rsidRPr="007C1A63" w:rsidRDefault="00D547B9" w:rsidP="000D29B8">
      <w:pPr>
        <w:keepNext/>
        <w:keepLines/>
        <w:jc w:val="both"/>
        <w:rPr>
          <w:rFonts w:cs="Tahoma"/>
          <w:i/>
          <w:sz w:val="20"/>
          <w:szCs w:val="20"/>
        </w:rPr>
      </w:pPr>
    </w:p>
    <w:p w14:paraId="0249E51C" w14:textId="7A1E6D69" w:rsidR="001F542C" w:rsidRPr="007C1A63" w:rsidRDefault="001F542C" w:rsidP="000D29B8">
      <w:pPr>
        <w:keepNext/>
        <w:keepLines/>
        <w:jc w:val="both"/>
        <w:rPr>
          <w:rFonts w:cs="Tahoma"/>
          <w:i/>
          <w:sz w:val="20"/>
          <w:szCs w:val="20"/>
        </w:rPr>
      </w:pPr>
      <w:r w:rsidRPr="007C1A63">
        <w:rPr>
          <w:rFonts w:cs="Tahoma"/>
          <w:i/>
          <w:sz w:val="20"/>
          <w:szCs w:val="20"/>
        </w:rPr>
        <w:t>V kolikor je tem primeru pri izpolnjevanju Izjave o izpolnjevanju sposobnosti (Priloga 3/1 in 3/2) odgovor, da gospodarski subjekt posameznega zgoraj navedenega pogoja ne izpolnjuje in v skladu s prejšnjim odstavkom uveljavlja popravni mehanizem, besedilo v tem delu Izjave o izpolnjevanju sposobnosti prečrta in k Prilogi 3/1 in 3/2 predloži opis kršitev in sprejetih ukrepov ter dokazila, s katerimi lahko dokaže svojo zanesljivost kljub obstoju razlogov za izključitev.</w:t>
      </w:r>
    </w:p>
    <w:p w14:paraId="4D132318" w14:textId="4698BF0D" w:rsidR="005232D3" w:rsidRPr="007C1A63" w:rsidRDefault="005232D3" w:rsidP="000D29B8">
      <w:pPr>
        <w:keepNext/>
        <w:keepLines/>
        <w:jc w:val="both"/>
        <w:rPr>
          <w:rFonts w:cs="Tahoma"/>
          <w:sz w:val="20"/>
          <w:szCs w:val="20"/>
        </w:rPr>
      </w:pPr>
    </w:p>
    <w:p w14:paraId="6CE631F5" w14:textId="561774D8" w:rsidR="006E6438" w:rsidRPr="007C1A63" w:rsidRDefault="006E6438" w:rsidP="000D29B8">
      <w:pPr>
        <w:keepNext/>
        <w:keepLines/>
        <w:jc w:val="both"/>
        <w:rPr>
          <w:rFonts w:cs="Tahoma"/>
          <w:sz w:val="20"/>
          <w:szCs w:val="20"/>
        </w:rPr>
      </w:pPr>
    </w:p>
    <w:p w14:paraId="5CEA7196" w14:textId="29146FA5" w:rsidR="006E6438" w:rsidRPr="007C1A63" w:rsidRDefault="006E6438" w:rsidP="000D29B8">
      <w:pPr>
        <w:keepNext/>
        <w:keepLines/>
        <w:jc w:val="both"/>
        <w:rPr>
          <w:rFonts w:cs="Tahoma"/>
          <w:sz w:val="20"/>
          <w:szCs w:val="20"/>
        </w:rPr>
      </w:pPr>
    </w:p>
    <w:p w14:paraId="100BD2DA" w14:textId="77777777" w:rsidR="006E6438" w:rsidRPr="007C1A63" w:rsidRDefault="006E6438" w:rsidP="000D29B8">
      <w:pPr>
        <w:keepNext/>
        <w:keepLines/>
        <w:jc w:val="both"/>
        <w:rPr>
          <w:rFonts w:cs="Tahoma"/>
          <w:sz w:val="20"/>
          <w:szCs w:val="20"/>
        </w:rPr>
      </w:pPr>
    </w:p>
    <w:p w14:paraId="7BEA3012" w14:textId="77777777" w:rsidR="00D65A72" w:rsidRPr="007C1A63" w:rsidRDefault="00221222" w:rsidP="000D29B8">
      <w:pPr>
        <w:keepNext/>
        <w:keepLines/>
        <w:numPr>
          <w:ilvl w:val="1"/>
          <w:numId w:val="3"/>
        </w:numPr>
        <w:jc w:val="both"/>
        <w:rPr>
          <w:rFonts w:cs="Tahoma"/>
          <w:b/>
          <w:bCs/>
          <w:sz w:val="20"/>
          <w:szCs w:val="20"/>
        </w:rPr>
      </w:pPr>
      <w:r w:rsidRPr="007C1A63">
        <w:rPr>
          <w:rFonts w:cs="Tahoma"/>
          <w:b/>
          <w:bCs/>
          <w:sz w:val="20"/>
          <w:szCs w:val="20"/>
        </w:rPr>
        <w:lastRenderedPageBreak/>
        <w:t xml:space="preserve">Pogoji za sodelovanje  </w:t>
      </w:r>
    </w:p>
    <w:p w14:paraId="6243201E" w14:textId="77777777" w:rsidR="00221222" w:rsidRPr="007C1A63" w:rsidRDefault="00221222" w:rsidP="000D29B8">
      <w:pPr>
        <w:keepNext/>
        <w:keepLines/>
        <w:jc w:val="both"/>
        <w:rPr>
          <w:rFonts w:cs="Tahoma"/>
          <w:b/>
          <w:bCs/>
          <w:sz w:val="20"/>
          <w:szCs w:val="20"/>
        </w:rPr>
      </w:pPr>
    </w:p>
    <w:p w14:paraId="44340939" w14:textId="77777777" w:rsidR="00B61BE5" w:rsidRPr="007C1A63" w:rsidRDefault="00B61BE5" w:rsidP="000D29B8">
      <w:pPr>
        <w:keepNext/>
        <w:keepLines/>
        <w:jc w:val="both"/>
        <w:rPr>
          <w:rFonts w:cs="Tahoma"/>
          <w:b/>
          <w:bCs/>
          <w:sz w:val="20"/>
          <w:szCs w:val="20"/>
        </w:rPr>
      </w:pPr>
      <w:r w:rsidRPr="007C1A63">
        <w:rPr>
          <w:rFonts w:cs="Tahoma"/>
          <w:b/>
          <w:bCs/>
          <w:sz w:val="20"/>
          <w:szCs w:val="20"/>
        </w:rPr>
        <w:t>Gospodarski subjekt lahko pogoje za sodelovanje izpolni samostojno, kot skupina ponudnikov, s podizvajalci ali z uporabo zmogljivosti drugih subjektov</w:t>
      </w:r>
      <w:r w:rsidR="00C31E21" w:rsidRPr="007C1A63">
        <w:rPr>
          <w:rFonts w:cs="Tahoma"/>
          <w:b/>
          <w:bCs/>
          <w:sz w:val="20"/>
          <w:szCs w:val="20"/>
        </w:rPr>
        <w:t xml:space="preserve"> (razen</w:t>
      </w:r>
      <w:r w:rsidRPr="007C1A63">
        <w:rPr>
          <w:rFonts w:cs="Tahoma"/>
          <w:b/>
          <w:bCs/>
          <w:sz w:val="20"/>
          <w:szCs w:val="20"/>
        </w:rPr>
        <w:t xml:space="preserve">, </w:t>
      </w:r>
      <w:r w:rsidR="00C31E21" w:rsidRPr="007C1A63">
        <w:rPr>
          <w:rFonts w:cs="Tahoma"/>
          <w:b/>
          <w:bCs/>
          <w:sz w:val="20"/>
          <w:szCs w:val="20"/>
        </w:rPr>
        <w:t>če v posamezni zahtevi ni zahtevano drugače)</w:t>
      </w:r>
      <w:r w:rsidR="0094455C" w:rsidRPr="007C1A63">
        <w:rPr>
          <w:rFonts w:cs="Tahoma"/>
          <w:b/>
          <w:bCs/>
          <w:sz w:val="20"/>
          <w:szCs w:val="20"/>
        </w:rPr>
        <w:t>,</w:t>
      </w:r>
      <w:r w:rsidR="00C31E21" w:rsidRPr="007C1A63">
        <w:rPr>
          <w:rFonts w:cs="Tahoma"/>
          <w:b/>
          <w:bCs/>
          <w:sz w:val="20"/>
          <w:szCs w:val="20"/>
        </w:rPr>
        <w:t xml:space="preserve"> </w:t>
      </w:r>
      <w:r w:rsidRPr="007C1A63">
        <w:rPr>
          <w:rFonts w:cs="Tahoma"/>
          <w:b/>
          <w:bCs/>
          <w:sz w:val="20"/>
          <w:szCs w:val="20"/>
        </w:rPr>
        <w:t>vendar bo moral subjekt s katerim ponudnik izpolnjuje pogoje za sodelovanje, v okviru izpolnjevanja spodaj navedenih pogojev, te storitve</w:t>
      </w:r>
      <w:r w:rsidR="00AA3D61" w:rsidRPr="007C1A63">
        <w:rPr>
          <w:rFonts w:cs="Tahoma"/>
          <w:b/>
          <w:bCs/>
          <w:sz w:val="20"/>
          <w:szCs w:val="20"/>
        </w:rPr>
        <w:t xml:space="preserve"> ali dobave blaga</w:t>
      </w:r>
      <w:r w:rsidRPr="007C1A63">
        <w:rPr>
          <w:rFonts w:cs="Tahoma"/>
          <w:b/>
          <w:bCs/>
          <w:sz w:val="20"/>
          <w:szCs w:val="20"/>
        </w:rPr>
        <w:t xml:space="preserve"> tudi izvajati.</w:t>
      </w:r>
    </w:p>
    <w:p w14:paraId="1B529FE2" w14:textId="77777777" w:rsidR="002E4AB7" w:rsidRPr="007C1A63" w:rsidRDefault="002E4AB7" w:rsidP="000D29B8">
      <w:pPr>
        <w:keepNext/>
        <w:keepLines/>
        <w:jc w:val="both"/>
        <w:rPr>
          <w:rFonts w:cs="Tahoma"/>
          <w:b/>
          <w:bCs/>
          <w:sz w:val="20"/>
          <w:szCs w:val="20"/>
        </w:rPr>
      </w:pPr>
    </w:p>
    <w:p w14:paraId="4BCC6237" w14:textId="77777777" w:rsidR="00221222" w:rsidRPr="007C1A63" w:rsidRDefault="00221222" w:rsidP="000D29B8">
      <w:pPr>
        <w:keepNext/>
        <w:keepLines/>
        <w:jc w:val="both"/>
        <w:rPr>
          <w:rFonts w:cs="Tahoma"/>
          <w:b/>
          <w:bCs/>
          <w:sz w:val="20"/>
          <w:szCs w:val="20"/>
        </w:rPr>
      </w:pPr>
      <w:r w:rsidRPr="007C1A63">
        <w:rPr>
          <w:rFonts w:cs="Tahoma"/>
          <w:b/>
          <w:bCs/>
          <w:sz w:val="20"/>
          <w:szCs w:val="20"/>
        </w:rPr>
        <w:t>A: Ustreznost za opravljanje poklicne dejavnosti</w:t>
      </w:r>
    </w:p>
    <w:p w14:paraId="7AE0ABE6" w14:textId="77777777" w:rsidR="00221222" w:rsidRPr="007C1A63" w:rsidRDefault="00221222" w:rsidP="000D29B8">
      <w:pPr>
        <w:keepNext/>
        <w:keepLines/>
        <w:jc w:val="both"/>
        <w:rPr>
          <w:rFonts w:cs="Tahoma"/>
          <w:b/>
          <w:bCs/>
          <w:sz w:val="20"/>
          <w:szCs w:val="20"/>
        </w:rPr>
      </w:pPr>
    </w:p>
    <w:p w14:paraId="1A1D3D68" w14:textId="77777777" w:rsidR="009A0408" w:rsidRPr="007C1A63" w:rsidRDefault="009A0408" w:rsidP="000D29B8">
      <w:pPr>
        <w:keepNext/>
        <w:keepLines/>
        <w:jc w:val="both"/>
        <w:rPr>
          <w:rFonts w:cs="Tahoma"/>
          <w:sz w:val="20"/>
          <w:szCs w:val="20"/>
        </w:rPr>
      </w:pPr>
      <w:r w:rsidRPr="007C1A63">
        <w:rPr>
          <w:rFonts w:cs="Tahoma"/>
          <w:sz w:val="20"/>
          <w:szCs w:val="20"/>
        </w:rPr>
        <w:t>Gospodarski subjekt mora biti vpisan v enega od poklicnih ali poslovnih registrov, ki se vodijo v državi članici, v kateri ima gospodarski subjekt sedež. Seznam poklicnih ali poslovnih registrov v državah članicah Evropske unije določa Priloga XI Direktive 2014/24/EU.</w:t>
      </w:r>
    </w:p>
    <w:p w14:paraId="6EC98AC2" w14:textId="77777777" w:rsidR="009A0408" w:rsidRPr="007C1A63" w:rsidRDefault="009A0408" w:rsidP="000D29B8">
      <w:pPr>
        <w:keepNext/>
        <w:keepLines/>
        <w:jc w:val="both"/>
        <w:rPr>
          <w:rFonts w:cs="Tahoma"/>
          <w:sz w:val="20"/>
          <w:szCs w:val="20"/>
        </w:rPr>
      </w:pPr>
    </w:p>
    <w:p w14:paraId="44DD155C" w14:textId="77777777" w:rsidR="009A0408" w:rsidRPr="007C1A63" w:rsidRDefault="009A0408" w:rsidP="000D29B8">
      <w:pPr>
        <w:keepNext/>
        <w:keepLines/>
        <w:jc w:val="both"/>
        <w:rPr>
          <w:rFonts w:cs="Tahoma"/>
          <w:sz w:val="20"/>
          <w:szCs w:val="20"/>
        </w:rPr>
      </w:pPr>
      <w:r w:rsidRPr="007C1A63">
        <w:rPr>
          <w:rFonts w:cs="Tahoma"/>
          <w:sz w:val="20"/>
          <w:szCs w:val="20"/>
        </w:rPr>
        <w:t>V kolikor morajo imeti gospodarski subjekti določeno dovoljenje ali morajo biti člani določene organizacije, da lahko v svoji matični državi opravljajo storitev oziroma je za opravljanje dejavnosti, ki je predmet javnega naročila, potrebno še kako drugo posebno dovoljenje, morajo predložiti dokazilo o tem dovoljenju ali članstvu.</w:t>
      </w:r>
    </w:p>
    <w:p w14:paraId="0F34ED09" w14:textId="77777777" w:rsidR="00FD10E5" w:rsidRPr="007C1A63" w:rsidRDefault="00FD10E5" w:rsidP="000D29B8">
      <w:pPr>
        <w:keepNext/>
        <w:keepLines/>
        <w:jc w:val="both"/>
        <w:rPr>
          <w:rFonts w:cs="Tahoma"/>
          <w:bCs/>
          <w:sz w:val="20"/>
          <w:szCs w:val="20"/>
        </w:rPr>
      </w:pPr>
    </w:p>
    <w:p w14:paraId="7C7636C0" w14:textId="77777777" w:rsidR="00042945" w:rsidRPr="007C1A63" w:rsidRDefault="00042945" w:rsidP="000D29B8">
      <w:pPr>
        <w:keepNext/>
        <w:keepLines/>
        <w:jc w:val="both"/>
        <w:rPr>
          <w:rFonts w:cs="Tahoma"/>
          <w:b/>
          <w:sz w:val="20"/>
          <w:szCs w:val="20"/>
          <w:u w:val="single"/>
        </w:rPr>
      </w:pPr>
      <w:r w:rsidRPr="007C1A63">
        <w:rPr>
          <w:rFonts w:cs="Tahoma"/>
          <w:b/>
          <w:sz w:val="20"/>
          <w:szCs w:val="20"/>
        </w:rPr>
        <w:t xml:space="preserve">Zgoraj navedeni pogoji veljajo tudi za posamezne člane skupine ponudnikov v okviru skupne ponudbe, za vse v ponudbi navedene podizvajalce in za vse druge subjekte, katerih </w:t>
      </w:r>
      <w:r w:rsidRPr="007C1A63">
        <w:rPr>
          <w:rFonts w:cs="Tahoma"/>
          <w:b/>
          <w:bCs/>
          <w:sz w:val="20"/>
          <w:szCs w:val="20"/>
        </w:rPr>
        <w:t>zmogljivosti uporablja gospodarski subjekt (ponudnik ali skupina ponudnikov).</w:t>
      </w:r>
    </w:p>
    <w:p w14:paraId="5E1F64B3" w14:textId="77777777" w:rsidR="00042945" w:rsidRPr="007C1A63" w:rsidRDefault="00042945" w:rsidP="000D29B8">
      <w:pPr>
        <w:keepNext/>
        <w:keepLines/>
        <w:jc w:val="both"/>
        <w:rPr>
          <w:rFonts w:cs="Tahoma"/>
          <w:b/>
          <w:sz w:val="20"/>
          <w:szCs w:val="20"/>
        </w:rPr>
      </w:pPr>
    </w:p>
    <w:p w14:paraId="75671817" w14:textId="77777777" w:rsidR="00EF4B43" w:rsidRPr="007C1A63" w:rsidRDefault="00EF4B43" w:rsidP="000D29B8">
      <w:pPr>
        <w:keepNext/>
        <w:keepLines/>
        <w:jc w:val="both"/>
        <w:rPr>
          <w:rFonts w:cs="Tahoma"/>
          <w:b/>
          <w:sz w:val="20"/>
          <w:szCs w:val="20"/>
        </w:rPr>
      </w:pPr>
      <w:r w:rsidRPr="007C1A63">
        <w:rPr>
          <w:rFonts w:cs="Tahoma"/>
          <w:b/>
          <w:sz w:val="20"/>
          <w:szCs w:val="20"/>
        </w:rPr>
        <w:t>DOKAZILO:</w:t>
      </w:r>
    </w:p>
    <w:p w14:paraId="0F142E3C" w14:textId="77777777" w:rsidR="00B61BE5" w:rsidRPr="007C1A63" w:rsidRDefault="00B61BE5" w:rsidP="000D29B8">
      <w:pPr>
        <w:keepNext/>
        <w:keepLines/>
        <w:spacing w:after="120"/>
        <w:jc w:val="both"/>
        <w:rPr>
          <w:rFonts w:cs="Tahoma"/>
          <w:sz w:val="20"/>
          <w:szCs w:val="20"/>
        </w:rPr>
      </w:pPr>
      <w:r w:rsidRPr="007C1A63">
        <w:rPr>
          <w:rFonts w:cs="Tahoma"/>
          <w:sz w:val="20"/>
          <w:szCs w:val="20"/>
        </w:rPr>
        <w:t>Gospodarski subjekt izkaže izpolnjevanje teh pogojev s podpisom in s predložitvijo naslednjih prilog:</w:t>
      </w:r>
    </w:p>
    <w:p w14:paraId="143E5B49" w14:textId="77777777" w:rsidR="00B61BE5" w:rsidRPr="007C1A63" w:rsidRDefault="00B61BE5" w:rsidP="000D29B8">
      <w:pPr>
        <w:keepNext/>
        <w:keepLines/>
        <w:numPr>
          <w:ilvl w:val="0"/>
          <w:numId w:val="8"/>
        </w:numPr>
        <w:ind w:left="714" w:hanging="357"/>
        <w:jc w:val="both"/>
        <w:rPr>
          <w:rFonts w:cs="Tahoma"/>
          <w:sz w:val="20"/>
          <w:szCs w:val="20"/>
        </w:rPr>
      </w:pPr>
      <w:r w:rsidRPr="007C1A63">
        <w:rPr>
          <w:rFonts w:cs="Tahoma"/>
          <w:sz w:val="20"/>
          <w:szCs w:val="20"/>
        </w:rPr>
        <w:t xml:space="preserve">Priloga 3/1: »Izjava o izpolnjevanju sposobnosti ponudnika/partnerja«, </w:t>
      </w:r>
    </w:p>
    <w:p w14:paraId="3740CECB" w14:textId="77777777" w:rsidR="00B61BE5" w:rsidRPr="007C1A63" w:rsidRDefault="00B61BE5" w:rsidP="000D29B8">
      <w:pPr>
        <w:keepNext/>
        <w:keepLines/>
        <w:numPr>
          <w:ilvl w:val="0"/>
          <w:numId w:val="8"/>
        </w:numPr>
        <w:ind w:left="714" w:hanging="357"/>
        <w:jc w:val="both"/>
        <w:rPr>
          <w:rFonts w:cs="Tahoma"/>
          <w:sz w:val="20"/>
          <w:szCs w:val="20"/>
        </w:rPr>
      </w:pPr>
      <w:r w:rsidRPr="007C1A63">
        <w:rPr>
          <w:rFonts w:cs="Tahoma"/>
          <w:sz w:val="20"/>
          <w:szCs w:val="20"/>
        </w:rPr>
        <w:t>Priloga 3/2: »Izjava o izpolnjevanju sposobnosti podizvajalca/drugega subjekta«,</w:t>
      </w:r>
    </w:p>
    <w:p w14:paraId="4C4A2254" w14:textId="77777777" w:rsidR="00D31EBF" w:rsidRPr="007C1A63" w:rsidRDefault="00B61BE5" w:rsidP="000D29B8">
      <w:pPr>
        <w:keepNext/>
        <w:keepLines/>
        <w:numPr>
          <w:ilvl w:val="0"/>
          <w:numId w:val="8"/>
        </w:numPr>
        <w:ind w:left="714" w:hanging="357"/>
        <w:jc w:val="both"/>
        <w:rPr>
          <w:rFonts w:cs="Tahoma"/>
          <w:sz w:val="20"/>
          <w:szCs w:val="20"/>
        </w:rPr>
      </w:pPr>
      <w:r w:rsidRPr="007C1A63">
        <w:rPr>
          <w:rFonts w:cs="Tahoma"/>
          <w:sz w:val="20"/>
          <w:szCs w:val="20"/>
        </w:rPr>
        <w:t>ustrezna</w:t>
      </w:r>
      <w:r w:rsidR="00BF03EE" w:rsidRPr="007C1A63">
        <w:rPr>
          <w:rFonts w:cs="Tahoma"/>
          <w:sz w:val="20"/>
          <w:szCs w:val="20"/>
        </w:rPr>
        <w:t xml:space="preserve"> dokazila, ki izkazuje izpolnjevanje zahteve iz drugega odstavka te točk</w:t>
      </w:r>
      <w:r w:rsidR="00A67AAD" w:rsidRPr="007C1A63">
        <w:rPr>
          <w:rFonts w:cs="Tahoma"/>
          <w:sz w:val="20"/>
          <w:szCs w:val="20"/>
        </w:rPr>
        <w:t>e, v kolikor je</w:t>
      </w:r>
      <w:r w:rsidRPr="007C1A63">
        <w:rPr>
          <w:rFonts w:cs="Tahoma"/>
          <w:sz w:val="20"/>
          <w:szCs w:val="20"/>
        </w:rPr>
        <w:t xml:space="preserve"> tak</w:t>
      </w:r>
      <w:r w:rsidR="00114B6E" w:rsidRPr="007C1A63">
        <w:rPr>
          <w:rFonts w:cs="Tahoma"/>
          <w:sz w:val="20"/>
          <w:szCs w:val="20"/>
        </w:rPr>
        <w:t>o dovoljenje ali članstvo potreb</w:t>
      </w:r>
      <w:r w:rsidRPr="007C1A63">
        <w:rPr>
          <w:rFonts w:cs="Tahoma"/>
          <w:sz w:val="20"/>
          <w:szCs w:val="20"/>
        </w:rPr>
        <w:t>no.</w:t>
      </w:r>
      <w:r w:rsidR="00A67AAD" w:rsidRPr="007C1A63">
        <w:rPr>
          <w:rFonts w:cs="Tahoma"/>
          <w:sz w:val="20"/>
          <w:szCs w:val="20"/>
        </w:rPr>
        <w:t xml:space="preserve"> </w:t>
      </w:r>
    </w:p>
    <w:p w14:paraId="5313CF86" w14:textId="77777777" w:rsidR="009E1E7D" w:rsidRPr="007C1A63" w:rsidRDefault="009E1E7D" w:rsidP="000D29B8">
      <w:pPr>
        <w:keepNext/>
        <w:keepLines/>
        <w:jc w:val="both"/>
        <w:rPr>
          <w:rFonts w:cs="Tahoma"/>
          <w:sz w:val="20"/>
          <w:szCs w:val="20"/>
        </w:rPr>
      </w:pPr>
    </w:p>
    <w:p w14:paraId="3A0D2DCF" w14:textId="77777777" w:rsidR="00221222" w:rsidRPr="007C1A63" w:rsidRDefault="00EF4B43" w:rsidP="000D29B8">
      <w:pPr>
        <w:keepNext/>
        <w:keepLines/>
        <w:jc w:val="both"/>
        <w:rPr>
          <w:rFonts w:cs="Tahoma"/>
          <w:b/>
          <w:bCs/>
          <w:sz w:val="20"/>
          <w:szCs w:val="20"/>
        </w:rPr>
      </w:pPr>
      <w:r w:rsidRPr="007C1A63">
        <w:rPr>
          <w:rFonts w:cs="Tahoma"/>
          <w:b/>
          <w:bCs/>
          <w:sz w:val="20"/>
          <w:szCs w:val="20"/>
        </w:rPr>
        <w:t>B: Ekonomski in finančni položaj</w:t>
      </w:r>
    </w:p>
    <w:p w14:paraId="26A327C8" w14:textId="77777777" w:rsidR="00FD10E5" w:rsidRPr="007C1A63" w:rsidRDefault="00FD10E5" w:rsidP="000D29B8">
      <w:pPr>
        <w:keepNext/>
        <w:keepLines/>
        <w:jc w:val="both"/>
        <w:rPr>
          <w:rFonts w:cs="Tahoma"/>
          <w:sz w:val="20"/>
          <w:szCs w:val="20"/>
        </w:rPr>
      </w:pPr>
    </w:p>
    <w:p w14:paraId="5C39E55E" w14:textId="77777777" w:rsidR="00B61BE5" w:rsidRPr="007C1A63" w:rsidRDefault="00B61BE5" w:rsidP="000D29B8">
      <w:pPr>
        <w:keepNext/>
        <w:keepLines/>
        <w:jc w:val="both"/>
        <w:rPr>
          <w:rFonts w:cs="Tahoma"/>
          <w:sz w:val="20"/>
          <w:szCs w:val="20"/>
        </w:rPr>
      </w:pPr>
      <w:r w:rsidRPr="007C1A63">
        <w:rPr>
          <w:rFonts w:cs="Tahoma"/>
          <w:sz w:val="20"/>
          <w:szCs w:val="20"/>
        </w:rPr>
        <w:t>Gospodarski subjekt mora biti ekonomsko in finančno sposoben izvesti predmet javnega naročila.</w:t>
      </w:r>
    </w:p>
    <w:p w14:paraId="34212C74" w14:textId="77777777" w:rsidR="00B61BE5" w:rsidRPr="007C1A63" w:rsidRDefault="00B61BE5" w:rsidP="000D29B8">
      <w:pPr>
        <w:keepNext/>
        <w:keepLines/>
        <w:jc w:val="both"/>
        <w:rPr>
          <w:rFonts w:cs="Tahoma"/>
          <w:sz w:val="18"/>
          <w:szCs w:val="18"/>
        </w:rPr>
      </w:pPr>
    </w:p>
    <w:p w14:paraId="77B327CB" w14:textId="77777777" w:rsidR="00042945" w:rsidRPr="007C1A63" w:rsidRDefault="00042945" w:rsidP="000D29B8">
      <w:pPr>
        <w:keepNext/>
        <w:keepLines/>
        <w:jc w:val="both"/>
        <w:rPr>
          <w:rFonts w:cs="Tahoma"/>
          <w:b/>
          <w:sz w:val="20"/>
          <w:szCs w:val="20"/>
          <w:u w:val="single"/>
        </w:rPr>
      </w:pPr>
      <w:r w:rsidRPr="007C1A63">
        <w:rPr>
          <w:rFonts w:cs="Tahoma"/>
          <w:b/>
          <w:sz w:val="20"/>
          <w:szCs w:val="20"/>
        </w:rPr>
        <w:t xml:space="preserve">Zgoraj navedeni pogoji veljajo tudi za posamezne člane skupine ponudnikov v okviru skupne ponudbe, za vse v ponudbi navedene podizvajalce in za vse druge subjekte, katerih </w:t>
      </w:r>
      <w:r w:rsidRPr="007C1A63">
        <w:rPr>
          <w:rFonts w:cs="Tahoma"/>
          <w:b/>
          <w:bCs/>
          <w:sz w:val="20"/>
          <w:szCs w:val="20"/>
        </w:rPr>
        <w:t>zmogljivosti uporablja gospodarski subjekt (ponudnik ali skupina ponudnikov).</w:t>
      </w:r>
    </w:p>
    <w:p w14:paraId="2F0A85CB" w14:textId="77777777" w:rsidR="00EF4B43" w:rsidRPr="007C1A63" w:rsidRDefault="00EF4B43" w:rsidP="000D29B8">
      <w:pPr>
        <w:keepNext/>
        <w:keepLines/>
        <w:jc w:val="both"/>
        <w:rPr>
          <w:rFonts w:cs="Tahoma"/>
          <w:sz w:val="18"/>
          <w:szCs w:val="18"/>
        </w:rPr>
      </w:pPr>
    </w:p>
    <w:p w14:paraId="41BB77B7" w14:textId="77777777" w:rsidR="005B3A4A" w:rsidRPr="007C1A63" w:rsidRDefault="005B3A4A" w:rsidP="000D29B8">
      <w:pPr>
        <w:keepNext/>
        <w:keepLines/>
        <w:jc w:val="both"/>
        <w:rPr>
          <w:rFonts w:cs="Tahoma"/>
          <w:b/>
          <w:sz w:val="20"/>
          <w:szCs w:val="20"/>
        </w:rPr>
      </w:pPr>
      <w:r w:rsidRPr="007C1A63">
        <w:rPr>
          <w:rFonts w:cs="Tahoma"/>
          <w:b/>
          <w:sz w:val="20"/>
          <w:szCs w:val="20"/>
        </w:rPr>
        <w:t>DOKAZILO:</w:t>
      </w:r>
    </w:p>
    <w:p w14:paraId="4FEC7F72" w14:textId="77777777" w:rsidR="00B61BE5" w:rsidRPr="007C1A63" w:rsidRDefault="00B61BE5" w:rsidP="000D29B8">
      <w:pPr>
        <w:keepNext/>
        <w:keepLines/>
        <w:spacing w:after="120"/>
        <w:jc w:val="both"/>
        <w:rPr>
          <w:rFonts w:cs="Tahoma"/>
          <w:sz w:val="20"/>
          <w:szCs w:val="20"/>
        </w:rPr>
      </w:pPr>
      <w:r w:rsidRPr="007C1A63">
        <w:rPr>
          <w:rFonts w:cs="Tahoma"/>
          <w:sz w:val="20"/>
          <w:szCs w:val="20"/>
        </w:rPr>
        <w:t>Gospodarski subjekt izkaže izpolnjevanje teh pogojev s podpisom in s predložitvijo naslednjih prilog:</w:t>
      </w:r>
    </w:p>
    <w:p w14:paraId="3EE21BB2" w14:textId="77777777" w:rsidR="00B61BE5" w:rsidRPr="007C1A63" w:rsidRDefault="00B61BE5" w:rsidP="000D29B8">
      <w:pPr>
        <w:keepNext/>
        <w:keepLines/>
        <w:numPr>
          <w:ilvl w:val="0"/>
          <w:numId w:val="8"/>
        </w:numPr>
        <w:ind w:left="714" w:hanging="357"/>
        <w:jc w:val="both"/>
        <w:rPr>
          <w:rFonts w:cs="Tahoma"/>
          <w:sz w:val="20"/>
          <w:szCs w:val="20"/>
        </w:rPr>
      </w:pPr>
      <w:r w:rsidRPr="007C1A63">
        <w:rPr>
          <w:rFonts w:cs="Tahoma"/>
          <w:sz w:val="20"/>
          <w:szCs w:val="20"/>
        </w:rPr>
        <w:t xml:space="preserve">Priloga 3/1: »Izjava o izpolnjevanju sposobnosti ponudnika/partnerja«, </w:t>
      </w:r>
    </w:p>
    <w:p w14:paraId="034D48FE" w14:textId="77777777" w:rsidR="00B61BE5" w:rsidRPr="007C1A63" w:rsidRDefault="00B61BE5" w:rsidP="000D29B8">
      <w:pPr>
        <w:keepNext/>
        <w:keepLines/>
        <w:numPr>
          <w:ilvl w:val="0"/>
          <w:numId w:val="8"/>
        </w:numPr>
        <w:ind w:left="714" w:hanging="357"/>
        <w:jc w:val="both"/>
        <w:rPr>
          <w:rFonts w:cs="Tahoma"/>
          <w:sz w:val="20"/>
          <w:szCs w:val="20"/>
        </w:rPr>
      </w:pPr>
      <w:r w:rsidRPr="007C1A63">
        <w:rPr>
          <w:rFonts w:cs="Tahoma"/>
          <w:sz w:val="20"/>
          <w:szCs w:val="20"/>
        </w:rPr>
        <w:t>Priloga 3/2: »Izjava o izpolnjevanju sposobnosti</w:t>
      </w:r>
      <w:r w:rsidR="000A4D00" w:rsidRPr="007C1A63">
        <w:rPr>
          <w:rFonts w:cs="Tahoma"/>
          <w:sz w:val="20"/>
          <w:szCs w:val="20"/>
        </w:rPr>
        <w:t xml:space="preserve"> podizvajalca/drugega subjekta«.</w:t>
      </w:r>
    </w:p>
    <w:p w14:paraId="46F5FD22" w14:textId="77777777" w:rsidR="006265EC" w:rsidRPr="007C1A63" w:rsidRDefault="006265EC" w:rsidP="000D29B8">
      <w:pPr>
        <w:keepNext/>
        <w:keepLines/>
        <w:jc w:val="both"/>
        <w:rPr>
          <w:rFonts w:cs="Tahoma"/>
          <w:sz w:val="18"/>
          <w:szCs w:val="18"/>
        </w:rPr>
      </w:pPr>
    </w:p>
    <w:p w14:paraId="65FCD86B" w14:textId="77777777" w:rsidR="00221222" w:rsidRPr="007C1A63" w:rsidRDefault="005B3A4A" w:rsidP="000D29B8">
      <w:pPr>
        <w:keepNext/>
        <w:keepLines/>
        <w:jc w:val="both"/>
        <w:rPr>
          <w:rFonts w:cs="Tahoma"/>
          <w:b/>
          <w:bCs/>
          <w:sz w:val="20"/>
          <w:szCs w:val="20"/>
        </w:rPr>
      </w:pPr>
      <w:r w:rsidRPr="007C1A63">
        <w:rPr>
          <w:rFonts w:cs="Tahoma"/>
          <w:b/>
          <w:bCs/>
          <w:sz w:val="20"/>
          <w:szCs w:val="20"/>
        </w:rPr>
        <w:t>C: Tehnična in strokovna sposobnost</w:t>
      </w:r>
    </w:p>
    <w:p w14:paraId="30077443" w14:textId="77777777" w:rsidR="00EF4B43" w:rsidRPr="007C1A63" w:rsidRDefault="00EF4B43" w:rsidP="000D29B8">
      <w:pPr>
        <w:keepNext/>
        <w:keepLines/>
        <w:jc w:val="both"/>
        <w:rPr>
          <w:rFonts w:cs="Tahoma"/>
          <w:b/>
          <w:bCs/>
          <w:sz w:val="18"/>
          <w:szCs w:val="18"/>
        </w:rPr>
      </w:pPr>
    </w:p>
    <w:p w14:paraId="41CBC8DF" w14:textId="1994FA44" w:rsidR="00C07724" w:rsidRPr="007C1A63" w:rsidRDefault="00C07724" w:rsidP="000D29B8">
      <w:pPr>
        <w:keepNext/>
        <w:keepLines/>
        <w:jc w:val="both"/>
        <w:rPr>
          <w:rFonts w:cs="Tahoma"/>
          <w:sz w:val="20"/>
          <w:szCs w:val="20"/>
        </w:rPr>
      </w:pPr>
      <w:r w:rsidRPr="007C1A63">
        <w:rPr>
          <w:rFonts w:cs="Tahoma"/>
          <w:sz w:val="20"/>
          <w:szCs w:val="20"/>
        </w:rPr>
        <w:t xml:space="preserve">Gospodarski subjekt mora razpolagati z vsemi tehničnimi sredstvi in opremo, ter mora zagotoviti ustrezne tehnične zmogljivosti za kvalitetno izvedbo celotnega naročila v predvidenem roku, skladno z zahtevami iz razpisne dokumentacije, pravili stroke ter določili predpisov in standardov s področja predmeta naročila. </w:t>
      </w:r>
    </w:p>
    <w:p w14:paraId="7166C5CA" w14:textId="77777777" w:rsidR="00C07724" w:rsidRPr="007C1A63" w:rsidRDefault="00C07724" w:rsidP="000D29B8">
      <w:pPr>
        <w:keepNext/>
        <w:keepLines/>
        <w:jc w:val="both"/>
        <w:rPr>
          <w:rFonts w:cs="Tahoma"/>
          <w:sz w:val="20"/>
          <w:szCs w:val="20"/>
        </w:rPr>
      </w:pPr>
    </w:p>
    <w:p w14:paraId="0EBEBD30" w14:textId="5F3E722C" w:rsidR="00C07724" w:rsidRPr="007C1A63" w:rsidRDefault="00C07724" w:rsidP="000D29B8">
      <w:pPr>
        <w:keepNext/>
        <w:keepLines/>
        <w:jc w:val="both"/>
        <w:rPr>
          <w:rFonts w:cs="Tahoma"/>
          <w:sz w:val="20"/>
          <w:szCs w:val="20"/>
        </w:rPr>
      </w:pPr>
      <w:r w:rsidRPr="007C1A63">
        <w:rPr>
          <w:rFonts w:cs="Tahoma"/>
          <w:sz w:val="20"/>
          <w:szCs w:val="20"/>
        </w:rPr>
        <w:t>Predmet ponudbe mora izpolnjevati vse standarde, pogoje in zahteve naročnika, navedene v razpisni dokumentaciji. Gospodarski subjekt se mora strinjati z vsemi pogoji, navedenimi v tehnični specifikaciji.</w:t>
      </w:r>
    </w:p>
    <w:p w14:paraId="466C9601" w14:textId="77777777" w:rsidR="00C07724" w:rsidRPr="007C1A63" w:rsidRDefault="00C07724" w:rsidP="000D29B8">
      <w:pPr>
        <w:keepNext/>
        <w:keepLines/>
        <w:jc w:val="both"/>
        <w:rPr>
          <w:rFonts w:cs="Tahoma"/>
          <w:b/>
          <w:sz w:val="20"/>
          <w:szCs w:val="20"/>
        </w:rPr>
      </w:pPr>
    </w:p>
    <w:p w14:paraId="4EC38DB6" w14:textId="77777777" w:rsidR="00C07724" w:rsidRPr="007C1A63" w:rsidRDefault="00C07724" w:rsidP="000D29B8">
      <w:pPr>
        <w:keepNext/>
        <w:keepLines/>
        <w:jc w:val="both"/>
        <w:rPr>
          <w:rFonts w:cs="Tahoma"/>
          <w:sz w:val="20"/>
          <w:szCs w:val="20"/>
        </w:rPr>
      </w:pPr>
      <w:r w:rsidRPr="007C1A63">
        <w:rPr>
          <w:rFonts w:cs="Tahoma"/>
          <w:sz w:val="20"/>
          <w:szCs w:val="20"/>
        </w:rPr>
        <w:t xml:space="preserve">Gospodarski subjekt mora razpolagati z ustreznimi kadri, ki so izkušeni, strokovno usposobljeni in sposobni izvesti predmet javnega naročila. Poleg tega morajo izpolnjevati vse zakonske pogoje, ki jih potrebujejo za izvedbo predmeta javnega naročila. </w:t>
      </w:r>
    </w:p>
    <w:p w14:paraId="3F2067CB" w14:textId="77777777" w:rsidR="00C07724" w:rsidRPr="007C1A63" w:rsidRDefault="00C07724" w:rsidP="000D29B8">
      <w:pPr>
        <w:keepNext/>
        <w:keepLines/>
        <w:jc w:val="both"/>
        <w:rPr>
          <w:rFonts w:cs="Tahoma"/>
          <w:b/>
          <w:sz w:val="20"/>
          <w:szCs w:val="20"/>
        </w:rPr>
      </w:pPr>
    </w:p>
    <w:p w14:paraId="593AA711" w14:textId="77777777" w:rsidR="00C07724" w:rsidRPr="007C1A63" w:rsidRDefault="00C07724" w:rsidP="000D29B8">
      <w:pPr>
        <w:keepNext/>
        <w:keepLines/>
        <w:jc w:val="both"/>
        <w:rPr>
          <w:rFonts w:cs="Tahoma"/>
          <w:b/>
          <w:sz w:val="20"/>
          <w:szCs w:val="20"/>
          <w:u w:val="single"/>
        </w:rPr>
      </w:pPr>
      <w:r w:rsidRPr="007C1A63">
        <w:rPr>
          <w:rFonts w:cs="Tahoma"/>
          <w:b/>
          <w:sz w:val="20"/>
          <w:szCs w:val="20"/>
        </w:rPr>
        <w:lastRenderedPageBreak/>
        <w:t xml:space="preserve">Vsi pogoji v tej točki veljajo tudi za posamezne člane skupine ponudnikov v okviru skupne ponudbe in za vse v ponudbi </w:t>
      </w:r>
      <w:r w:rsidRPr="007C1A63">
        <w:rPr>
          <w:rFonts w:cs="Tahoma"/>
          <w:b/>
          <w:sz w:val="20"/>
          <w:szCs w:val="20"/>
          <w:u w:val="single"/>
        </w:rPr>
        <w:t>navedene podizvajalce.</w:t>
      </w:r>
    </w:p>
    <w:p w14:paraId="3A282C97" w14:textId="77777777" w:rsidR="00C07724" w:rsidRPr="007C1A63" w:rsidRDefault="00C07724" w:rsidP="000D29B8">
      <w:pPr>
        <w:keepNext/>
        <w:keepLines/>
        <w:jc w:val="both"/>
        <w:rPr>
          <w:rFonts w:cs="Tahoma"/>
          <w:b/>
          <w:sz w:val="20"/>
          <w:szCs w:val="20"/>
        </w:rPr>
      </w:pPr>
    </w:p>
    <w:p w14:paraId="32436889" w14:textId="3B2282B0" w:rsidR="00C07724" w:rsidRPr="007C1A63" w:rsidRDefault="00C07724" w:rsidP="000D29B8">
      <w:pPr>
        <w:keepNext/>
        <w:keepLines/>
        <w:jc w:val="both"/>
        <w:rPr>
          <w:rFonts w:cs="Tahoma"/>
          <w:bCs/>
          <w:sz w:val="20"/>
          <w:szCs w:val="20"/>
        </w:rPr>
      </w:pPr>
      <w:r w:rsidRPr="007C1A63">
        <w:rPr>
          <w:rFonts w:cs="Tahoma"/>
          <w:bCs/>
          <w:sz w:val="20"/>
          <w:szCs w:val="20"/>
        </w:rPr>
        <w:t>V kolikor gospodarski subjekt v skladu z 81. členom ZJN-3 uporablja zmogljivosti drugih subjektov, morajo pogoje iz te točke izpolnjevati tudi subjekti, katerih zmogljivosti uporablja gospodarski subjekt.</w:t>
      </w:r>
    </w:p>
    <w:p w14:paraId="03DB68B9" w14:textId="77777777" w:rsidR="00C07724" w:rsidRPr="007C1A63" w:rsidRDefault="00C07724" w:rsidP="000D29B8">
      <w:pPr>
        <w:keepNext/>
        <w:keepLines/>
        <w:jc w:val="both"/>
        <w:rPr>
          <w:rFonts w:cs="Tahoma"/>
          <w:b/>
          <w:sz w:val="20"/>
          <w:szCs w:val="20"/>
        </w:rPr>
      </w:pPr>
    </w:p>
    <w:p w14:paraId="5395F30C" w14:textId="77777777" w:rsidR="00DC0022" w:rsidRPr="007C1A63" w:rsidRDefault="00DC0022" w:rsidP="000D29B8">
      <w:pPr>
        <w:keepNext/>
        <w:keepLines/>
        <w:jc w:val="both"/>
        <w:rPr>
          <w:rFonts w:cs="Tahoma"/>
          <w:b/>
          <w:sz w:val="20"/>
          <w:szCs w:val="20"/>
        </w:rPr>
      </w:pPr>
      <w:r w:rsidRPr="007C1A63">
        <w:rPr>
          <w:rFonts w:cs="Tahoma"/>
          <w:b/>
          <w:sz w:val="20"/>
          <w:szCs w:val="20"/>
        </w:rPr>
        <w:t>DOKAZILO:</w:t>
      </w:r>
    </w:p>
    <w:p w14:paraId="3A99EAF4" w14:textId="77777777" w:rsidR="00DC0022" w:rsidRPr="007C1A63" w:rsidRDefault="00DC0022" w:rsidP="000D29B8">
      <w:pPr>
        <w:keepNext/>
        <w:keepLines/>
        <w:spacing w:after="120"/>
        <w:jc w:val="both"/>
        <w:rPr>
          <w:rFonts w:cs="Tahoma"/>
          <w:sz w:val="20"/>
          <w:szCs w:val="20"/>
        </w:rPr>
      </w:pPr>
      <w:r w:rsidRPr="007C1A63">
        <w:rPr>
          <w:rFonts w:cs="Tahoma"/>
          <w:sz w:val="20"/>
          <w:szCs w:val="20"/>
        </w:rPr>
        <w:t>Gospodarski subjekt izkaže izpolnjevanje teh pogojev s podpisom in s predložitvijo:</w:t>
      </w:r>
    </w:p>
    <w:p w14:paraId="3DD75314" w14:textId="77777777" w:rsidR="00DC0022" w:rsidRPr="007C1A63" w:rsidRDefault="00DC0022" w:rsidP="000D29B8">
      <w:pPr>
        <w:keepNext/>
        <w:keepLines/>
        <w:numPr>
          <w:ilvl w:val="0"/>
          <w:numId w:val="8"/>
        </w:numPr>
        <w:ind w:left="714" w:hanging="357"/>
        <w:jc w:val="both"/>
        <w:rPr>
          <w:rFonts w:cs="Tahoma"/>
          <w:sz w:val="20"/>
          <w:szCs w:val="20"/>
        </w:rPr>
      </w:pPr>
      <w:r w:rsidRPr="007C1A63">
        <w:rPr>
          <w:rFonts w:cs="Tahoma"/>
          <w:sz w:val="20"/>
          <w:szCs w:val="20"/>
        </w:rPr>
        <w:t xml:space="preserve">Priloga 3/1: »Izjava o izpolnjevanju sposobnosti ponudnika/partnerja«, </w:t>
      </w:r>
    </w:p>
    <w:p w14:paraId="089B0833" w14:textId="77777777" w:rsidR="00DC0022" w:rsidRPr="007C1A63" w:rsidRDefault="00DC0022" w:rsidP="000D29B8">
      <w:pPr>
        <w:keepNext/>
        <w:keepLines/>
        <w:numPr>
          <w:ilvl w:val="0"/>
          <w:numId w:val="8"/>
        </w:numPr>
        <w:ind w:left="714" w:hanging="357"/>
        <w:jc w:val="both"/>
        <w:rPr>
          <w:rFonts w:cs="Tahoma"/>
          <w:sz w:val="20"/>
          <w:szCs w:val="20"/>
        </w:rPr>
      </w:pPr>
      <w:r w:rsidRPr="007C1A63">
        <w:rPr>
          <w:rFonts w:cs="Tahoma"/>
          <w:sz w:val="20"/>
          <w:szCs w:val="20"/>
        </w:rPr>
        <w:t>Priloga 3/2: »Izjava o izpolnjevanju sposobnosti</w:t>
      </w:r>
      <w:r w:rsidR="00412B67" w:rsidRPr="007C1A63">
        <w:rPr>
          <w:rFonts w:cs="Tahoma"/>
          <w:sz w:val="20"/>
          <w:szCs w:val="20"/>
        </w:rPr>
        <w:t xml:space="preserve"> podizvajalca/drug</w:t>
      </w:r>
      <w:r w:rsidR="00687B1D" w:rsidRPr="007C1A63">
        <w:rPr>
          <w:rFonts w:cs="Tahoma"/>
          <w:sz w:val="20"/>
          <w:szCs w:val="20"/>
        </w:rPr>
        <w:t>ega subjekta«,</w:t>
      </w:r>
    </w:p>
    <w:p w14:paraId="27753D44" w14:textId="77777777" w:rsidR="00687B1D" w:rsidRPr="007C1A63" w:rsidRDefault="00687B1D" w:rsidP="000D29B8">
      <w:pPr>
        <w:keepNext/>
        <w:keepLines/>
        <w:jc w:val="both"/>
        <w:rPr>
          <w:rFonts w:cs="Tahoma"/>
          <w:sz w:val="20"/>
          <w:szCs w:val="20"/>
        </w:rPr>
      </w:pPr>
    </w:p>
    <w:p w14:paraId="57BC2A06" w14:textId="77777777" w:rsidR="00201EFB" w:rsidRPr="007C1A63" w:rsidRDefault="00201EFB" w:rsidP="000D29B8">
      <w:pPr>
        <w:keepNext/>
        <w:keepLines/>
        <w:numPr>
          <w:ilvl w:val="1"/>
          <w:numId w:val="3"/>
        </w:numPr>
        <w:jc w:val="both"/>
        <w:rPr>
          <w:rFonts w:cs="Tahoma"/>
          <w:b/>
          <w:sz w:val="20"/>
          <w:szCs w:val="20"/>
        </w:rPr>
      </w:pPr>
      <w:r w:rsidRPr="007C1A63">
        <w:rPr>
          <w:rFonts w:cs="Tahoma"/>
          <w:b/>
          <w:sz w:val="20"/>
          <w:szCs w:val="20"/>
        </w:rPr>
        <w:t>Ostale zahteve in pogoji naročnika</w:t>
      </w:r>
    </w:p>
    <w:p w14:paraId="68A51D97" w14:textId="77777777" w:rsidR="00201EFB" w:rsidRPr="007C1A63" w:rsidRDefault="00201EFB" w:rsidP="000D29B8">
      <w:pPr>
        <w:keepNext/>
        <w:keepLines/>
        <w:rPr>
          <w:rFonts w:cs="Tahoma"/>
          <w:b/>
          <w:sz w:val="20"/>
          <w:szCs w:val="21"/>
        </w:rPr>
      </w:pPr>
    </w:p>
    <w:p w14:paraId="216D1BE6" w14:textId="77777777" w:rsidR="004D6C24" w:rsidRPr="007C1A63" w:rsidRDefault="004D6C24" w:rsidP="000D29B8">
      <w:pPr>
        <w:keepNext/>
        <w:keepLines/>
        <w:tabs>
          <w:tab w:val="left" w:pos="-1560"/>
        </w:tabs>
        <w:jc w:val="both"/>
        <w:rPr>
          <w:rFonts w:cs="Tahoma"/>
          <w:sz w:val="20"/>
          <w:szCs w:val="20"/>
        </w:rPr>
      </w:pPr>
      <w:r w:rsidRPr="007C1A63">
        <w:rPr>
          <w:rFonts w:cs="Tahoma"/>
          <w:sz w:val="20"/>
          <w:szCs w:val="20"/>
        </w:rPr>
        <w:t xml:space="preserve">Gospodarski subjekt ne sme biti uvrščen na seznam poslovnih subjektov, s katerimi na podlagi 35. člena Zakona o integriteti in preprečevanju korupcije (Ur. l. RS, št. 69/11-UPB2, v nadaljevanju: </w:t>
      </w:r>
      <w:proofErr w:type="spellStart"/>
      <w:r w:rsidRPr="007C1A63">
        <w:rPr>
          <w:rFonts w:cs="Tahoma"/>
          <w:sz w:val="20"/>
          <w:szCs w:val="20"/>
        </w:rPr>
        <w:t>ZIntPK</w:t>
      </w:r>
      <w:proofErr w:type="spellEnd"/>
      <w:r w:rsidRPr="007C1A63">
        <w:rPr>
          <w:rFonts w:cs="Tahoma"/>
          <w:sz w:val="20"/>
          <w:szCs w:val="20"/>
        </w:rPr>
        <w:t>), naročniki ne smejo sodelovati.</w:t>
      </w:r>
    </w:p>
    <w:p w14:paraId="71D40B90" w14:textId="77777777" w:rsidR="004D6C24" w:rsidRPr="007C1A63" w:rsidRDefault="004D6C24" w:rsidP="000D29B8">
      <w:pPr>
        <w:keepNext/>
        <w:keepLines/>
        <w:jc w:val="both"/>
        <w:rPr>
          <w:rFonts w:cs="Tahoma"/>
          <w:sz w:val="20"/>
          <w:szCs w:val="20"/>
        </w:rPr>
      </w:pPr>
    </w:p>
    <w:p w14:paraId="6ECC7850" w14:textId="77777777" w:rsidR="004D6C24" w:rsidRPr="007C1A63" w:rsidRDefault="004D6C24" w:rsidP="000D29B8">
      <w:pPr>
        <w:keepNext/>
        <w:keepLines/>
        <w:tabs>
          <w:tab w:val="left" w:pos="284"/>
        </w:tabs>
        <w:jc w:val="both"/>
        <w:rPr>
          <w:rFonts w:cs="Tahoma"/>
          <w:sz w:val="20"/>
          <w:szCs w:val="20"/>
        </w:rPr>
      </w:pPr>
      <w:r w:rsidRPr="007C1A63">
        <w:rPr>
          <w:rFonts w:cs="Tahoma"/>
          <w:sz w:val="20"/>
          <w:szCs w:val="20"/>
        </w:rPr>
        <w:t xml:space="preserve">Gospodarski subjekt mora v skladu s šestim odstavkom 14. člena </w:t>
      </w:r>
      <w:proofErr w:type="spellStart"/>
      <w:r w:rsidRPr="007C1A63">
        <w:rPr>
          <w:rFonts w:cs="Tahoma"/>
          <w:sz w:val="20"/>
          <w:szCs w:val="20"/>
        </w:rPr>
        <w:t>ZIntPK</w:t>
      </w:r>
      <w:proofErr w:type="spellEnd"/>
      <w:r w:rsidRPr="007C1A63">
        <w:rPr>
          <w:rFonts w:cs="Tahoma"/>
          <w:sz w:val="20"/>
          <w:szCs w:val="20"/>
        </w:rPr>
        <w:t xml:space="preserve">, zaradi zagotovitve transparentnosti posla in preprečitve korupcijskih tveganj, predložiti izpolnjeno izjavo s podatki o udeležbi fizičnih in pravnih oseb v lastništvu ponudnika, vključno z udeležbo tihih družbenikov, ter o gospodarskih subjektih, za katere se glede na določbe zakona, ki ureja gospodarske družbe, šteje, da so povezane družbe s ponudnikom. Če ponudnik predloži lažno izjavo oziroma da neresnične podatke o navedenih dejstvih, ima to za posledico ničnost </w:t>
      </w:r>
      <w:r w:rsidR="00D85714" w:rsidRPr="007C1A63">
        <w:rPr>
          <w:rFonts w:cs="Tahoma"/>
          <w:sz w:val="20"/>
          <w:szCs w:val="20"/>
        </w:rPr>
        <w:t>okvirnega sporazuma</w:t>
      </w:r>
      <w:r w:rsidRPr="007C1A63">
        <w:rPr>
          <w:rFonts w:cs="Tahoma"/>
          <w:sz w:val="20"/>
          <w:szCs w:val="20"/>
        </w:rPr>
        <w:t>.</w:t>
      </w:r>
    </w:p>
    <w:p w14:paraId="175FCE13" w14:textId="77777777" w:rsidR="00C07724" w:rsidRPr="007C1A63" w:rsidRDefault="00C07724" w:rsidP="000D29B8">
      <w:pPr>
        <w:keepNext/>
        <w:keepLines/>
        <w:tabs>
          <w:tab w:val="left" w:pos="284"/>
        </w:tabs>
        <w:jc w:val="both"/>
        <w:rPr>
          <w:rFonts w:cs="Tahoma"/>
          <w:sz w:val="20"/>
          <w:szCs w:val="20"/>
        </w:rPr>
      </w:pPr>
    </w:p>
    <w:p w14:paraId="11C02836" w14:textId="48AC5C5A" w:rsidR="00C07724" w:rsidRPr="007C1A63" w:rsidRDefault="00C07724" w:rsidP="000D29B8">
      <w:pPr>
        <w:keepNext/>
        <w:keepLines/>
        <w:tabs>
          <w:tab w:val="left" w:pos="284"/>
        </w:tabs>
        <w:jc w:val="both"/>
        <w:rPr>
          <w:rFonts w:cs="Tahoma"/>
          <w:sz w:val="20"/>
          <w:szCs w:val="20"/>
        </w:rPr>
      </w:pPr>
      <w:r w:rsidRPr="007C1A63">
        <w:rPr>
          <w:rFonts w:cs="Tahoma"/>
          <w:sz w:val="20"/>
          <w:szCs w:val="20"/>
        </w:rPr>
        <w:t>Gospodarski subjekt z oddajo ponudbe potrdi, da je seznanjen z določili oz. zahtevami in pogoji razpisne dokumentacije in da se z njo strinja (oz. se strinja v delu, ki se nanaša na ponudnika, podizvajalca/e oz. na subjekt/e, katerih zmogljivosti bo uporabljal ponudnik).</w:t>
      </w:r>
    </w:p>
    <w:p w14:paraId="35308F92" w14:textId="77777777" w:rsidR="004D6C24" w:rsidRPr="007C1A63" w:rsidRDefault="004D6C24" w:rsidP="000D29B8">
      <w:pPr>
        <w:keepNext/>
        <w:keepLines/>
        <w:jc w:val="both"/>
        <w:rPr>
          <w:rFonts w:cs="Tahoma"/>
          <w:b/>
          <w:sz w:val="20"/>
          <w:szCs w:val="20"/>
        </w:rPr>
      </w:pPr>
    </w:p>
    <w:p w14:paraId="2300AD48" w14:textId="77777777" w:rsidR="00271EDF" w:rsidRPr="007C1A63" w:rsidRDefault="00271EDF" w:rsidP="000D29B8">
      <w:pPr>
        <w:keepNext/>
        <w:keepLines/>
        <w:jc w:val="both"/>
        <w:rPr>
          <w:rFonts w:cs="Tahoma"/>
          <w:b/>
          <w:sz w:val="20"/>
          <w:szCs w:val="20"/>
          <w:u w:val="single"/>
        </w:rPr>
      </w:pPr>
      <w:r w:rsidRPr="007C1A63">
        <w:rPr>
          <w:rFonts w:cs="Tahoma"/>
          <w:b/>
          <w:sz w:val="20"/>
          <w:szCs w:val="20"/>
        </w:rPr>
        <w:t xml:space="preserve">Zgoraj navedeni pogoji veljajo tudi za posamezne člane skupine ponudnikov v okviru skupne ponudbe, za vse v ponudbi navedene podizvajalce in za vse druge subjekte, katerih </w:t>
      </w:r>
      <w:r w:rsidRPr="007C1A63">
        <w:rPr>
          <w:rFonts w:cs="Tahoma"/>
          <w:b/>
          <w:bCs/>
          <w:sz w:val="20"/>
          <w:szCs w:val="20"/>
        </w:rPr>
        <w:t>zmogljivosti uporablja gospodarski subjekt (ponudnik ali skupina ponudnikov).</w:t>
      </w:r>
    </w:p>
    <w:p w14:paraId="6C046371" w14:textId="77777777" w:rsidR="004D6C24" w:rsidRPr="007C1A63" w:rsidRDefault="004D6C24" w:rsidP="000D29B8">
      <w:pPr>
        <w:keepNext/>
        <w:keepLines/>
        <w:jc w:val="both"/>
        <w:rPr>
          <w:rFonts w:cs="Tahoma"/>
          <w:sz w:val="20"/>
          <w:szCs w:val="20"/>
        </w:rPr>
      </w:pPr>
    </w:p>
    <w:p w14:paraId="7F67E068" w14:textId="77777777" w:rsidR="004D6C24" w:rsidRPr="007C1A63" w:rsidRDefault="004D6C24" w:rsidP="000D29B8">
      <w:pPr>
        <w:keepNext/>
        <w:keepLines/>
        <w:jc w:val="both"/>
        <w:rPr>
          <w:rFonts w:cs="Tahoma"/>
          <w:b/>
          <w:sz w:val="20"/>
          <w:szCs w:val="20"/>
        </w:rPr>
      </w:pPr>
      <w:r w:rsidRPr="007C1A63">
        <w:rPr>
          <w:rFonts w:cs="Tahoma"/>
          <w:b/>
          <w:sz w:val="20"/>
          <w:szCs w:val="20"/>
        </w:rPr>
        <w:t>DOKAZILO:</w:t>
      </w:r>
    </w:p>
    <w:p w14:paraId="4F18E772" w14:textId="77777777" w:rsidR="004D6C24" w:rsidRPr="007C1A63" w:rsidRDefault="004D6C24" w:rsidP="000D29B8">
      <w:pPr>
        <w:keepNext/>
        <w:keepLines/>
        <w:spacing w:after="120"/>
        <w:jc w:val="both"/>
        <w:rPr>
          <w:rFonts w:cs="Tahoma"/>
          <w:sz w:val="20"/>
          <w:szCs w:val="20"/>
        </w:rPr>
      </w:pPr>
      <w:r w:rsidRPr="007C1A63">
        <w:rPr>
          <w:rFonts w:cs="Tahoma"/>
          <w:sz w:val="20"/>
          <w:szCs w:val="20"/>
        </w:rPr>
        <w:t>Gospodarski subjekt izkaže izpolnjevanje teh pogojev s podpisom in s predložitvijo naslednjih prilog:</w:t>
      </w:r>
    </w:p>
    <w:p w14:paraId="0973EF63" w14:textId="77777777" w:rsidR="004D6C24" w:rsidRPr="007C1A63" w:rsidRDefault="004D6C24" w:rsidP="000D29B8">
      <w:pPr>
        <w:keepNext/>
        <w:keepLines/>
        <w:numPr>
          <w:ilvl w:val="0"/>
          <w:numId w:val="8"/>
        </w:numPr>
        <w:ind w:left="714" w:hanging="357"/>
        <w:jc w:val="both"/>
        <w:rPr>
          <w:rFonts w:cs="Tahoma"/>
          <w:sz w:val="20"/>
          <w:szCs w:val="20"/>
        </w:rPr>
      </w:pPr>
      <w:r w:rsidRPr="007C1A63">
        <w:rPr>
          <w:rFonts w:cs="Tahoma"/>
          <w:sz w:val="20"/>
          <w:szCs w:val="20"/>
        </w:rPr>
        <w:t xml:space="preserve">Priloga 3/1: »Izjava o izpolnjevanju sposobnosti ponudnika/partnerja«, </w:t>
      </w:r>
    </w:p>
    <w:p w14:paraId="3FB35CD1" w14:textId="77777777" w:rsidR="004D6C24" w:rsidRPr="007C1A63" w:rsidRDefault="004D6C24" w:rsidP="000D29B8">
      <w:pPr>
        <w:keepNext/>
        <w:keepLines/>
        <w:numPr>
          <w:ilvl w:val="0"/>
          <w:numId w:val="8"/>
        </w:numPr>
        <w:ind w:left="714" w:hanging="357"/>
        <w:jc w:val="both"/>
        <w:rPr>
          <w:rFonts w:cs="Tahoma"/>
          <w:sz w:val="20"/>
          <w:szCs w:val="20"/>
        </w:rPr>
      </w:pPr>
      <w:r w:rsidRPr="007C1A63">
        <w:rPr>
          <w:rFonts w:cs="Tahoma"/>
          <w:sz w:val="20"/>
          <w:szCs w:val="20"/>
        </w:rPr>
        <w:t>Priloga 3/2: »Izjava o izpolnjevanju sposobnosti podizvajalca/drugega subjekta«,</w:t>
      </w:r>
    </w:p>
    <w:p w14:paraId="5EFC8C13" w14:textId="77777777" w:rsidR="004D6C24" w:rsidRPr="007C1A63" w:rsidRDefault="004D6C24" w:rsidP="000D29B8">
      <w:pPr>
        <w:keepNext/>
        <w:keepLines/>
        <w:numPr>
          <w:ilvl w:val="0"/>
          <w:numId w:val="8"/>
        </w:numPr>
        <w:ind w:left="714" w:hanging="357"/>
        <w:jc w:val="both"/>
        <w:rPr>
          <w:rFonts w:cs="Tahoma"/>
          <w:sz w:val="20"/>
          <w:szCs w:val="20"/>
        </w:rPr>
      </w:pPr>
      <w:r w:rsidRPr="007C1A63">
        <w:rPr>
          <w:rFonts w:cs="Tahoma"/>
          <w:sz w:val="20"/>
          <w:szCs w:val="20"/>
        </w:rPr>
        <w:t>Priloga 3/4: »</w:t>
      </w:r>
      <w:r w:rsidRPr="007C1A63">
        <w:rPr>
          <w:rFonts w:cs="Tahoma"/>
          <w:bCs/>
          <w:sz w:val="20"/>
          <w:szCs w:val="20"/>
        </w:rPr>
        <w:t xml:space="preserve">Izjava o udeležbi fizičnih in pravnih oseb v lastništvu ponudnika«. </w:t>
      </w:r>
    </w:p>
    <w:p w14:paraId="47D406FF" w14:textId="77777777" w:rsidR="003247EC" w:rsidRPr="007C1A63" w:rsidRDefault="003247EC" w:rsidP="000D29B8">
      <w:pPr>
        <w:keepNext/>
        <w:keepLines/>
        <w:jc w:val="both"/>
        <w:rPr>
          <w:rFonts w:eastAsia="Calibri" w:cs="Tahoma"/>
          <w:sz w:val="20"/>
          <w:szCs w:val="20"/>
        </w:rPr>
      </w:pPr>
    </w:p>
    <w:p w14:paraId="2C1D4F90" w14:textId="77777777" w:rsidR="00C554CF" w:rsidRPr="007C1A63" w:rsidRDefault="00C554CF" w:rsidP="000D29B8">
      <w:pPr>
        <w:keepNext/>
        <w:keepLines/>
        <w:numPr>
          <w:ilvl w:val="0"/>
          <w:numId w:val="3"/>
        </w:numPr>
        <w:jc w:val="both"/>
        <w:rPr>
          <w:rFonts w:cs="Tahoma"/>
          <w:b/>
        </w:rPr>
      </w:pPr>
      <w:r w:rsidRPr="007C1A63">
        <w:rPr>
          <w:rFonts w:cs="Tahoma"/>
          <w:b/>
        </w:rPr>
        <w:t xml:space="preserve">IZBIRA PONUDNIKOV IN MERILA </w:t>
      </w:r>
    </w:p>
    <w:p w14:paraId="7B820281" w14:textId="77777777" w:rsidR="00C554CF" w:rsidRPr="007C1A63" w:rsidRDefault="00C554CF" w:rsidP="000D29B8">
      <w:pPr>
        <w:keepNext/>
        <w:keepLines/>
        <w:jc w:val="both"/>
        <w:rPr>
          <w:rFonts w:cs="Tahoma"/>
          <w:sz w:val="20"/>
          <w:szCs w:val="20"/>
        </w:rPr>
      </w:pPr>
    </w:p>
    <w:p w14:paraId="45A6FBBC" w14:textId="55BC0CAA" w:rsidR="000202AA" w:rsidRPr="007C1A63" w:rsidRDefault="009350CD" w:rsidP="000D29B8">
      <w:pPr>
        <w:pStyle w:val="Default"/>
        <w:keepNext/>
        <w:keepLines/>
        <w:jc w:val="both"/>
        <w:rPr>
          <w:rFonts w:ascii="Tahoma" w:hAnsi="Tahoma" w:cs="Tahoma"/>
          <w:sz w:val="20"/>
        </w:rPr>
      </w:pPr>
      <w:r w:rsidRPr="007C1A63">
        <w:rPr>
          <w:rFonts w:ascii="Tahoma" w:hAnsi="Tahoma" w:cs="Tahoma"/>
          <w:sz w:val="20"/>
        </w:rPr>
        <w:t>Merilo za izbiro najugodnejšega ponudnika</w:t>
      </w:r>
      <w:r w:rsidR="00687B1D" w:rsidRPr="007C1A63">
        <w:rPr>
          <w:rFonts w:ascii="Tahoma" w:hAnsi="Tahoma" w:cs="Tahoma"/>
          <w:sz w:val="20"/>
        </w:rPr>
        <w:t>, s katerim bo naročnik sklenil ok</w:t>
      </w:r>
      <w:r w:rsidR="00C31E21" w:rsidRPr="007C1A63">
        <w:rPr>
          <w:rFonts w:ascii="Tahoma" w:hAnsi="Tahoma" w:cs="Tahoma"/>
          <w:sz w:val="20"/>
        </w:rPr>
        <w:t>virni sporazum in bo izpolnjeval</w:t>
      </w:r>
      <w:r w:rsidR="00687B1D" w:rsidRPr="007C1A63">
        <w:rPr>
          <w:rFonts w:ascii="Tahoma" w:hAnsi="Tahoma" w:cs="Tahoma"/>
          <w:sz w:val="20"/>
        </w:rPr>
        <w:t xml:space="preserve"> vse pogoje in zahteve naročnika, navedene v razpisni dokumentaciji,</w:t>
      </w:r>
      <w:r w:rsidR="0057210D" w:rsidRPr="007C1A63">
        <w:rPr>
          <w:rFonts w:ascii="Tahoma" w:hAnsi="Tahoma" w:cs="Tahoma"/>
          <w:sz w:val="20"/>
        </w:rPr>
        <w:t xml:space="preserve"> je skupna ponudba vrednost </w:t>
      </w:r>
      <w:r w:rsidR="00687B1D" w:rsidRPr="007C1A63">
        <w:rPr>
          <w:rFonts w:ascii="Tahoma" w:hAnsi="Tahoma" w:cs="Tahoma"/>
          <w:sz w:val="20"/>
        </w:rPr>
        <w:t xml:space="preserve">(cena) za obdobje </w:t>
      </w:r>
      <w:r w:rsidR="001151D2" w:rsidRPr="007C1A63">
        <w:rPr>
          <w:rFonts w:ascii="Tahoma" w:hAnsi="Tahoma" w:cs="Tahoma"/>
          <w:sz w:val="20"/>
        </w:rPr>
        <w:t xml:space="preserve">oseminštirideset </w:t>
      </w:r>
      <w:r w:rsidR="00687B1D" w:rsidRPr="007C1A63">
        <w:rPr>
          <w:rFonts w:ascii="Tahoma" w:hAnsi="Tahoma" w:cs="Tahoma"/>
          <w:sz w:val="20"/>
        </w:rPr>
        <w:t>(</w:t>
      </w:r>
      <w:r w:rsidR="001151D2" w:rsidRPr="007C1A63">
        <w:rPr>
          <w:rFonts w:ascii="Tahoma" w:hAnsi="Tahoma" w:cs="Tahoma"/>
          <w:sz w:val="20"/>
        </w:rPr>
        <w:t>48</w:t>
      </w:r>
      <w:r w:rsidR="00687B1D" w:rsidRPr="007C1A63">
        <w:rPr>
          <w:rFonts w:ascii="Tahoma" w:hAnsi="Tahoma" w:cs="Tahoma"/>
          <w:sz w:val="20"/>
        </w:rPr>
        <w:t xml:space="preserve">) mesecev </w:t>
      </w:r>
      <w:r w:rsidR="0057210D" w:rsidRPr="007C1A63">
        <w:rPr>
          <w:rFonts w:ascii="Tahoma" w:hAnsi="Tahoma" w:cs="Tahoma"/>
          <w:sz w:val="20"/>
        </w:rPr>
        <w:t>v EUR brez DDV.</w:t>
      </w:r>
    </w:p>
    <w:p w14:paraId="3214324A" w14:textId="30A4BABB" w:rsidR="002A6A1D" w:rsidRPr="007C1A63" w:rsidRDefault="002A6A1D" w:rsidP="000D29B8">
      <w:pPr>
        <w:keepNext/>
        <w:keepLines/>
        <w:autoSpaceDE w:val="0"/>
        <w:autoSpaceDN w:val="0"/>
        <w:adjustRightInd w:val="0"/>
        <w:jc w:val="both"/>
        <w:rPr>
          <w:rFonts w:cs="Tahoma"/>
          <w:color w:val="000000"/>
          <w:sz w:val="20"/>
          <w:szCs w:val="20"/>
          <w:lang w:eastAsia="en-US"/>
        </w:rPr>
      </w:pPr>
    </w:p>
    <w:p w14:paraId="4AD768B1" w14:textId="30D29828" w:rsidR="006E6438" w:rsidRPr="007C1A63" w:rsidRDefault="006E6438">
      <w:pPr>
        <w:spacing w:after="200" w:line="276" w:lineRule="auto"/>
        <w:rPr>
          <w:rFonts w:cs="Tahoma"/>
          <w:color w:val="000000"/>
          <w:sz w:val="20"/>
          <w:szCs w:val="20"/>
          <w:lang w:eastAsia="en-US"/>
        </w:rPr>
      </w:pPr>
      <w:r w:rsidRPr="007C1A63">
        <w:rPr>
          <w:rFonts w:cs="Tahoma"/>
          <w:color w:val="000000"/>
          <w:sz w:val="20"/>
          <w:szCs w:val="20"/>
          <w:lang w:eastAsia="en-US"/>
        </w:rPr>
        <w:br w:type="page"/>
      </w:r>
    </w:p>
    <w:p w14:paraId="1A240B0E" w14:textId="77777777" w:rsidR="006E6438" w:rsidRPr="007C1A63" w:rsidRDefault="006E6438" w:rsidP="000D29B8">
      <w:pPr>
        <w:keepNext/>
        <w:keepLines/>
        <w:autoSpaceDE w:val="0"/>
        <w:autoSpaceDN w:val="0"/>
        <w:adjustRightInd w:val="0"/>
        <w:jc w:val="both"/>
        <w:rPr>
          <w:rFonts w:cs="Tahoma"/>
          <w:color w:val="000000"/>
          <w:sz w:val="20"/>
          <w:szCs w:val="20"/>
          <w:lang w:eastAsia="en-US"/>
        </w:rPr>
      </w:pPr>
    </w:p>
    <w:p w14:paraId="4BDA164D" w14:textId="77777777" w:rsidR="00201EFB" w:rsidRPr="007C1A63" w:rsidRDefault="00E06C35" w:rsidP="000D29B8">
      <w:pPr>
        <w:keepNext/>
        <w:keepLines/>
        <w:numPr>
          <w:ilvl w:val="0"/>
          <w:numId w:val="3"/>
        </w:numPr>
        <w:jc w:val="both"/>
        <w:rPr>
          <w:rFonts w:cs="Tahoma"/>
          <w:b/>
        </w:rPr>
      </w:pPr>
      <w:r w:rsidRPr="007C1A63">
        <w:rPr>
          <w:rFonts w:cs="Tahoma"/>
          <w:b/>
        </w:rPr>
        <w:t>NAVODILA ZA IZDELAVO PONUDBE</w:t>
      </w:r>
      <w:r w:rsidR="00201EFB" w:rsidRPr="007C1A63">
        <w:rPr>
          <w:rFonts w:cs="Tahoma"/>
          <w:b/>
        </w:rPr>
        <w:t xml:space="preserve"> </w:t>
      </w:r>
    </w:p>
    <w:p w14:paraId="08966483" w14:textId="77777777" w:rsidR="00201EFB" w:rsidRPr="007C1A63" w:rsidRDefault="00201EFB" w:rsidP="000D29B8">
      <w:pPr>
        <w:keepNext/>
        <w:keepLines/>
        <w:jc w:val="both"/>
        <w:rPr>
          <w:rFonts w:cs="Tahoma"/>
          <w:sz w:val="20"/>
          <w:szCs w:val="20"/>
        </w:rPr>
      </w:pPr>
    </w:p>
    <w:p w14:paraId="0C9AB595" w14:textId="77777777" w:rsidR="009350CD" w:rsidRPr="007C1A63" w:rsidRDefault="009350CD" w:rsidP="000D29B8">
      <w:pPr>
        <w:keepNext/>
        <w:keepLines/>
        <w:numPr>
          <w:ilvl w:val="1"/>
          <w:numId w:val="3"/>
        </w:numPr>
        <w:jc w:val="both"/>
        <w:rPr>
          <w:rFonts w:cs="Tahoma"/>
          <w:b/>
          <w:sz w:val="20"/>
          <w:szCs w:val="20"/>
        </w:rPr>
      </w:pPr>
      <w:r w:rsidRPr="007C1A63">
        <w:rPr>
          <w:rFonts w:cs="Tahoma"/>
          <w:b/>
          <w:sz w:val="20"/>
          <w:szCs w:val="20"/>
        </w:rPr>
        <w:t>Splošna navodila za predložitev ponudbe</w:t>
      </w:r>
    </w:p>
    <w:p w14:paraId="2634CD41" w14:textId="77777777" w:rsidR="009350CD" w:rsidRPr="007C1A63" w:rsidRDefault="009350CD" w:rsidP="000D29B8">
      <w:pPr>
        <w:keepNext/>
        <w:keepLines/>
        <w:jc w:val="both"/>
        <w:rPr>
          <w:rFonts w:cs="Tahoma"/>
          <w:sz w:val="20"/>
          <w:szCs w:val="20"/>
        </w:rPr>
      </w:pPr>
    </w:p>
    <w:p w14:paraId="52B2EBF6" w14:textId="77777777" w:rsidR="00C13BCF" w:rsidRPr="007C1A63" w:rsidRDefault="00C13BCF" w:rsidP="000D29B8">
      <w:pPr>
        <w:keepNext/>
        <w:keepLines/>
        <w:tabs>
          <w:tab w:val="left" w:pos="142"/>
        </w:tabs>
        <w:jc w:val="both"/>
        <w:rPr>
          <w:rFonts w:cs="Tahoma"/>
          <w:sz w:val="20"/>
          <w:szCs w:val="20"/>
          <w:lang w:val="x-none"/>
        </w:rPr>
      </w:pPr>
      <w:r w:rsidRPr="007C1A63">
        <w:rPr>
          <w:rFonts w:cs="Tahoma"/>
          <w:sz w:val="20"/>
          <w:szCs w:val="20"/>
          <w:lang w:val="x-none"/>
        </w:rPr>
        <w:t xml:space="preserve">Ponudniki morajo ponudbe predložiti v informacijski sistem e-JN (v nadaljevanju: sistem e-JN) na spletnem naslovu </w:t>
      </w:r>
      <w:hyperlink r:id="rId11" w:history="1">
        <w:r w:rsidRPr="007C1A63">
          <w:rPr>
            <w:rFonts w:cs="Tahoma"/>
            <w:color w:val="0000FF"/>
            <w:sz w:val="20"/>
            <w:szCs w:val="20"/>
            <w:u w:val="single"/>
            <w:lang w:val="x-none"/>
          </w:rPr>
          <w:t>https://ejn.gov.si</w:t>
        </w:r>
      </w:hyperlink>
      <w:r w:rsidRPr="007C1A63">
        <w:rPr>
          <w:rFonts w:cs="Tahoma"/>
          <w:sz w:val="20"/>
          <w:szCs w:val="20"/>
          <w:lang w:val="x-none"/>
        </w:rPr>
        <w:t xml:space="preserve">, v skladu s točko 3 dokumenta Navodila za uporabo informacijskega sistema e-JN: PONUDNIKI, ki je del te razpisne dokumentacije in objavljen na spletnem naslovu </w:t>
      </w:r>
      <w:hyperlink r:id="rId12" w:history="1">
        <w:r w:rsidRPr="007C1A63">
          <w:rPr>
            <w:rFonts w:cs="Tahoma"/>
            <w:color w:val="0000FF"/>
            <w:sz w:val="20"/>
            <w:szCs w:val="20"/>
            <w:u w:val="single"/>
            <w:lang w:val="x-none"/>
          </w:rPr>
          <w:t>https://ejn.gov.si</w:t>
        </w:r>
      </w:hyperlink>
      <w:r w:rsidRPr="007C1A63">
        <w:rPr>
          <w:rFonts w:cs="Tahoma"/>
          <w:sz w:val="20"/>
          <w:szCs w:val="20"/>
          <w:lang w:val="x-none"/>
        </w:rPr>
        <w:t>.</w:t>
      </w:r>
    </w:p>
    <w:p w14:paraId="351322CC" w14:textId="77777777" w:rsidR="00C13BCF" w:rsidRPr="007C1A63" w:rsidRDefault="00C13BCF" w:rsidP="000D29B8">
      <w:pPr>
        <w:keepNext/>
        <w:keepLines/>
        <w:tabs>
          <w:tab w:val="left" w:pos="142"/>
        </w:tabs>
        <w:jc w:val="both"/>
        <w:rPr>
          <w:rFonts w:cs="Tahoma"/>
          <w:sz w:val="20"/>
          <w:szCs w:val="20"/>
          <w:lang w:val="x-none"/>
        </w:rPr>
      </w:pPr>
    </w:p>
    <w:p w14:paraId="3A2AAB33" w14:textId="77777777" w:rsidR="00C13BCF" w:rsidRPr="007C1A63" w:rsidRDefault="00C13BCF" w:rsidP="000D29B8">
      <w:pPr>
        <w:keepNext/>
        <w:keepLines/>
        <w:tabs>
          <w:tab w:val="left" w:pos="142"/>
        </w:tabs>
        <w:jc w:val="both"/>
        <w:rPr>
          <w:rFonts w:cs="Tahoma"/>
          <w:sz w:val="20"/>
          <w:szCs w:val="20"/>
          <w:lang w:val="x-none"/>
        </w:rPr>
      </w:pPr>
      <w:r w:rsidRPr="007C1A63">
        <w:rPr>
          <w:rFonts w:cs="Tahoma"/>
          <w:sz w:val="20"/>
          <w:szCs w:val="20"/>
          <w:lang w:val="x-none"/>
        </w:rPr>
        <w:t xml:space="preserve">Ponudnik se mora pred oddajo ponudbe registrirati na spletnem naslovu </w:t>
      </w:r>
      <w:hyperlink r:id="rId13" w:history="1">
        <w:r w:rsidRPr="007C1A63">
          <w:rPr>
            <w:rFonts w:cs="Tahoma"/>
            <w:color w:val="0000FF"/>
            <w:sz w:val="20"/>
            <w:szCs w:val="20"/>
            <w:u w:val="single"/>
            <w:lang w:val="x-none"/>
          </w:rPr>
          <w:t>https://ejn.gov.si</w:t>
        </w:r>
      </w:hyperlink>
      <w:r w:rsidRPr="007C1A63">
        <w:rPr>
          <w:rFonts w:cs="Tahoma"/>
          <w:sz w:val="20"/>
          <w:szCs w:val="20"/>
          <w:lang w:val="x-none"/>
        </w:rPr>
        <w:t>, v skladu z Navodili za uporabo informacijskega sistema e-JN. Če je ponudnik že registriran v sistem e-JN, se v aplikacijo prijavi na istem naslovu.</w:t>
      </w:r>
    </w:p>
    <w:p w14:paraId="11F69B1F" w14:textId="77777777" w:rsidR="00C13BCF" w:rsidRPr="007C1A63" w:rsidRDefault="00C13BCF" w:rsidP="000D29B8">
      <w:pPr>
        <w:keepNext/>
        <w:keepLines/>
        <w:tabs>
          <w:tab w:val="left" w:pos="142"/>
        </w:tabs>
        <w:jc w:val="both"/>
        <w:rPr>
          <w:rFonts w:cs="Tahoma"/>
          <w:sz w:val="20"/>
          <w:szCs w:val="20"/>
          <w:lang w:val="x-none"/>
        </w:rPr>
      </w:pPr>
    </w:p>
    <w:p w14:paraId="3CA9B4B3" w14:textId="77777777" w:rsidR="00C13BCF" w:rsidRPr="007C1A63" w:rsidRDefault="00C13BCF" w:rsidP="000D29B8">
      <w:pPr>
        <w:keepNext/>
        <w:keepLines/>
        <w:tabs>
          <w:tab w:val="left" w:pos="142"/>
        </w:tabs>
        <w:jc w:val="both"/>
        <w:rPr>
          <w:rFonts w:cs="Tahoma"/>
          <w:sz w:val="20"/>
          <w:szCs w:val="20"/>
          <w:lang w:val="x-none"/>
        </w:rPr>
      </w:pPr>
      <w:r w:rsidRPr="007C1A63">
        <w:rPr>
          <w:rFonts w:cs="Tahoma"/>
          <w:sz w:val="20"/>
          <w:szCs w:val="20"/>
          <w:lang w:val="x-none"/>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sidRPr="007C1A63">
        <w:rPr>
          <w:rFonts w:cs="Tahoma"/>
          <w:sz w:val="20"/>
          <w:szCs w:val="20"/>
        </w:rPr>
        <w:t xml:space="preserve"> (Ur. l. RS, št. 97/07 – uradno prečiščeno besedilo, 64/16 – </w:t>
      </w:r>
      <w:proofErr w:type="spellStart"/>
      <w:r w:rsidRPr="007C1A63">
        <w:rPr>
          <w:rFonts w:cs="Tahoma"/>
          <w:sz w:val="20"/>
          <w:szCs w:val="20"/>
        </w:rPr>
        <w:t>odl</w:t>
      </w:r>
      <w:proofErr w:type="spellEnd"/>
      <w:r w:rsidRPr="007C1A63">
        <w:rPr>
          <w:rFonts w:cs="Tahoma"/>
          <w:sz w:val="20"/>
          <w:szCs w:val="20"/>
        </w:rPr>
        <w:t>. US in 20/18 – OROZ631)</w:t>
      </w:r>
      <w:r w:rsidRPr="007C1A63">
        <w:rPr>
          <w:rFonts w:cs="Tahoma"/>
          <w:sz w:val="20"/>
          <w:szCs w:val="20"/>
          <w:lang w:val="x-none"/>
        </w:rPr>
        <w:t>). Z oddajo ponudbe je le-ta zavezujoča za čas, naveden v ponudbi, razen če jo uporabnik ponudnika umakne ali spremeni pred potekom roka za oddajo ponudb.</w:t>
      </w:r>
    </w:p>
    <w:p w14:paraId="558618F5" w14:textId="77777777" w:rsidR="003C7E08" w:rsidRPr="007C1A63" w:rsidRDefault="003C7E08" w:rsidP="000D29B8">
      <w:pPr>
        <w:keepNext/>
        <w:keepLines/>
        <w:tabs>
          <w:tab w:val="left" w:pos="142"/>
        </w:tabs>
        <w:jc w:val="both"/>
        <w:rPr>
          <w:rFonts w:cs="Tahoma"/>
          <w:sz w:val="20"/>
          <w:szCs w:val="20"/>
        </w:rPr>
      </w:pPr>
    </w:p>
    <w:p w14:paraId="1478585B" w14:textId="77777777" w:rsidR="00C13BCF" w:rsidRPr="007C1A63" w:rsidRDefault="00C13BCF" w:rsidP="000D29B8">
      <w:pPr>
        <w:keepNext/>
        <w:keepLines/>
        <w:numPr>
          <w:ilvl w:val="1"/>
          <w:numId w:val="3"/>
        </w:numPr>
        <w:jc w:val="both"/>
        <w:rPr>
          <w:rFonts w:cs="Tahoma"/>
          <w:b/>
          <w:sz w:val="20"/>
          <w:szCs w:val="20"/>
        </w:rPr>
      </w:pPr>
      <w:r w:rsidRPr="007C1A63">
        <w:rPr>
          <w:rFonts w:cs="Tahoma"/>
          <w:b/>
          <w:sz w:val="20"/>
          <w:szCs w:val="20"/>
        </w:rPr>
        <w:t>Rok za predložitev ponudb in javno odpiranje ponudb</w:t>
      </w:r>
    </w:p>
    <w:p w14:paraId="67E25D5E" w14:textId="77777777" w:rsidR="00C13BCF" w:rsidRPr="007C1A63" w:rsidRDefault="00C13BCF" w:rsidP="000D29B8">
      <w:pPr>
        <w:keepNext/>
        <w:keepLines/>
        <w:jc w:val="both"/>
        <w:rPr>
          <w:rFonts w:cs="Tahoma"/>
          <w:sz w:val="20"/>
          <w:szCs w:val="20"/>
        </w:rPr>
      </w:pPr>
    </w:p>
    <w:p w14:paraId="7224D5D5" w14:textId="10A8E8D4" w:rsidR="00C13BCF" w:rsidRPr="007C1A63" w:rsidRDefault="00C13BCF" w:rsidP="000D29B8">
      <w:pPr>
        <w:keepNext/>
        <w:keepLines/>
        <w:tabs>
          <w:tab w:val="left" w:pos="142"/>
        </w:tabs>
        <w:jc w:val="both"/>
        <w:rPr>
          <w:rFonts w:cs="Tahoma"/>
          <w:sz w:val="20"/>
          <w:szCs w:val="20"/>
        </w:rPr>
      </w:pPr>
      <w:r w:rsidRPr="007C1A63">
        <w:rPr>
          <w:rFonts w:cs="Tahoma"/>
          <w:sz w:val="20"/>
          <w:szCs w:val="20"/>
        </w:rPr>
        <w:t xml:space="preserve">Ponudba se šteje za pravočasno oddano, če jo naročnik prejme preko sistema e-JN </w:t>
      </w:r>
      <w:hyperlink r:id="rId14" w:history="1">
        <w:r w:rsidRPr="007C1A63">
          <w:rPr>
            <w:rFonts w:ascii="Arial" w:eastAsia="Calibri" w:hAnsi="Arial" w:cs="Arial"/>
            <w:color w:val="0000FF"/>
            <w:sz w:val="20"/>
            <w:szCs w:val="20"/>
            <w:u w:val="single"/>
          </w:rPr>
          <w:t>https://ejn.gov.si</w:t>
        </w:r>
      </w:hyperlink>
      <w:r w:rsidRPr="007C1A63">
        <w:rPr>
          <w:rFonts w:cs="Tahoma"/>
          <w:sz w:val="20"/>
          <w:szCs w:val="20"/>
        </w:rPr>
        <w:t xml:space="preserve"> </w:t>
      </w:r>
      <w:r w:rsidR="00087D7A" w:rsidRPr="007C1A63">
        <w:rPr>
          <w:rFonts w:cs="Tahoma"/>
          <w:b/>
          <w:sz w:val="20"/>
          <w:szCs w:val="20"/>
        </w:rPr>
        <w:t>najkas</w:t>
      </w:r>
      <w:r w:rsidR="009E1E7D" w:rsidRPr="007C1A63">
        <w:rPr>
          <w:rFonts w:cs="Tahoma"/>
          <w:b/>
          <w:sz w:val="20"/>
          <w:szCs w:val="20"/>
        </w:rPr>
        <w:t xml:space="preserve">neje do </w:t>
      </w:r>
      <w:r w:rsidR="00C339ED">
        <w:rPr>
          <w:rFonts w:cs="Tahoma"/>
          <w:b/>
          <w:sz w:val="20"/>
          <w:szCs w:val="20"/>
        </w:rPr>
        <w:t>2</w:t>
      </w:r>
      <w:r w:rsidR="00297D40">
        <w:rPr>
          <w:rFonts w:cs="Tahoma"/>
          <w:b/>
          <w:sz w:val="20"/>
          <w:szCs w:val="20"/>
        </w:rPr>
        <w:t>0</w:t>
      </w:r>
      <w:r w:rsidR="003151A6" w:rsidRPr="007C1A63">
        <w:rPr>
          <w:rFonts w:cs="Tahoma"/>
          <w:b/>
          <w:sz w:val="20"/>
          <w:szCs w:val="20"/>
        </w:rPr>
        <w:t xml:space="preserve">. </w:t>
      </w:r>
      <w:r w:rsidR="006E6438" w:rsidRPr="007C1A63">
        <w:rPr>
          <w:rFonts w:cs="Tahoma"/>
          <w:b/>
          <w:sz w:val="20"/>
          <w:szCs w:val="20"/>
        </w:rPr>
        <w:t>12</w:t>
      </w:r>
      <w:r w:rsidR="00D23D18" w:rsidRPr="007C1A63">
        <w:rPr>
          <w:rFonts w:cs="Tahoma"/>
          <w:b/>
          <w:sz w:val="20"/>
          <w:szCs w:val="20"/>
        </w:rPr>
        <w:t>. 2024</w:t>
      </w:r>
      <w:r w:rsidRPr="007C1A63">
        <w:rPr>
          <w:rFonts w:cs="Tahoma"/>
          <w:b/>
          <w:i/>
          <w:sz w:val="20"/>
          <w:szCs w:val="20"/>
        </w:rPr>
        <w:t xml:space="preserve"> </w:t>
      </w:r>
      <w:r w:rsidR="0001201B" w:rsidRPr="007C1A63">
        <w:rPr>
          <w:rFonts w:cs="Tahoma"/>
          <w:b/>
          <w:sz w:val="20"/>
          <w:szCs w:val="20"/>
        </w:rPr>
        <w:t>do 10</w:t>
      </w:r>
      <w:r w:rsidRPr="007C1A63">
        <w:rPr>
          <w:rFonts w:cs="Tahoma"/>
          <w:b/>
          <w:sz w:val="20"/>
          <w:szCs w:val="20"/>
        </w:rPr>
        <w:t>.00</w:t>
      </w:r>
      <w:r w:rsidRPr="007C1A63">
        <w:rPr>
          <w:rFonts w:cs="Tahoma"/>
          <w:sz w:val="20"/>
          <w:szCs w:val="20"/>
        </w:rPr>
        <w:t xml:space="preserve"> </w:t>
      </w:r>
      <w:r w:rsidRPr="007C1A63">
        <w:rPr>
          <w:rFonts w:cs="Tahoma"/>
          <w:b/>
          <w:sz w:val="20"/>
          <w:szCs w:val="20"/>
        </w:rPr>
        <w:t>ure</w:t>
      </w:r>
      <w:r w:rsidRPr="007C1A63">
        <w:rPr>
          <w:rFonts w:cs="Tahoma"/>
          <w:sz w:val="20"/>
          <w:szCs w:val="20"/>
        </w:rPr>
        <w:t>. Za oddano ponudbo se šteje ponudba, ki je v informacijskem sistemu e-JN označena s statusom »ODDANO«. Ponudnik nosi vse stroške priprave in predložitve ponudbe.</w:t>
      </w:r>
    </w:p>
    <w:p w14:paraId="0A2C41CC" w14:textId="77777777" w:rsidR="00C13BCF" w:rsidRPr="007C1A63" w:rsidRDefault="00C13BCF" w:rsidP="000D29B8">
      <w:pPr>
        <w:keepNext/>
        <w:keepLines/>
        <w:jc w:val="both"/>
        <w:rPr>
          <w:rFonts w:cs="Tahoma"/>
          <w:b/>
          <w:sz w:val="20"/>
          <w:szCs w:val="20"/>
        </w:rPr>
      </w:pPr>
    </w:p>
    <w:p w14:paraId="5EE4D47F" w14:textId="77777777" w:rsidR="00C13BCF" w:rsidRPr="007C1A63" w:rsidRDefault="00C13BCF" w:rsidP="000D29B8">
      <w:pPr>
        <w:keepNext/>
        <w:keepLines/>
        <w:tabs>
          <w:tab w:val="left" w:pos="142"/>
        </w:tabs>
        <w:jc w:val="both"/>
        <w:rPr>
          <w:rFonts w:cs="Tahoma"/>
          <w:sz w:val="20"/>
          <w:szCs w:val="20"/>
        </w:rPr>
      </w:pPr>
      <w:r w:rsidRPr="007C1A63">
        <w:rPr>
          <w:rFonts w:cs="Tahoma"/>
          <w:sz w:val="20"/>
          <w:szCs w:val="20"/>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14:paraId="0BB8FE7B" w14:textId="77777777" w:rsidR="00C13BCF" w:rsidRPr="007C1A63" w:rsidRDefault="00C13BCF" w:rsidP="000D29B8">
      <w:pPr>
        <w:keepNext/>
        <w:keepLines/>
        <w:tabs>
          <w:tab w:val="left" w:pos="142"/>
        </w:tabs>
        <w:jc w:val="both"/>
        <w:rPr>
          <w:rFonts w:cs="Tahoma"/>
          <w:sz w:val="20"/>
          <w:szCs w:val="20"/>
        </w:rPr>
      </w:pPr>
    </w:p>
    <w:p w14:paraId="53076F34" w14:textId="77777777" w:rsidR="00C13BCF" w:rsidRPr="007C1A63" w:rsidRDefault="00C13BCF" w:rsidP="000D29B8">
      <w:pPr>
        <w:keepNext/>
        <w:keepLines/>
        <w:tabs>
          <w:tab w:val="left" w:pos="142"/>
        </w:tabs>
        <w:jc w:val="both"/>
        <w:rPr>
          <w:rFonts w:cs="Tahoma"/>
          <w:sz w:val="20"/>
          <w:szCs w:val="20"/>
        </w:rPr>
      </w:pPr>
      <w:r w:rsidRPr="007C1A63">
        <w:rPr>
          <w:rFonts w:cs="Tahoma"/>
          <w:sz w:val="20"/>
          <w:szCs w:val="20"/>
        </w:rPr>
        <w:t>Po preteku roka za predložitev ponudb ponudbe ne bo več mogoče oddati.</w:t>
      </w:r>
    </w:p>
    <w:p w14:paraId="5F41F268" w14:textId="77777777" w:rsidR="00C13BCF" w:rsidRPr="007C1A63" w:rsidRDefault="00C13BCF" w:rsidP="000D29B8">
      <w:pPr>
        <w:keepNext/>
        <w:keepLines/>
        <w:tabs>
          <w:tab w:val="left" w:pos="142"/>
        </w:tabs>
        <w:jc w:val="both"/>
        <w:rPr>
          <w:rFonts w:cs="Tahoma"/>
          <w:sz w:val="20"/>
          <w:szCs w:val="20"/>
        </w:rPr>
      </w:pPr>
    </w:p>
    <w:p w14:paraId="7FFD7BC9" w14:textId="77777777" w:rsidR="00C13BCF" w:rsidRPr="007C1A63" w:rsidRDefault="00C13BCF" w:rsidP="000D29B8">
      <w:pPr>
        <w:keepNext/>
        <w:keepLines/>
        <w:tabs>
          <w:tab w:val="left" w:pos="142"/>
        </w:tabs>
        <w:jc w:val="both"/>
        <w:rPr>
          <w:rFonts w:cs="Tahoma"/>
          <w:i/>
          <w:sz w:val="20"/>
          <w:szCs w:val="20"/>
        </w:rPr>
      </w:pPr>
      <w:r w:rsidRPr="007C1A63">
        <w:rPr>
          <w:rFonts w:cs="Tahoma"/>
          <w:sz w:val="20"/>
          <w:szCs w:val="20"/>
        </w:rPr>
        <w:t xml:space="preserve">Dostop do povezave za oddajo elektronske ponudbe v tem postopku javnega naročila je ponudnikom na voljo </w:t>
      </w:r>
      <w:r w:rsidRPr="007C1A63">
        <w:rPr>
          <w:rFonts w:cs="Tahoma"/>
          <w:sz w:val="20"/>
          <w:szCs w:val="20"/>
          <w:u w:val="single"/>
        </w:rPr>
        <w:t xml:space="preserve">v predmetnem Obvestilu o javnem naročilu Portala JN </w:t>
      </w:r>
      <w:r w:rsidRPr="007C1A63">
        <w:rPr>
          <w:rFonts w:cs="Tahoma"/>
          <w:b/>
          <w:sz w:val="20"/>
          <w:szCs w:val="20"/>
          <w:u w:val="single"/>
        </w:rPr>
        <w:t>v razdelku »1.3 Sporočanje«</w:t>
      </w:r>
      <w:r w:rsidRPr="007C1A63">
        <w:rPr>
          <w:rFonts w:cs="Tahoma"/>
          <w:sz w:val="20"/>
          <w:szCs w:val="20"/>
        </w:rPr>
        <w:t xml:space="preserve">. </w:t>
      </w:r>
    </w:p>
    <w:p w14:paraId="3A82BF76" w14:textId="77777777" w:rsidR="00D12FE5" w:rsidRPr="007C1A63" w:rsidRDefault="00D12FE5" w:rsidP="000D29B8">
      <w:pPr>
        <w:keepNext/>
        <w:keepLines/>
        <w:jc w:val="both"/>
        <w:rPr>
          <w:rFonts w:cs="Tahoma"/>
          <w:sz w:val="20"/>
          <w:szCs w:val="20"/>
        </w:rPr>
      </w:pPr>
    </w:p>
    <w:p w14:paraId="44F7EC02" w14:textId="1C990CA7" w:rsidR="00E66247" w:rsidRPr="007C1A63" w:rsidRDefault="00E66247" w:rsidP="000D29B8">
      <w:pPr>
        <w:keepNext/>
        <w:keepLines/>
        <w:jc w:val="both"/>
        <w:rPr>
          <w:rFonts w:cs="Tahoma"/>
          <w:sz w:val="20"/>
          <w:szCs w:val="20"/>
        </w:rPr>
      </w:pPr>
      <w:r w:rsidRPr="007C1A63">
        <w:rPr>
          <w:rFonts w:cs="Tahoma"/>
          <w:sz w:val="20"/>
          <w:szCs w:val="20"/>
        </w:rPr>
        <w:t>Javno odpiranje ponudb poteka avtomatično, in sicer na način, da informac</w:t>
      </w:r>
      <w:r w:rsidR="00782A7F" w:rsidRPr="007C1A63">
        <w:rPr>
          <w:rFonts w:cs="Tahoma"/>
          <w:sz w:val="20"/>
          <w:szCs w:val="20"/>
        </w:rPr>
        <w:t>ijski sistem e-JN samodejno, dve (2) uri</w:t>
      </w:r>
      <w:r w:rsidRPr="007C1A63">
        <w:rPr>
          <w:rFonts w:cs="Tahoma"/>
          <w:sz w:val="20"/>
          <w:szCs w:val="20"/>
        </w:rPr>
        <w:t xml:space="preserve"> po poteku roka za predložitev elektronskih ponudb, omogoči dostop do </w:t>
      </w:r>
      <w:proofErr w:type="spellStart"/>
      <w:r w:rsidRPr="007C1A63">
        <w:rPr>
          <w:rFonts w:cs="Tahoma"/>
          <w:sz w:val="20"/>
          <w:szCs w:val="20"/>
        </w:rPr>
        <w:t>pdf</w:t>
      </w:r>
      <w:proofErr w:type="spellEnd"/>
      <w:r w:rsidRPr="007C1A63">
        <w:rPr>
          <w:rFonts w:cs="Tahoma"/>
          <w:sz w:val="20"/>
          <w:szCs w:val="20"/>
        </w:rPr>
        <w:t>. dokumenta, ki ga ponudnik naloži v sistem e-JN v raz</w:t>
      </w:r>
      <w:r w:rsidR="00A50C5F" w:rsidRPr="007C1A63">
        <w:rPr>
          <w:rFonts w:cs="Tahoma"/>
          <w:sz w:val="20"/>
          <w:szCs w:val="20"/>
        </w:rPr>
        <w:t>delek »Skupna ponudbena cena</w:t>
      </w:r>
      <w:r w:rsidRPr="007C1A63">
        <w:rPr>
          <w:rFonts w:cs="Tahoma"/>
          <w:sz w:val="20"/>
          <w:szCs w:val="20"/>
        </w:rPr>
        <w:t>«, del »</w:t>
      </w:r>
      <w:r w:rsidRPr="007C1A63">
        <w:rPr>
          <w:rFonts w:cs="Tahoma"/>
          <w:b/>
          <w:sz w:val="20"/>
          <w:szCs w:val="20"/>
        </w:rPr>
        <w:t>Predračun</w:t>
      </w:r>
      <w:r w:rsidRPr="007C1A63">
        <w:rPr>
          <w:rFonts w:cs="Tahoma"/>
          <w:sz w:val="20"/>
          <w:szCs w:val="20"/>
        </w:rPr>
        <w:t xml:space="preserve">«. </w:t>
      </w:r>
    </w:p>
    <w:p w14:paraId="636D4C7D" w14:textId="77777777" w:rsidR="00D23D18" w:rsidRPr="007C1A63" w:rsidRDefault="00D23D18" w:rsidP="000D29B8">
      <w:pPr>
        <w:keepNext/>
        <w:keepLines/>
        <w:tabs>
          <w:tab w:val="left" w:pos="142"/>
        </w:tabs>
        <w:jc w:val="both"/>
        <w:rPr>
          <w:rFonts w:cs="Tahoma"/>
          <w:sz w:val="20"/>
          <w:szCs w:val="20"/>
        </w:rPr>
      </w:pPr>
    </w:p>
    <w:p w14:paraId="23A5E68D" w14:textId="77777777" w:rsidR="009350CD" w:rsidRPr="007C1A63" w:rsidRDefault="009350CD" w:rsidP="000D29B8">
      <w:pPr>
        <w:keepNext/>
        <w:keepLines/>
        <w:numPr>
          <w:ilvl w:val="1"/>
          <w:numId w:val="3"/>
        </w:numPr>
        <w:jc w:val="both"/>
        <w:rPr>
          <w:rFonts w:cs="Tahoma"/>
          <w:b/>
          <w:sz w:val="20"/>
          <w:szCs w:val="20"/>
        </w:rPr>
      </w:pPr>
      <w:r w:rsidRPr="007C1A63">
        <w:rPr>
          <w:rFonts w:cs="Tahoma"/>
          <w:b/>
          <w:sz w:val="20"/>
          <w:szCs w:val="20"/>
        </w:rPr>
        <w:t>Izdelava ponudbe</w:t>
      </w:r>
    </w:p>
    <w:p w14:paraId="2E8A7F06" w14:textId="77777777" w:rsidR="009350CD" w:rsidRPr="007C1A63" w:rsidRDefault="009350CD" w:rsidP="000D29B8">
      <w:pPr>
        <w:keepNext/>
        <w:keepLines/>
        <w:tabs>
          <w:tab w:val="left" w:pos="142"/>
        </w:tabs>
        <w:jc w:val="both"/>
        <w:rPr>
          <w:rFonts w:cs="Tahoma"/>
          <w:sz w:val="20"/>
          <w:szCs w:val="20"/>
        </w:rPr>
      </w:pPr>
    </w:p>
    <w:p w14:paraId="1237CDD1" w14:textId="77777777" w:rsidR="00C13BCF" w:rsidRPr="007C1A63" w:rsidRDefault="00C13BCF" w:rsidP="000D29B8">
      <w:pPr>
        <w:keepNext/>
        <w:keepLines/>
        <w:jc w:val="both"/>
        <w:rPr>
          <w:rFonts w:cs="Tahoma"/>
          <w:sz w:val="20"/>
          <w:szCs w:val="20"/>
        </w:rPr>
      </w:pPr>
      <w:r w:rsidRPr="007C1A63">
        <w:rPr>
          <w:rFonts w:cs="Tahoma"/>
          <w:sz w:val="20"/>
          <w:szCs w:val="20"/>
        </w:rPr>
        <w:t>Ponudba naj bo izdelana tako, da vsebuje vse zahtevane dokumente in obrazce, navedene v tč. 6.4. razpisne dokumentacije.</w:t>
      </w:r>
    </w:p>
    <w:p w14:paraId="01DF8D17" w14:textId="77777777" w:rsidR="00D12FE5" w:rsidRPr="007C1A63" w:rsidRDefault="00D12FE5" w:rsidP="000D29B8">
      <w:pPr>
        <w:keepNext/>
        <w:keepLines/>
        <w:jc w:val="both"/>
        <w:rPr>
          <w:rFonts w:cs="Tahoma"/>
          <w:sz w:val="20"/>
          <w:szCs w:val="20"/>
        </w:rPr>
      </w:pPr>
    </w:p>
    <w:p w14:paraId="78346DBD" w14:textId="77777777" w:rsidR="00C13BCF" w:rsidRPr="007C1A63" w:rsidRDefault="00C13BCF" w:rsidP="000D29B8">
      <w:pPr>
        <w:keepNext/>
        <w:keepLines/>
        <w:jc w:val="both"/>
        <w:rPr>
          <w:rFonts w:cs="Tahoma"/>
          <w:sz w:val="20"/>
          <w:szCs w:val="20"/>
        </w:rPr>
      </w:pPr>
      <w:r w:rsidRPr="007C1A63">
        <w:rPr>
          <w:rFonts w:cs="Tahoma"/>
          <w:sz w:val="20"/>
          <w:szCs w:val="20"/>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14:paraId="0E62E952" w14:textId="77777777" w:rsidR="00C13BCF" w:rsidRPr="007C1A63" w:rsidRDefault="00C13BCF" w:rsidP="000D29B8">
      <w:pPr>
        <w:keepNext/>
        <w:keepLines/>
        <w:jc w:val="both"/>
        <w:rPr>
          <w:rFonts w:cs="Tahoma"/>
          <w:sz w:val="20"/>
          <w:szCs w:val="20"/>
        </w:rPr>
      </w:pPr>
    </w:p>
    <w:p w14:paraId="039DAA5C" w14:textId="77777777" w:rsidR="00C13BCF" w:rsidRPr="007C1A63" w:rsidRDefault="00C13BCF" w:rsidP="000D29B8">
      <w:pPr>
        <w:keepNext/>
        <w:keepLines/>
        <w:jc w:val="both"/>
        <w:rPr>
          <w:rFonts w:cs="Tahoma"/>
          <w:sz w:val="20"/>
          <w:szCs w:val="20"/>
        </w:rPr>
      </w:pPr>
      <w:r w:rsidRPr="007C1A63">
        <w:rPr>
          <w:rFonts w:cs="Tahoma"/>
          <w:sz w:val="20"/>
          <w:szCs w:val="20"/>
        </w:rPr>
        <w:t>Sestavni del razpisne dokumentacije so tudi vse morebitne spremembe, dopolnitve in popravki razpisne dokumentacije ter pojasnila in odgovori na vprašanja ponudnikov, objavljena na portalu javnih naročil, ki jih morajo ponudniki upoštevati pri pripravi ponudbene dokumentacije.</w:t>
      </w:r>
    </w:p>
    <w:p w14:paraId="529D4E68" w14:textId="373FED6E" w:rsidR="00782A7F" w:rsidRPr="007C1A63" w:rsidRDefault="00782A7F" w:rsidP="000D29B8">
      <w:pPr>
        <w:keepNext/>
        <w:keepLines/>
        <w:jc w:val="both"/>
        <w:rPr>
          <w:rFonts w:cs="Tahoma"/>
          <w:sz w:val="20"/>
          <w:szCs w:val="20"/>
        </w:rPr>
      </w:pPr>
    </w:p>
    <w:p w14:paraId="2A847056" w14:textId="35D66D75" w:rsidR="006E6438" w:rsidRPr="007C1A63" w:rsidRDefault="006E6438" w:rsidP="000D29B8">
      <w:pPr>
        <w:keepNext/>
        <w:keepLines/>
        <w:jc w:val="both"/>
        <w:rPr>
          <w:rFonts w:cs="Tahoma"/>
          <w:sz w:val="20"/>
          <w:szCs w:val="20"/>
        </w:rPr>
      </w:pPr>
    </w:p>
    <w:p w14:paraId="7E31EFA7" w14:textId="5CC3C4D0" w:rsidR="006E6438" w:rsidRPr="007C1A63" w:rsidRDefault="006E6438" w:rsidP="000D29B8">
      <w:pPr>
        <w:keepNext/>
        <w:keepLines/>
        <w:jc w:val="both"/>
        <w:rPr>
          <w:rFonts w:cs="Tahoma"/>
          <w:sz w:val="20"/>
          <w:szCs w:val="20"/>
        </w:rPr>
      </w:pPr>
    </w:p>
    <w:p w14:paraId="77D5D474" w14:textId="77777777" w:rsidR="009350CD" w:rsidRPr="007C1A63" w:rsidRDefault="009350CD" w:rsidP="000D29B8">
      <w:pPr>
        <w:keepNext/>
        <w:keepLines/>
        <w:numPr>
          <w:ilvl w:val="1"/>
          <w:numId w:val="3"/>
        </w:numPr>
        <w:jc w:val="both"/>
        <w:rPr>
          <w:rFonts w:cs="Tahoma"/>
          <w:b/>
          <w:sz w:val="20"/>
          <w:szCs w:val="20"/>
        </w:rPr>
      </w:pPr>
      <w:r w:rsidRPr="007C1A63">
        <w:rPr>
          <w:rFonts w:cs="Tahoma"/>
          <w:b/>
          <w:sz w:val="20"/>
          <w:szCs w:val="20"/>
        </w:rPr>
        <w:lastRenderedPageBreak/>
        <w:t>Vsebina ponudbene dokumentacije</w:t>
      </w:r>
    </w:p>
    <w:p w14:paraId="61445CD3" w14:textId="77777777" w:rsidR="009350CD" w:rsidRPr="007C1A63" w:rsidRDefault="009350CD" w:rsidP="000D29B8">
      <w:pPr>
        <w:keepNext/>
        <w:keepLines/>
        <w:jc w:val="both"/>
        <w:rPr>
          <w:rFonts w:cs="Tahoma"/>
          <w:sz w:val="16"/>
          <w:szCs w:val="16"/>
        </w:rPr>
      </w:pPr>
    </w:p>
    <w:p w14:paraId="16AA0011" w14:textId="5B032C33" w:rsidR="00D56417" w:rsidRPr="007C1A63" w:rsidRDefault="009350CD" w:rsidP="000D29B8">
      <w:pPr>
        <w:keepNext/>
        <w:keepLines/>
        <w:jc w:val="both"/>
        <w:rPr>
          <w:rFonts w:cs="Tahoma"/>
          <w:sz w:val="20"/>
          <w:szCs w:val="20"/>
        </w:rPr>
      </w:pPr>
      <w:r w:rsidRPr="007C1A63">
        <w:rPr>
          <w:rFonts w:cs="Tahoma"/>
          <w:sz w:val="20"/>
          <w:szCs w:val="20"/>
        </w:rPr>
        <w:t xml:space="preserve">Ponudnik, ki odda ponudbo, pod kazensko in materialno odgovornostjo jamči, da so vsi podatki in dokumenti, podani v ponudbi, resnični, in da </w:t>
      </w:r>
      <w:r w:rsidR="00D56417" w:rsidRPr="007C1A63">
        <w:rPr>
          <w:rFonts w:cs="Tahoma"/>
          <w:sz w:val="20"/>
          <w:szCs w:val="20"/>
        </w:rPr>
        <w:t>skeni</w:t>
      </w:r>
      <w:r w:rsidR="00A50C5F" w:rsidRPr="007C1A63">
        <w:rPr>
          <w:rFonts w:cs="Tahoma"/>
          <w:sz w:val="20"/>
          <w:szCs w:val="20"/>
        </w:rPr>
        <w:t>rani (kopirani) dokumenti</w:t>
      </w:r>
      <w:r w:rsidRPr="007C1A63">
        <w:rPr>
          <w:rFonts w:cs="Tahoma"/>
          <w:sz w:val="20"/>
          <w:szCs w:val="20"/>
        </w:rPr>
        <w:t xml:space="preserve"> priloženih listin ustrezajo originalu. V nasprotnem primeru ponudnik naročniku odgovarja za vso škodo, ki mu je nastala.</w:t>
      </w:r>
      <w:r w:rsidR="00D56417" w:rsidRPr="007C1A63">
        <w:rPr>
          <w:rFonts w:cs="Tahoma"/>
          <w:sz w:val="20"/>
          <w:szCs w:val="20"/>
        </w:rPr>
        <w:t xml:space="preserve"> Vsi naloženi dokumenti naj bodo ustrezno poimenovani.</w:t>
      </w:r>
    </w:p>
    <w:p w14:paraId="12D157DB" w14:textId="77777777" w:rsidR="009350CD" w:rsidRPr="007C1A63" w:rsidRDefault="009350CD" w:rsidP="000D29B8">
      <w:pPr>
        <w:keepNext/>
        <w:keepLines/>
        <w:jc w:val="both"/>
        <w:rPr>
          <w:rFonts w:cs="Tahoma"/>
          <w:sz w:val="16"/>
          <w:szCs w:val="16"/>
        </w:rPr>
      </w:pPr>
    </w:p>
    <w:p w14:paraId="04243192" w14:textId="77777777" w:rsidR="009350CD" w:rsidRPr="007C1A63" w:rsidRDefault="009350CD" w:rsidP="000D29B8">
      <w:pPr>
        <w:keepNext/>
        <w:keepLines/>
        <w:jc w:val="both"/>
        <w:rPr>
          <w:rFonts w:cs="Tahoma"/>
          <w:sz w:val="20"/>
          <w:szCs w:val="20"/>
        </w:rPr>
      </w:pPr>
      <w:r w:rsidRPr="007C1A63">
        <w:rPr>
          <w:rFonts w:cs="Tahoma"/>
          <w:sz w:val="20"/>
          <w:szCs w:val="20"/>
        </w:rPr>
        <w:t>Ponudbena dokumentacija, ki jo naročnik zahteva z javnim razpisom in jo mora ponudnik naložiti v informacijski sistem e-JN je navedena v nadaljevanju:</w:t>
      </w:r>
    </w:p>
    <w:p w14:paraId="7B8E6CAD" w14:textId="77777777" w:rsidR="00815548" w:rsidRPr="007C1A63" w:rsidRDefault="00815548" w:rsidP="000D29B8">
      <w:pPr>
        <w:keepNext/>
        <w:keepLines/>
        <w:jc w:val="both"/>
        <w:rPr>
          <w:rFonts w:cs="Tahoma"/>
          <w:sz w:val="16"/>
          <w:szCs w:val="16"/>
        </w:rPr>
      </w:pPr>
    </w:p>
    <w:p w14:paraId="21EC235C" w14:textId="77777777" w:rsidR="00815548" w:rsidRPr="007C1A63" w:rsidRDefault="00815548" w:rsidP="000D29B8">
      <w:pPr>
        <w:keepNext/>
        <w:keepLines/>
        <w:numPr>
          <w:ilvl w:val="0"/>
          <w:numId w:val="22"/>
        </w:numPr>
        <w:ind w:left="284" w:hanging="284"/>
        <w:jc w:val="both"/>
        <w:rPr>
          <w:rFonts w:cs="Tahoma"/>
          <w:b/>
          <w:color w:val="00B050"/>
          <w:sz w:val="20"/>
          <w:szCs w:val="20"/>
          <w:lang w:eastAsia="en-US"/>
        </w:rPr>
      </w:pPr>
      <w:r w:rsidRPr="007C1A63">
        <w:rPr>
          <w:rFonts w:cs="Tahoma"/>
          <w:b/>
          <w:color w:val="00B050"/>
          <w:sz w:val="20"/>
          <w:szCs w:val="20"/>
          <w:lang w:eastAsia="en-US"/>
        </w:rPr>
        <w:t>Razdelek »Skupna ponudbena vrednost«</w:t>
      </w:r>
    </w:p>
    <w:p w14:paraId="7B15334B" w14:textId="77777777" w:rsidR="00815548" w:rsidRPr="007C1A63" w:rsidRDefault="00815548" w:rsidP="000D29B8">
      <w:pPr>
        <w:keepNext/>
        <w:keepLines/>
        <w:jc w:val="both"/>
        <w:rPr>
          <w:rFonts w:cs="Tahoma"/>
          <w:sz w:val="16"/>
          <w:szCs w:val="16"/>
        </w:rPr>
      </w:pPr>
    </w:p>
    <w:p w14:paraId="775DD142" w14:textId="77777777" w:rsidR="00815548" w:rsidRPr="007C1A63" w:rsidRDefault="00815548" w:rsidP="000D29B8">
      <w:pPr>
        <w:keepNext/>
        <w:keepLines/>
        <w:jc w:val="both"/>
        <w:rPr>
          <w:rFonts w:cs="Tahoma"/>
          <w:sz w:val="20"/>
          <w:szCs w:val="20"/>
        </w:rPr>
      </w:pPr>
      <w:r w:rsidRPr="007C1A63">
        <w:rPr>
          <w:rFonts w:cs="Tahoma"/>
          <w:sz w:val="20"/>
          <w:szCs w:val="20"/>
        </w:rPr>
        <w:t xml:space="preserve">Ponudnik v sistem e-JN v razdelek »Skupna ponudbena vrednost« v zato namenjen prostor vpiše skupni ponudbeni znesek brez davka v EUR in znesek davka v EUR. Znesek skupaj z davkom v EUR se izračuna samodejno. V del »Predračun« pa naloži izpolnjeno in podpisano Prilogo »PONUDBA (Priloga 2)« v </w:t>
      </w:r>
      <w:proofErr w:type="spellStart"/>
      <w:r w:rsidRPr="007C1A63">
        <w:rPr>
          <w:rFonts w:cs="Tahoma"/>
          <w:sz w:val="20"/>
          <w:szCs w:val="20"/>
        </w:rPr>
        <w:t>pdf</w:t>
      </w:r>
      <w:proofErr w:type="spellEnd"/>
      <w:r w:rsidRPr="007C1A63">
        <w:rPr>
          <w:rFonts w:cs="Tahoma"/>
          <w:sz w:val="20"/>
          <w:szCs w:val="20"/>
        </w:rPr>
        <w:t xml:space="preserve">. obliki/formatu. »Skupna ponudbena vrednost«, ki bo vpisana v istoimenski razdelek in dokument (Priloga »PONUDBA), ki bo naložen kot predračun v del »Predračun«, bosta razvidna in dostopna na javnem odpiranju ponudb. </w:t>
      </w:r>
    </w:p>
    <w:p w14:paraId="6531CB7B" w14:textId="77777777" w:rsidR="00815548" w:rsidRPr="007C1A63" w:rsidRDefault="00815548" w:rsidP="000D29B8">
      <w:pPr>
        <w:keepNext/>
        <w:keepLines/>
        <w:jc w:val="both"/>
        <w:rPr>
          <w:rFonts w:cs="Tahoma"/>
          <w:sz w:val="20"/>
          <w:szCs w:val="20"/>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655"/>
        <w:gridCol w:w="850"/>
        <w:gridCol w:w="351"/>
      </w:tblGrid>
      <w:tr w:rsidR="00815548" w:rsidRPr="007C1A63" w14:paraId="05A15F13" w14:textId="77777777" w:rsidTr="00631AA4">
        <w:trPr>
          <w:trHeight w:val="225"/>
        </w:trPr>
        <w:tc>
          <w:tcPr>
            <w:tcW w:w="567" w:type="dxa"/>
            <w:tcBorders>
              <w:top w:val="single" w:sz="4" w:space="0" w:color="auto"/>
              <w:left w:val="single" w:sz="4" w:space="0" w:color="auto"/>
              <w:bottom w:val="single" w:sz="4" w:space="0" w:color="auto"/>
              <w:right w:val="nil"/>
            </w:tcBorders>
          </w:tcPr>
          <w:p w14:paraId="42582D49" w14:textId="77777777" w:rsidR="00815548" w:rsidRPr="007C1A63" w:rsidRDefault="00815548" w:rsidP="000D29B8">
            <w:pPr>
              <w:keepNext/>
              <w:keepLines/>
              <w:jc w:val="both"/>
              <w:rPr>
                <w:rFonts w:cs="Tahoma"/>
                <w:sz w:val="20"/>
                <w:szCs w:val="20"/>
              </w:rPr>
            </w:pP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cs="Tahoma"/>
                <w:sz w:val="20"/>
                <w:szCs w:val="20"/>
              </w:rPr>
              <w:br w:type="page"/>
            </w:r>
            <w:r w:rsidRPr="007C1A63">
              <w:rPr>
                <w:rFonts w:cs="Tahoma"/>
                <w:b/>
                <w:sz w:val="20"/>
                <w:szCs w:val="20"/>
              </w:rPr>
              <w:br w:type="page"/>
            </w:r>
            <w:r w:rsidRPr="007C1A63">
              <w:rPr>
                <w:rFonts w:cs="Tahoma"/>
                <w:sz w:val="20"/>
                <w:szCs w:val="20"/>
              </w:rPr>
              <w:br w:type="page"/>
            </w:r>
          </w:p>
        </w:tc>
        <w:tc>
          <w:tcPr>
            <w:tcW w:w="7655" w:type="dxa"/>
            <w:tcBorders>
              <w:top w:val="single" w:sz="4" w:space="0" w:color="auto"/>
              <w:left w:val="nil"/>
              <w:bottom w:val="single" w:sz="4" w:space="0" w:color="auto"/>
              <w:right w:val="single" w:sz="4" w:space="0" w:color="auto"/>
            </w:tcBorders>
            <w:vAlign w:val="center"/>
          </w:tcPr>
          <w:p w14:paraId="4BCE302C" w14:textId="77777777" w:rsidR="00815548" w:rsidRPr="007C1A63" w:rsidRDefault="00815548" w:rsidP="000D29B8">
            <w:pPr>
              <w:keepNext/>
              <w:keepLines/>
              <w:rPr>
                <w:rFonts w:cs="Tahoma"/>
                <w:sz w:val="20"/>
                <w:szCs w:val="20"/>
              </w:rPr>
            </w:pPr>
            <w:r w:rsidRPr="007C1A63">
              <w:rPr>
                <w:rFonts w:cs="Tahoma"/>
                <w:sz w:val="20"/>
                <w:szCs w:val="20"/>
              </w:rPr>
              <w:t>PONUDBA</w:t>
            </w:r>
          </w:p>
        </w:tc>
        <w:tc>
          <w:tcPr>
            <w:tcW w:w="850" w:type="dxa"/>
            <w:tcBorders>
              <w:top w:val="single" w:sz="4" w:space="0" w:color="auto"/>
              <w:left w:val="single" w:sz="4" w:space="0" w:color="auto"/>
              <w:bottom w:val="single" w:sz="4" w:space="0" w:color="auto"/>
              <w:right w:val="nil"/>
            </w:tcBorders>
            <w:vAlign w:val="center"/>
          </w:tcPr>
          <w:p w14:paraId="401ADBFB" w14:textId="77777777" w:rsidR="00815548" w:rsidRPr="007C1A63" w:rsidRDefault="00815548" w:rsidP="000D29B8">
            <w:pPr>
              <w:keepNext/>
              <w:keepLines/>
              <w:rPr>
                <w:rFonts w:cs="Tahoma"/>
                <w:b/>
                <w:sz w:val="20"/>
                <w:szCs w:val="20"/>
              </w:rPr>
            </w:pPr>
            <w:r w:rsidRPr="007C1A63">
              <w:rPr>
                <w:rFonts w:cs="Tahoma"/>
                <w:b/>
                <w:sz w:val="20"/>
                <w:szCs w:val="20"/>
              </w:rPr>
              <w:t xml:space="preserve">Priloga </w:t>
            </w:r>
          </w:p>
        </w:tc>
        <w:tc>
          <w:tcPr>
            <w:tcW w:w="351" w:type="dxa"/>
            <w:tcBorders>
              <w:top w:val="single" w:sz="4" w:space="0" w:color="auto"/>
              <w:left w:val="nil"/>
              <w:bottom w:val="single" w:sz="4" w:space="0" w:color="auto"/>
              <w:right w:val="single" w:sz="4" w:space="0" w:color="auto"/>
            </w:tcBorders>
            <w:vAlign w:val="center"/>
          </w:tcPr>
          <w:p w14:paraId="6175F769" w14:textId="77777777" w:rsidR="00815548" w:rsidRPr="007C1A63" w:rsidRDefault="00815548" w:rsidP="000D29B8">
            <w:pPr>
              <w:keepNext/>
              <w:keepLines/>
              <w:ind w:left="-70"/>
              <w:rPr>
                <w:rFonts w:cs="Tahoma"/>
                <w:b/>
                <w:sz w:val="20"/>
                <w:szCs w:val="20"/>
              </w:rPr>
            </w:pPr>
            <w:r w:rsidRPr="007C1A63">
              <w:rPr>
                <w:rFonts w:cs="Tahoma"/>
                <w:b/>
                <w:sz w:val="20"/>
                <w:szCs w:val="20"/>
              </w:rPr>
              <w:t>2</w:t>
            </w:r>
          </w:p>
        </w:tc>
      </w:tr>
    </w:tbl>
    <w:p w14:paraId="1AC90CE8" w14:textId="77777777" w:rsidR="00815548" w:rsidRPr="007C1A63" w:rsidRDefault="00815548" w:rsidP="000D29B8">
      <w:pPr>
        <w:keepNext/>
        <w:keepLines/>
        <w:jc w:val="both"/>
        <w:rPr>
          <w:rFonts w:cs="Tahoma"/>
          <w:b/>
          <w:sz w:val="16"/>
          <w:szCs w:val="16"/>
        </w:rPr>
      </w:pPr>
    </w:p>
    <w:p w14:paraId="2E00F22E" w14:textId="77777777" w:rsidR="00895DF0" w:rsidRPr="007C1A63" w:rsidRDefault="00895DF0" w:rsidP="000D29B8">
      <w:pPr>
        <w:keepNext/>
        <w:keepLines/>
        <w:numPr>
          <w:ilvl w:val="0"/>
          <w:numId w:val="22"/>
        </w:numPr>
        <w:ind w:left="284" w:hanging="284"/>
        <w:jc w:val="both"/>
        <w:rPr>
          <w:rFonts w:cs="Tahoma"/>
          <w:b/>
          <w:color w:val="00B050"/>
          <w:sz w:val="20"/>
          <w:szCs w:val="20"/>
          <w:lang w:eastAsia="en-US"/>
        </w:rPr>
      </w:pPr>
      <w:r w:rsidRPr="007C1A63">
        <w:rPr>
          <w:rFonts w:cs="Tahoma"/>
          <w:b/>
          <w:color w:val="00B050"/>
          <w:sz w:val="20"/>
          <w:szCs w:val="20"/>
          <w:lang w:eastAsia="en-US"/>
        </w:rPr>
        <w:t>Razdelek »DOKUMENTI«, del »IZJAVA – ponudnik«</w:t>
      </w:r>
    </w:p>
    <w:p w14:paraId="755796A4" w14:textId="77777777" w:rsidR="00895DF0" w:rsidRPr="007C1A63" w:rsidRDefault="00895DF0" w:rsidP="000D29B8">
      <w:pPr>
        <w:keepNext/>
        <w:keepLines/>
        <w:jc w:val="both"/>
        <w:rPr>
          <w:rFonts w:cs="Tahoma"/>
          <w:sz w:val="16"/>
          <w:szCs w:val="16"/>
        </w:rPr>
      </w:pPr>
    </w:p>
    <w:p w14:paraId="3C3AF9CE" w14:textId="77777777" w:rsidR="00895DF0" w:rsidRPr="007C1A63" w:rsidRDefault="00895DF0" w:rsidP="000D29B8">
      <w:pPr>
        <w:keepNext/>
        <w:keepLines/>
        <w:jc w:val="both"/>
        <w:rPr>
          <w:rFonts w:cs="Tahoma"/>
          <w:b/>
          <w:sz w:val="20"/>
          <w:szCs w:val="20"/>
        </w:rPr>
      </w:pPr>
      <w:r w:rsidRPr="007C1A63">
        <w:rPr>
          <w:rFonts w:cs="Tahoma"/>
          <w:sz w:val="20"/>
          <w:szCs w:val="20"/>
        </w:rPr>
        <w:t>Ponudnik (vodilni partner) mora Prilogo 3/1 IZJAVA O IZPOLNJEVANJU SPOSOBNOSTI PONUDNIKA/PARTNERJA « izpolniti, podpisati in žigosati ter jo v .</w:t>
      </w:r>
      <w:proofErr w:type="spellStart"/>
      <w:r w:rsidRPr="007C1A63">
        <w:rPr>
          <w:rFonts w:cs="Tahoma"/>
          <w:sz w:val="20"/>
          <w:szCs w:val="20"/>
        </w:rPr>
        <w:t>pdf</w:t>
      </w:r>
      <w:proofErr w:type="spellEnd"/>
      <w:r w:rsidRPr="007C1A63">
        <w:rPr>
          <w:rFonts w:cs="Tahoma"/>
          <w:sz w:val="20"/>
          <w:szCs w:val="20"/>
        </w:rPr>
        <w:t xml:space="preserve"> formatu naložiti na informacijski sistem e-JN</w:t>
      </w:r>
      <w:r w:rsidRPr="007C1A63">
        <w:rPr>
          <w:rFonts w:cs="Tahoma"/>
          <w:b/>
          <w:sz w:val="20"/>
          <w:szCs w:val="20"/>
        </w:rPr>
        <w:t xml:space="preserve"> v razdelek »DOKUMENTI«, del »IZJAVA – ponudnik«</w:t>
      </w:r>
      <w:r w:rsidRPr="007C1A63">
        <w:rPr>
          <w:rFonts w:cs="Tahoma"/>
          <w:sz w:val="20"/>
          <w:szCs w:val="20"/>
        </w:rPr>
        <w:t>.</w:t>
      </w:r>
    </w:p>
    <w:p w14:paraId="3D8E20CA" w14:textId="77777777" w:rsidR="00895DF0" w:rsidRPr="007C1A63" w:rsidRDefault="00895DF0" w:rsidP="000D29B8">
      <w:pPr>
        <w:keepNext/>
        <w:keepLines/>
        <w:jc w:val="both"/>
        <w:rPr>
          <w:rFonts w:cs="Tahoma"/>
          <w:sz w:val="20"/>
          <w:szCs w:val="20"/>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438"/>
        <w:gridCol w:w="851"/>
        <w:gridCol w:w="567"/>
      </w:tblGrid>
      <w:tr w:rsidR="00F4205A" w:rsidRPr="007C1A63" w14:paraId="17685643" w14:textId="77777777" w:rsidTr="00631AA4">
        <w:trPr>
          <w:trHeight w:val="274"/>
        </w:trPr>
        <w:tc>
          <w:tcPr>
            <w:tcW w:w="567" w:type="dxa"/>
            <w:tcBorders>
              <w:top w:val="single" w:sz="4" w:space="0" w:color="auto"/>
              <w:left w:val="single" w:sz="4" w:space="0" w:color="auto"/>
              <w:bottom w:val="single" w:sz="4" w:space="0" w:color="auto"/>
              <w:right w:val="nil"/>
            </w:tcBorders>
          </w:tcPr>
          <w:p w14:paraId="108CADC4" w14:textId="77777777" w:rsidR="00F4205A" w:rsidRPr="007C1A63" w:rsidRDefault="00F4205A" w:rsidP="000D29B8">
            <w:pPr>
              <w:keepNext/>
              <w:keepLines/>
              <w:jc w:val="both"/>
              <w:rPr>
                <w:rFonts w:cs="Tahoma"/>
                <w:sz w:val="20"/>
                <w:szCs w:val="20"/>
              </w:rPr>
            </w:pP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cs="Tahoma"/>
                <w:sz w:val="20"/>
                <w:szCs w:val="20"/>
              </w:rPr>
              <w:br w:type="page"/>
            </w:r>
            <w:r w:rsidRPr="007C1A63">
              <w:rPr>
                <w:rFonts w:cs="Tahoma"/>
                <w:b/>
                <w:sz w:val="20"/>
                <w:szCs w:val="20"/>
              </w:rPr>
              <w:br w:type="page"/>
            </w:r>
            <w:r w:rsidRPr="007C1A63">
              <w:rPr>
                <w:rFonts w:cs="Tahoma"/>
                <w:sz w:val="20"/>
                <w:szCs w:val="20"/>
              </w:rPr>
              <w:br w:type="page"/>
            </w:r>
          </w:p>
        </w:tc>
        <w:tc>
          <w:tcPr>
            <w:tcW w:w="7438" w:type="dxa"/>
            <w:tcBorders>
              <w:top w:val="single" w:sz="4" w:space="0" w:color="auto"/>
              <w:left w:val="nil"/>
              <w:bottom w:val="single" w:sz="4" w:space="0" w:color="auto"/>
              <w:right w:val="single" w:sz="4" w:space="0" w:color="auto"/>
            </w:tcBorders>
            <w:vAlign w:val="center"/>
          </w:tcPr>
          <w:p w14:paraId="7FF2FD82" w14:textId="77777777" w:rsidR="00F4205A" w:rsidRPr="007C1A63" w:rsidRDefault="00F4205A" w:rsidP="000D29B8">
            <w:pPr>
              <w:keepNext/>
              <w:keepLines/>
              <w:rPr>
                <w:rFonts w:cs="Tahoma"/>
                <w:sz w:val="20"/>
                <w:szCs w:val="20"/>
              </w:rPr>
            </w:pPr>
            <w:r w:rsidRPr="007C1A63">
              <w:rPr>
                <w:rFonts w:cs="Tahoma"/>
                <w:sz w:val="20"/>
                <w:szCs w:val="20"/>
              </w:rPr>
              <w:t>IZJAVA O IZPOLNJEVANJU SPOSOBNOSTI PONUDNIKA/PARTNERJA</w:t>
            </w:r>
          </w:p>
        </w:tc>
        <w:tc>
          <w:tcPr>
            <w:tcW w:w="851" w:type="dxa"/>
            <w:tcBorders>
              <w:top w:val="single" w:sz="4" w:space="0" w:color="auto"/>
              <w:left w:val="single" w:sz="4" w:space="0" w:color="auto"/>
              <w:bottom w:val="single" w:sz="4" w:space="0" w:color="auto"/>
              <w:right w:val="nil"/>
            </w:tcBorders>
            <w:vAlign w:val="center"/>
          </w:tcPr>
          <w:p w14:paraId="27F4651B" w14:textId="77777777" w:rsidR="00F4205A" w:rsidRPr="007C1A63" w:rsidRDefault="00F4205A" w:rsidP="000D29B8">
            <w:pPr>
              <w:keepNext/>
              <w:keepLines/>
              <w:rPr>
                <w:rFonts w:cs="Tahoma"/>
                <w:b/>
                <w:sz w:val="20"/>
                <w:szCs w:val="20"/>
              </w:rPr>
            </w:pPr>
            <w:r w:rsidRPr="007C1A63">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65D78078" w14:textId="77777777" w:rsidR="00F4205A" w:rsidRPr="007C1A63" w:rsidRDefault="00F4205A" w:rsidP="000D29B8">
            <w:pPr>
              <w:keepNext/>
              <w:keepLines/>
              <w:ind w:left="-70"/>
              <w:rPr>
                <w:rFonts w:cs="Tahoma"/>
                <w:b/>
                <w:sz w:val="20"/>
                <w:szCs w:val="20"/>
              </w:rPr>
            </w:pPr>
            <w:r w:rsidRPr="007C1A63">
              <w:rPr>
                <w:rFonts w:cs="Tahoma"/>
                <w:b/>
                <w:sz w:val="20"/>
                <w:szCs w:val="20"/>
              </w:rPr>
              <w:t>3/1</w:t>
            </w:r>
          </w:p>
        </w:tc>
      </w:tr>
    </w:tbl>
    <w:p w14:paraId="18C1F394" w14:textId="77777777" w:rsidR="00F4205A" w:rsidRPr="007C1A63" w:rsidRDefault="00F4205A" w:rsidP="000D29B8">
      <w:pPr>
        <w:keepNext/>
        <w:keepLines/>
        <w:jc w:val="both"/>
        <w:rPr>
          <w:rFonts w:cs="Tahoma"/>
          <w:sz w:val="20"/>
          <w:szCs w:val="20"/>
        </w:rPr>
      </w:pPr>
    </w:p>
    <w:p w14:paraId="63AA20D2" w14:textId="77777777" w:rsidR="00895DF0" w:rsidRPr="007C1A63" w:rsidRDefault="00895DF0" w:rsidP="000D29B8">
      <w:pPr>
        <w:keepNext/>
        <w:keepLines/>
        <w:numPr>
          <w:ilvl w:val="0"/>
          <w:numId w:val="22"/>
        </w:numPr>
        <w:ind w:left="284" w:hanging="284"/>
        <w:jc w:val="both"/>
        <w:rPr>
          <w:rFonts w:cs="Tahoma"/>
          <w:b/>
          <w:color w:val="00B050"/>
          <w:sz w:val="20"/>
          <w:szCs w:val="20"/>
          <w:lang w:eastAsia="en-US"/>
        </w:rPr>
      </w:pPr>
      <w:r w:rsidRPr="007C1A63">
        <w:rPr>
          <w:rFonts w:cs="Tahoma"/>
          <w:b/>
          <w:color w:val="00B050"/>
          <w:sz w:val="20"/>
          <w:szCs w:val="20"/>
          <w:lang w:eastAsia="en-US"/>
        </w:rPr>
        <w:t>Razdelek »SODELUJOČI«, del »IZJAVA – ostali sodelujoči«</w:t>
      </w:r>
    </w:p>
    <w:p w14:paraId="10BA1100" w14:textId="77777777" w:rsidR="00895DF0" w:rsidRPr="007C1A63" w:rsidRDefault="00895DF0" w:rsidP="000D29B8">
      <w:pPr>
        <w:keepNext/>
        <w:keepLines/>
        <w:jc w:val="both"/>
        <w:rPr>
          <w:rFonts w:cs="Tahoma"/>
          <w:sz w:val="16"/>
          <w:szCs w:val="16"/>
        </w:rPr>
      </w:pPr>
    </w:p>
    <w:p w14:paraId="4D2AF861" w14:textId="2712676D" w:rsidR="00BF3C53" w:rsidRPr="007C1A63" w:rsidRDefault="00895DF0" w:rsidP="000D29B8">
      <w:pPr>
        <w:keepNext/>
        <w:keepLines/>
        <w:jc w:val="both"/>
        <w:rPr>
          <w:rFonts w:cs="Tahoma"/>
          <w:sz w:val="20"/>
          <w:szCs w:val="20"/>
        </w:rPr>
      </w:pPr>
      <w:r w:rsidRPr="007C1A63">
        <w:rPr>
          <w:rFonts w:cs="Tahoma"/>
          <w:sz w:val="20"/>
          <w:szCs w:val="20"/>
        </w:rPr>
        <w:t>Ponudnik mora</w:t>
      </w:r>
      <w:r w:rsidRPr="007C1A63">
        <w:rPr>
          <w:rFonts w:cs="Tahoma"/>
          <w:b/>
          <w:sz w:val="20"/>
          <w:szCs w:val="20"/>
        </w:rPr>
        <w:t xml:space="preserve"> v primeru nastopa s partnerji (skupna ponudba) </w:t>
      </w:r>
      <w:r w:rsidRPr="007C1A63">
        <w:rPr>
          <w:rFonts w:cs="Tahoma"/>
          <w:sz w:val="20"/>
          <w:szCs w:val="20"/>
        </w:rPr>
        <w:t>za posameznega partnerja naložiti na informacijski sistem e-JN</w:t>
      </w:r>
      <w:r w:rsidRPr="007C1A63">
        <w:rPr>
          <w:rFonts w:cs="Tahoma"/>
          <w:b/>
          <w:sz w:val="20"/>
          <w:szCs w:val="20"/>
        </w:rPr>
        <w:t xml:space="preserve"> v razdelek »SODELUJOČI«, del »IZJAVA – ostali sodelujoči«</w:t>
      </w:r>
      <w:r w:rsidRPr="007C1A63">
        <w:rPr>
          <w:rFonts w:cs="Tahoma"/>
          <w:sz w:val="20"/>
          <w:szCs w:val="20"/>
        </w:rPr>
        <w:t xml:space="preserve"> </w:t>
      </w:r>
      <w:r w:rsidRPr="007C1A63">
        <w:rPr>
          <w:rFonts w:cs="Tahoma"/>
          <w:sz w:val="20"/>
          <w:szCs w:val="20"/>
          <w:u w:val="single"/>
        </w:rPr>
        <w:t>izpolnjeno in podpisano</w:t>
      </w:r>
      <w:r w:rsidRPr="007C1A63">
        <w:rPr>
          <w:rFonts w:cs="Tahoma"/>
          <w:sz w:val="20"/>
          <w:szCs w:val="20"/>
        </w:rPr>
        <w:t xml:space="preserve"> Prilogo 3/1 »IZJAVA O IZPOLNJEVANJU SPOSOBNOSTI PONUDNIKA/PARTNERJA« v .</w:t>
      </w:r>
      <w:proofErr w:type="spellStart"/>
      <w:r w:rsidRPr="007C1A63">
        <w:rPr>
          <w:rFonts w:cs="Tahoma"/>
          <w:sz w:val="20"/>
          <w:szCs w:val="20"/>
        </w:rPr>
        <w:t>pdf</w:t>
      </w:r>
      <w:proofErr w:type="spellEnd"/>
      <w:r w:rsidRPr="007C1A63">
        <w:rPr>
          <w:rFonts w:cs="Tahoma"/>
          <w:sz w:val="20"/>
          <w:szCs w:val="20"/>
        </w:rPr>
        <w:t xml:space="preserve"> formatu. V kolikor ponudnik v predmetnem naročilu ne nastopa z partnerjem, Priloge ni </w:t>
      </w:r>
      <w:r w:rsidR="00CE3C38" w:rsidRPr="007C1A63">
        <w:rPr>
          <w:rFonts w:cs="Tahoma"/>
          <w:sz w:val="20"/>
          <w:szCs w:val="20"/>
        </w:rPr>
        <w:t>potrebno priložiti</w:t>
      </w:r>
      <w:r w:rsidRPr="007C1A63">
        <w:rPr>
          <w:rFonts w:cs="Tahoma"/>
          <w:sz w:val="20"/>
          <w:szCs w:val="20"/>
        </w:rPr>
        <w:t>.</w:t>
      </w:r>
    </w:p>
    <w:p w14:paraId="048770BE" w14:textId="77777777" w:rsidR="00F4205A" w:rsidRPr="007C1A63" w:rsidRDefault="00F4205A" w:rsidP="000D29B8">
      <w:pPr>
        <w:keepNext/>
        <w:keepLines/>
        <w:jc w:val="both"/>
        <w:rPr>
          <w:rFonts w:cs="Tahoma"/>
          <w:sz w:val="20"/>
          <w:szCs w:val="20"/>
        </w:rPr>
      </w:pPr>
    </w:p>
    <w:tbl>
      <w:tblPr>
        <w:tblW w:w="9422"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438"/>
        <w:gridCol w:w="850"/>
        <w:gridCol w:w="567"/>
      </w:tblGrid>
      <w:tr w:rsidR="00F4205A" w:rsidRPr="007C1A63" w14:paraId="41A3856F" w14:textId="77777777" w:rsidTr="00631AA4">
        <w:trPr>
          <w:trHeight w:val="274"/>
        </w:trPr>
        <w:tc>
          <w:tcPr>
            <w:tcW w:w="567" w:type="dxa"/>
            <w:tcBorders>
              <w:top w:val="single" w:sz="4" w:space="0" w:color="auto"/>
              <w:left w:val="single" w:sz="4" w:space="0" w:color="auto"/>
              <w:bottom w:val="single" w:sz="4" w:space="0" w:color="auto"/>
              <w:right w:val="nil"/>
            </w:tcBorders>
          </w:tcPr>
          <w:p w14:paraId="5AFCD1C8" w14:textId="77777777" w:rsidR="00F4205A" w:rsidRPr="007C1A63" w:rsidRDefault="00F4205A" w:rsidP="000D29B8">
            <w:pPr>
              <w:keepNext/>
              <w:keepLines/>
              <w:jc w:val="both"/>
              <w:rPr>
                <w:rFonts w:cs="Tahoma"/>
                <w:sz w:val="20"/>
                <w:szCs w:val="20"/>
              </w:rPr>
            </w:pP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cs="Tahoma"/>
                <w:sz w:val="20"/>
                <w:szCs w:val="20"/>
              </w:rPr>
              <w:br w:type="page"/>
            </w:r>
            <w:r w:rsidRPr="007C1A63">
              <w:rPr>
                <w:rFonts w:cs="Tahoma"/>
                <w:b/>
                <w:sz w:val="20"/>
                <w:szCs w:val="20"/>
              </w:rPr>
              <w:br w:type="page"/>
            </w:r>
            <w:r w:rsidRPr="007C1A63">
              <w:rPr>
                <w:rFonts w:cs="Tahoma"/>
                <w:sz w:val="20"/>
                <w:szCs w:val="20"/>
              </w:rPr>
              <w:br w:type="page"/>
            </w:r>
          </w:p>
        </w:tc>
        <w:tc>
          <w:tcPr>
            <w:tcW w:w="7438" w:type="dxa"/>
            <w:tcBorders>
              <w:top w:val="single" w:sz="4" w:space="0" w:color="auto"/>
              <w:left w:val="nil"/>
              <w:bottom w:val="single" w:sz="4" w:space="0" w:color="auto"/>
              <w:right w:val="single" w:sz="4" w:space="0" w:color="auto"/>
            </w:tcBorders>
            <w:vAlign w:val="center"/>
          </w:tcPr>
          <w:p w14:paraId="3008DEAB" w14:textId="77777777" w:rsidR="00F4205A" w:rsidRPr="007C1A63" w:rsidRDefault="00F4205A" w:rsidP="000D29B8">
            <w:pPr>
              <w:keepNext/>
              <w:keepLines/>
              <w:rPr>
                <w:rFonts w:cs="Tahoma"/>
                <w:sz w:val="20"/>
                <w:szCs w:val="20"/>
              </w:rPr>
            </w:pPr>
            <w:r w:rsidRPr="007C1A63">
              <w:rPr>
                <w:rFonts w:cs="Tahoma"/>
                <w:sz w:val="20"/>
                <w:szCs w:val="20"/>
              </w:rPr>
              <w:t>IZJAVA O IZPOLNJEVANJU SPOSOBNOSTI PONUDNIKA/PARTNERJA</w:t>
            </w:r>
          </w:p>
        </w:tc>
        <w:tc>
          <w:tcPr>
            <w:tcW w:w="850" w:type="dxa"/>
            <w:tcBorders>
              <w:top w:val="single" w:sz="4" w:space="0" w:color="auto"/>
              <w:left w:val="single" w:sz="4" w:space="0" w:color="auto"/>
              <w:bottom w:val="single" w:sz="4" w:space="0" w:color="auto"/>
              <w:right w:val="nil"/>
            </w:tcBorders>
            <w:vAlign w:val="center"/>
          </w:tcPr>
          <w:p w14:paraId="5F530702" w14:textId="77777777" w:rsidR="00F4205A" w:rsidRPr="007C1A63" w:rsidRDefault="00F4205A" w:rsidP="000D29B8">
            <w:pPr>
              <w:keepNext/>
              <w:keepLines/>
              <w:rPr>
                <w:rFonts w:cs="Tahoma"/>
                <w:b/>
                <w:sz w:val="20"/>
                <w:szCs w:val="20"/>
              </w:rPr>
            </w:pPr>
            <w:r w:rsidRPr="007C1A63">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0F40BD1C" w14:textId="77777777" w:rsidR="00F4205A" w:rsidRPr="007C1A63" w:rsidRDefault="00F4205A" w:rsidP="000D29B8">
            <w:pPr>
              <w:keepNext/>
              <w:keepLines/>
              <w:ind w:left="-70"/>
              <w:rPr>
                <w:rFonts w:cs="Tahoma"/>
                <w:b/>
                <w:sz w:val="20"/>
                <w:szCs w:val="20"/>
              </w:rPr>
            </w:pPr>
            <w:r w:rsidRPr="007C1A63">
              <w:rPr>
                <w:rFonts w:cs="Tahoma"/>
                <w:b/>
                <w:sz w:val="20"/>
                <w:szCs w:val="20"/>
              </w:rPr>
              <w:t>3/1</w:t>
            </w:r>
          </w:p>
        </w:tc>
      </w:tr>
    </w:tbl>
    <w:p w14:paraId="3942B7E2" w14:textId="77777777" w:rsidR="00F4205A" w:rsidRPr="007C1A63" w:rsidRDefault="00F4205A" w:rsidP="000D29B8">
      <w:pPr>
        <w:keepNext/>
        <w:keepLines/>
        <w:jc w:val="both"/>
        <w:rPr>
          <w:rFonts w:cs="Tahoma"/>
          <w:sz w:val="20"/>
          <w:szCs w:val="20"/>
        </w:rPr>
      </w:pPr>
    </w:p>
    <w:p w14:paraId="3A54536E" w14:textId="77777777" w:rsidR="00CE3C38" w:rsidRPr="007C1A63" w:rsidRDefault="00895DF0" w:rsidP="000D29B8">
      <w:pPr>
        <w:keepNext/>
        <w:keepLines/>
        <w:jc w:val="both"/>
        <w:rPr>
          <w:rFonts w:cs="Tahoma"/>
          <w:sz w:val="20"/>
          <w:szCs w:val="20"/>
        </w:rPr>
      </w:pPr>
      <w:r w:rsidRPr="007C1A63">
        <w:rPr>
          <w:rFonts w:cs="Tahoma"/>
          <w:sz w:val="20"/>
          <w:szCs w:val="20"/>
        </w:rPr>
        <w:t xml:space="preserve">Ponudnik mora </w:t>
      </w:r>
      <w:r w:rsidRPr="007C1A63">
        <w:rPr>
          <w:rFonts w:cs="Tahoma"/>
          <w:b/>
          <w:sz w:val="20"/>
          <w:szCs w:val="20"/>
        </w:rPr>
        <w:t xml:space="preserve">v primeru nastopa s podizvajalci ali v primeru uporabe zmogljivosti drugih subjektov </w:t>
      </w:r>
      <w:r w:rsidRPr="007C1A63">
        <w:rPr>
          <w:rFonts w:cs="Tahoma"/>
          <w:sz w:val="20"/>
          <w:szCs w:val="20"/>
        </w:rPr>
        <w:t xml:space="preserve">naložiti na informacijski sistem e-JN </w:t>
      </w:r>
      <w:r w:rsidRPr="007C1A63">
        <w:rPr>
          <w:rFonts w:cs="Tahoma"/>
          <w:b/>
          <w:sz w:val="20"/>
          <w:szCs w:val="20"/>
        </w:rPr>
        <w:t xml:space="preserve">v razdelek »SODELUJOČI«, del »IZJAVA – ostali sodelujoči« </w:t>
      </w:r>
      <w:r w:rsidRPr="007C1A63">
        <w:rPr>
          <w:rFonts w:cs="Tahoma"/>
          <w:sz w:val="20"/>
          <w:szCs w:val="20"/>
          <w:u w:val="single"/>
        </w:rPr>
        <w:t>izpolnjeno in podpisano</w:t>
      </w:r>
      <w:r w:rsidRPr="007C1A63">
        <w:rPr>
          <w:rFonts w:cs="Tahoma"/>
          <w:sz w:val="20"/>
          <w:szCs w:val="20"/>
        </w:rPr>
        <w:t xml:space="preserve"> Prilogo 3/2 »IZJAVA O IZPOLNJEVANJU SPOSOBNOSTI PODIZVAJALCA/DRUGEGA SUBJEKTA« v .</w:t>
      </w:r>
      <w:proofErr w:type="spellStart"/>
      <w:r w:rsidRPr="007C1A63">
        <w:rPr>
          <w:rFonts w:cs="Tahoma"/>
          <w:sz w:val="20"/>
          <w:szCs w:val="20"/>
        </w:rPr>
        <w:t>pdf</w:t>
      </w:r>
      <w:proofErr w:type="spellEnd"/>
      <w:r w:rsidRPr="007C1A63">
        <w:rPr>
          <w:rFonts w:cs="Tahoma"/>
          <w:sz w:val="20"/>
          <w:szCs w:val="20"/>
        </w:rPr>
        <w:t xml:space="preserve"> formatu. </w:t>
      </w:r>
    </w:p>
    <w:p w14:paraId="4F1A0AF3" w14:textId="77777777" w:rsidR="00CE3C38" w:rsidRPr="007C1A63" w:rsidRDefault="00CE3C38" w:rsidP="000D29B8">
      <w:pPr>
        <w:keepNext/>
        <w:keepLines/>
        <w:jc w:val="both"/>
        <w:rPr>
          <w:rFonts w:cs="Tahoma"/>
          <w:sz w:val="20"/>
          <w:szCs w:val="20"/>
        </w:rPr>
      </w:pPr>
    </w:p>
    <w:p w14:paraId="055DD245" w14:textId="0FDAA7AA" w:rsidR="00CE3C38" w:rsidRPr="007C1A63" w:rsidRDefault="00CE3C38" w:rsidP="000D29B8">
      <w:pPr>
        <w:keepNext/>
        <w:keepLines/>
        <w:jc w:val="both"/>
        <w:rPr>
          <w:rFonts w:cs="Tahoma"/>
          <w:sz w:val="20"/>
          <w:szCs w:val="20"/>
        </w:rPr>
      </w:pPr>
      <w:r w:rsidRPr="007C1A63">
        <w:rPr>
          <w:rFonts w:cs="Tahoma"/>
          <w:sz w:val="20"/>
          <w:szCs w:val="20"/>
        </w:rPr>
        <w:t>Priloge ni potrebno priložiti v kolikor ponudnik v ponudbi ne nominira nobenega podizvajalca in glede pogojev v zvezi z ekonomskim in finančnim položajem ter tehnično in strokovno sposobnostjo ne uporabi zmogljivosti drugih subjektov.</w:t>
      </w:r>
    </w:p>
    <w:p w14:paraId="2AF82BE7" w14:textId="77777777" w:rsidR="00F4205A" w:rsidRPr="007C1A63" w:rsidRDefault="00F4205A" w:rsidP="000D29B8">
      <w:pPr>
        <w:keepNext/>
        <w:keepLines/>
        <w:jc w:val="both"/>
        <w:rPr>
          <w:rFonts w:cs="Tahoma"/>
          <w:sz w:val="16"/>
          <w:szCs w:val="16"/>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438"/>
        <w:gridCol w:w="850"/>
        <w:gridCol w:w="568"/>
      </w:tblGrid>
      <w:tr w:rsidR="00F4205A" w:rsidRPr="007C1A63" w14:paraId="335721B1" w14:textId="77777777" w:rsidTr="00631AA4">
        <w:trPr>
          <w:trHeight w:val="268"/>
        </w:trPr>
        <w:tc>
          <w:tcPr>
            <w:tcW w:w="567" w:type="dxa"/>
            <w:tcBorders>
              <w:top w:val="single" w:sz="4" w:space="0" w:color="auto"/>
              <w:left w:val="single" w:sz="4" w:space="0" w:color="auto"/>
              <w:bottom w:val="single" w:sz="4" w:space="0" w:color="auto"/>
              <w:right w:val="nil"/>
            </w:tcBorders>
          </w:tcPr>
          <w:p w14:paraId="0DB913D7" w14:textId="77777777" w:rsidR="00F4205A" w:rsidRPr="007C1A63" w:rsidRDefault="00F4205A" w:rsidP="000D29B8">
            <w:pPr>
              <w:keepNext/>
              <w:keepLines/>
              <w:jc w:val="both"/>
              <w:rPr>
                <w:rFonts w:cs="Tahoma"/>
                <w:sz w:val="20"/>
                <w:szCs w:val="20"/>
              </w:rPr>
            </w:pP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cs="Tahoma"/>
                <w:sz w:val="20"/>
                <w:szCs w:val="20"/>
              </w:rPr>
              <w:br w:type="page"/>
            </w:r>
            <w:r w:rsidRPr="007C1A63">
              <w:rPr>
                <w:rFonts w:cs="Tahoma"/>
                <w:b/>
                <w:sz w:val="20"/>
                <w:szCs w:val="20"/>
              </w:rPr>
              <w:br w:type="page"/>
            </w:r>
            <w:r w:rsidRPr="007C1A63">
              <w:rPr>
                <w:rFonts w:cs="Tahoma"/>
                <w:sz w:val="20"/>
                <w:szCs w:val="20"/>
              </w:rPr>
              <w:br w:type="page"/>
            </w:r>
          </w:p>
        </w:tc>
        <w:tc>
          <w:tcPr>
            <w:tcW w:w="7438" w:type="dxa"/>
            <w:tcBorders>
              <w:top w:val="single" w:sz="4" w:space="0" w:color="auto"/>
              <w:left w:val="nil"/>
              <w:bottom w:val="single" w:sz="4" w:space="0" w:color="auto"/>
              <w:right w:val="single" w:sz="4" w:space="0" w:color="auto"/>
            </w:tcBorders>
            <w:vAlign w:val="center"/>
          </w:tcPr>
          <w:p w14:paraId="103AC732" w14:textId="77777777" w:rsidR="00F4205A" w:rsidRPr="007C1A63" w:rsidRDefault="00F4205A" w:rsidP="000D29B8">
            <w:pPr>
              <w:keepNext/>
              <w:keepLines/>
              <w:rPr>
                <w:rFonts w:cs="Tahoma"/>
                <w:sz w:val="20"/>
                <w:szCs w:val="20"/>
              </w:rPr>
            </w:pPr>
            <w:r w:rsidRPr="007C1A63">
              <w:rPr>
                <w:rFonts w:cs="Tahoma"/>
                <w:sz w:val="20"/>
                <w:szCs w:val="20"/>
              </w:rPr>
              <w:t>IZJAVA O IZPOLNJEVANJU SPOSOBNOSTI PODIZVAJALCA/ DRUGEGA SUBJEKTA</w:t>
            </w:r>
          </w:p>
        </w:tc>
        <w:tc>
          <w:tcPr>
            <w:tcW w:w="850" w:type="dxa"/>
            <w:tcBorders>
              <w:top w:val="single" w:sz="4" w:space="0" w:color="auto"/>
              <w:left w:val="single" w:sz="4" w:space="0" w:color="auto"/>
              <w:bottom w:val="single" w:sz="4" w:space="0" w:color="auto"/>
              <w:right w:val="nil"/>
            </w:tcBorders>
            <w:vAlign w:val="center"/>
          </w:tcPr>
          <w:p w14:paraId="39F88375" w14:textId="77777777" w:rsidR="00F4205A" w:rsidRPr="007C1A63" w:rsidRDefault="00F4205A" w:rsidP="000D29B8">
            <w:pPr>
              <w:keepNext/>
              <w:keepLines/>
              <w:rPr>
                <w:rFonts w:cs="Tahoma"/>
                <w:b/>
                <w:sz w:val="20"/>
                <w:szCs w:val="20"/>
              </w:rPr>
            </w:pPr>
            <w:r w:rsidRPr="007C1A63">
              <w:rPr>
                <w:rFonts w:cs="Tahoma"/>
                <w:b/>
                <w:sz w:val="20"/>
                <w:szCs w:val="20"/>
              </w:rPr>
              <w:t xml:space="preserve">Priloga </w:t>
            </w:r>
          </w:p>
        </w:tc>
        <w:tc>
          <w:tcPr>
            <w:tcW w:w="568" w:type="dxa"/>
            <w:tcBorders>
              <w:top w:val="single" w:sz="4" w:space="0" w:color="auto"/>
              <w:left w:val="nil"/>
              <w:bottom w:val="single" w:sz="4" w:space="0" w:color="auto"/>
              <w:right w:val="single" w:sz="4" w:space="0" w:color="auto"/>
            </w:tcBorders>
            <w:vAlign w:val="center"/>
          </w:tcPr>
          <w:p w14:paraId="0DD8057C" w14:textId="77777777" w:rsidR="00F4205A" w:rsidRPr="007C1A63" w:rsidRDefault="00F4205A" w:rsidP="000D29B8">
            <w:pPr>
              <w:keepNext/>
              <w:keepLines/>
              <w:ind w:left="-70"/>
              <w:rPr>
                <w:rFonts w:cs="Tahoma"/>
                <w:b/>
                <w:sz w:val="20"/>
                <w:szCs w:val="20"/>
              </w:rPr>
            </w:pPr>
            <w:r w:rsidRPr="007C1A63">
              <w:rPr>
                <w:rFonts w:cs="Tahoma"/>
                <w:b/>
                <w:sz w:val="20"/>
                <w:szCs w:val="20"/>
              </w:rPr>
              <w:t>3/2</w:t>
            </w:r>
          </w:p>
        </w:tc>
      </w:tr>
    </w:tbl>
    <w:p w14:paraId="1A28C171" w14:textId="366DEEB0" w:rsidR="007C1A63" w:rsidRDefault="007C1A63" w:rsidP="000D29B8">
      <w:pPr>
        <w:keepNext/>
        <w:keepLines/>
        <w:jc w:val="both"/>
        <w:rPr>
          <w:rFonts w:cs="Tahoma"/>
          <w:sz w:val="20"/>
          <w:szCs w:val="20"/>
        </w:rPr>
      </w:pPr>
    </w:p>
    <w:p w14:paraId="326AACDB" w14:textId="41761C02" w:rsidR="007C1A63" w:rsidRDefault="007C1A63" w:rsidP="000D29B8">
      <w:pPr>
        <w:keepNext/>
        <w:keepLines/>
        <w:jc w:val="both"/>
        <w:rPr>
          <w:rFonts w:cs="Tahoma"/>
          <w:sz w:val="20"/>
          <w:szCs w:val="20"/>
        </w:rPr>
      </w:pPr>
    </w:p>
    <w:p w14:paraId="6B1D5962" w14:textId="5FFAEA94" w:rsidR="007C1A63" w:rsidRDefault="007C1A63" w:rsidP="000D29B8">
      <w:pPr>
        <w:keepNext/>
        <w:keepLines/>
        <w:jc w:val="both"/>
        <w:rPr>
          <w:rFonts w:cs="Tahoma"/>
          <w:sz w:val="20"/>
          <w:szCs w:val="20"/>
        </w:rPr>
      </w:pPr>
    </w:p>
    <w:p w14:paraId="380611D9" w14:textId="5BE782C1" w:rsidR="007C1A63" w:rsidRDefault="007C1A63" w:rsidP="000D29B8">
      <w:pPr>
        <w:keepNext/>
        <w:keepLines/>
        <w:jc w:val="both"/>
        <w:rPr>
          <w:rFonts w:cs="Tahoma"/>
          <w:sz w:val="20"/>
          <w:szCs w:val="20"/>
        </w:rPr>
      </w:pPr>
    </w:p>
    <w:p w14:paraId="5B90068B" w14:textId="3F57F9EF" w:rsidR="007C1A63" w:rsidRDefault="007C1A63" w:rsidP="000D29B8">
      <w:pPr>
        <w:keepNext/>
        <w:keepLines/>
        <w:jc w:val="both"/>
        <w:rPr>
          <w:rFonts w:cs="Tahoma"/>
          <w:sz w:val="20"/>
          <w:szCs w:val="20"/>
        </w:rPr>
      </w:pPr>
    </w:p>
    <w:p w14:paraId="2D1C0DD5" w14:textId="284B6D36" w:rsidR="007C1A63" w:rsidRDefault="007C1A63" w:rsidP="000D29B8">
      <w:pPr>
        <w:keepNext/>
        <w:keepLines/>
        <w:jc w:val="both"/>
        <w:rPr>
          <w:rFonts w:cs="Tahoma"/>
          <w:sz w:val="20"/>
          <w:szCs w:val="20"/>
        </w:rPr>
      </w:pPr>
    </w:p>
    <w:p w14:paraId="70A9795F" w14:textId="30A219AA" w:rsidR="007C1A63" w:rsidRDefault="007C1A63" w:rsidP="000D29B8">
      <w:pPr>
        <w:keepNext/>
        <w:keepLines/>
        <w:jc w:val="both"/>
        <w:rPr>
          <w:rFonts w:cs="Tahoma"/>
          <w:sz w:val="20"/>
          <w:szCs w:val="20"/>
        </w:rPr>
      </w:pPr>
    </w:p>
    <w:p w14:paraId="55BF54D1" w14:textId="2825A966" w:rsidR="007C1A63" w:rsidRDefault="007C1A63" w:rsidP="000D29B8">
      <w:pPr>
        <w:keepNext/>
        <w:keepLines/>
        <w:jc w:val="both"/>
        <w:rPr>
          <w:rFonts w:cs="Tahoma"/>
          <w:sz w:val="20"/>
          <w:szCs w:val="20"/>
        </w:rPr>
      </w:pPr>
    </w:p>
    <w:p w14:paraId="47E06EDE" w14:textId="77777777" w:rsidR="007C1A63" w:rsidRDefault="007C1A63" w:rsidP="000D29B8">
      <w:pPr>
        <w:keepNext/>
        <w:keepLines/>
        <w:jc w:val="both"/>
        <w:rPr>
          <w:rFonts w:cs="Tahoma"/>
          <w:sz w:val="20"/>
          <w:szCs w:val="20"/>
        </w:rPr>
      </w:pPr>
    </w:p>
    <w:p w14:paraId="6BF0C250" w14:textId="77777777" w:rsidR="00AE7083" w:rsidRPr="007C1A63" w:rsidRDefault="00AE7083" w:rsidP="000D29B8">
      <w:pPr>
        <w:pStyle w:val="Odstavekseznama"/>
        <w:keepNext/>
        <w:keepLines/>
        <w:numPr>
          <w:ilvl w:val="0"/>
          <w:numId w:val="22"/>
        </w:numPr>
        <w:ind w:left="284" w:hanging="284"/>
        <w:jc w:val="both"/>
        <w:rPr>
          <w:rFonts w:ascii="Tahoma" w:hAnsi="Tahoma" w:cs="Tahoma"/>
          <w:b/>
          <w:color w:val="00B050"/>
        </w:rPr>
      </w:pPr>
      <w:r w:rsidRPr="007C1A63">
        <w:rPr>
          <w:rFonts w:ascii="Tahoma" w:hAnsi="Tahoma" w:cs="Tahoma"/>
          <w:b/>
          <w:color w:val="00B050"/>
        </w:rPr>
        <w:lastRenderedPageBreak/>
        <w:t>Razdelek »DOKUMENTI«, del »Ostale priloge«</w:t>
      </w:r>
    </w:p>
    <w:p w14:paraId="0E5B7ADD" w14:textId="77777777" w:rsidR="00AE7083" w:rsidRPr="007C1A63" w:rsidRDefault="00AE7083" w:rsidP="000D29B8">
      <w:pPr>
        <w:keepNext/>
        <w:keepLines/>
        <w:jc w:val="both"/>
        <w:rPr>
          <w:rFonts w:cs="Tahoma"/>
        </w:rPr>
      </w:pPr>
    </w:p>
    <w:p w14:paraId="6685373D" w14:textId="77777777" w:rsidR="00AE7083" w:rsidRPr="007C1A63" w:rsidRDefault="00AE7083" w:rsidP="000D29B8">
      <w:pPr>
        <w:keepNext/>
        <w:keepLines/>
        <w:jc w:val="both"/>
        <w:rPr>
          <w:rFonts w:cs="Tahoma"/>
          <w:sz w:val="20"/>
          <w:szCs w:val="20"/>
        </w:rPr>
      </w:pPr>
      <w:r w:rsidRPr="007C1A63">
        <w:rPr>
          <w:rFonts w:cs="Tahoma"/>
          <w:sz w:val="20"/>
          <w:szCs w:val="20"/>
        </w:rPr>
        <w:t>Ponudnik v informacijskem sistemu e-JN</w:t>
      </w:r>
      <w:r w:rsidRPr="007C1A63">
        <w:rPr>
          <w:rFonts w:cs="Tahoma"/>
          <w:b/>
          <w:sz w:val="20"/>
          <w:szCs w:val="20"/>
        </w:rPr>
        <w:t xml:space="preserve"> v razdelek »DOKUMENTI«, del »Ostale priloge« </w:t>
      </w:r>
      <w:r w:rsidRPr="007C1A63">
        <w:rPr>
          <w:rFonts w:cs="Tahoma"/>
          <w:sz w:val="20"/>
          <w:szCs w:val="20"/>
        </w:rPr>
        <w:t xml:space="preserve">naloži ostalo ponudbeno dokumentacijo, ki je zahtevana s to razpisno dokumentacijo. </w:t>
      </w:r>
    </w:p>
    <w:p w14:paraId="1FA51FE4" w14:textId="77777777" w:rsidR="00AE7083" w:rsidRPr="007C1A63" w:rsidRDefault="00AE7083" w:rsidP="000D29B8">
      <w:pPr>
        <w:keepNext/>
        <w:keepLines/>
        <w:jc w:val="both"/>
        <w:rPr>
          <w:rFonts w:cs="Tahoma"/>
          <w:sz w:val="20"/>
          <w:szCs w:val="20"/>
        </w:rPr>
      </w:pPr>
    </w:p>
    <w:p w14:paraId="1CC5238E" w14:textId="590DECEC" w:rsidR="00AE7083" w:rsidRPr="007C1A63" w:rsidRDefault="00AE7083" w:rsidP="000D29B8">
      <w:pPr>
        <w:keepNext/>
        <w:keepLines/>
        <w:jc w:val="both"/>
        <w:rPr>
          <w:rFonts w:cs="Tahoma"/>
          <w:sz w:val="20"/>
          <w:szCs w:val="20"/>
        </w:rPr>
      </w:pPr>
      <w:r w:rsidRPr="007C1A63">
        <w:rPr>
          <w:rFonts w:cs="Tahoma"/>
          <w:sz w:val="20"/>
          <w:szCs w:val="20"/>
        </w:rPr>
        <w:t xml:space="preserve">Spodaj zahtevana ponudbena dokumentacija mora biti </w:t>
      </w:r>
      <w:r w:rsidRPr="007C1A63">
        <w:rPr>
          <w:rFonts w:cs="Tahoma"/>
          <w:b/>
          <w:sz w:val="20"/>
          <w:szCs w:val="20"/>
          <w:u w:val="single"/>
        </w:rPr>
        <w:t>priložena v .</w:t>
      </w:r>
      <w:proofErr w:type="spellStart"/>
      <w:r w:rsidRPr="007C1A63">
        <w:rPr>
          <w:rFonts w:cs="Tahoma"/>
          <w:b/>
          <w:sz w:val="20"/>
          <w:szCs w:val="20"/>
          <w:u w:val="single"/>
        </w:rPr>
        <w:t>pdf</w:t>
      </w:r>
      <w:proofErr w:type="spellEnd"/>
      <w:r w:rsidRPr="007C1A63">
        <w:rPr>
          <w:rFonts w:cs="Tahoma"/>
          <w:b/>
          <w:sz w:val="20"/>
          <w:szCs w:val="20"/>
          <w:u w:val="single"/>
        </w:rPr>
        <w:t xml:space="preserve"> </w:t>
      </w:r>
      <w:r w:rsidR="00F84B84" w:rsidRPr="007C1A63">
        <w:rPr>
          <w:rFonts w:cs="Tahoma"/>
          <w:b/>
          <w:sz w:val="20"/>
          <w:szCs w:val="20"/>
          <w:u w:val="single"/>
        </w:rPr>
        <w:t>obliki/</w:t>
      </w:r>
      <w:r w:rsidRPr="007C1A63">
        <w:rPr>
          <w:rFonts w:cs="Tahoma"/>
          <w:b/>
          <w:sz w:val="20"/>
          <w:szCs w:val="20"/>
          <w:u w:val="single"/>
        </w:rPr>
        <w:t>formatu</w:t>
      </w:r>
      <w:r w:rsidRPr="007C1A63">
        <w:rPr>
          <w:rFonts w:cs="Tahoma"/>
          <w:sz w:val="20"/>
          <w:szCs w:val="20"/>
        </w:rPr>
        <w:t xml:space="preserve"> (</w:t>
      </w:r>
      <w:proofErr w:type="spellStart"/>
      <w:r w:rsidRPr="007C1A63">
        <w:rPr>
          <w:rFonts w:cs="Tahoma"/>
          <w:sz w:val="20"/>
          <w:szCs w:val="20"/>
        </w:rPr>
        <w:t>sken</w:t>
      </w:r>
      <w:proofErr w:type="spellEnd"/>
      <w:r w:rsidRPr="007C1A63">
        <w:rPr>
          <w:rFonts w:cs="Tahoma"/>
          <w:sz w:val="20"/>
          <w:szCs w:val="20"/>
        </w:rPr>
        <w:t xml:space="preserve"> celotne ponudbe z izpolnjenimi, podpisanimi in žigosanimi ponudbenimi listinami)</w:t>
      </w:r>
      <w:r w:rsidR="00F84B84" w:rsidRPr="007C1A63">
        <w:rPr>
          <w:rFonts w:cs="Tahoma"/>
          <w:sz w:val="20"/>
          <w:szCs w:val="20"/>
        </w:rPr>
        <w:t xml:space="preserve"> ali v obliki/formatu, ki ga v posamezni prilogi posebej navede naročnik</w:t>
      </w:r>
      <w:r w:rsidRPr="007C1A63">
        <w:rPr>
          <w:rFonts w:cs="Tahoma"/>
          <w:sz w:val="20"/>
          <w:szCs w:val="20"/>
        </w:rPr>
        <w:t>. Ponudniki so obvezani priložiti vse priloge, razen če v posamezni prilogi ni drugače navedeno. Ponudnik lahko fizični podpis nadomesti z elektronskim podpisom, v kolikor e-JN to dopušča in ni drugače določeno z razpisno dokumentacijo (v tem primeru žigosanje ni potrebno).</w:t>
      </w:r>
    </w:p>
    <w:p w14:paraId="51F1BB21" w14:textId="77777777" w:rsidR="00AE7083" w:rsidRPr="007C1A63" w:rsidRDefault="00AE7083" w:rsidP="000D29B8">
      <w:pPr>
        <w:keepNext/>
        <w:keepLines/>
        <w:jc w:val="both"/>
        <w:rPr>
          <w:rFonts w:cs="Tahoma"/>
          <w:b/>
          <w:sz w:val="20"/>
          <w:szCs w:val="20"/>
        </w:rPr>
      </w:pPr>
    </w:p>
    <w:p w14:paraId="41A4B1D6" w14:textId="77777777" w:rsidR="004616AC" w:rsidRPr="007C1A63" w:rsidRDefault="004616AC" w:rsidP="000D29B8">
      <w:pPr>
        <w:keepNext/>
        <w:keepLines/>
        <w:jc w:val="both"/>
        <w:rPr>
          <w:rFonts w:cs="Tahoma"/>
          <w:sz w:val="20"/>
          <w:szCs w:val="20"/>
        </w:rPr>
      </w:pPr>
      <w:r w:rsidRPr="007C1A63">
        <w:rPr>
          <w:rFonts w:cs="Tahoma"/>
          <w:sz w:val="20"/>
          <w:szCs w:val="20"/>
        </w:rPr>
        <w:t xml:space="preserve">V primeru razhajanj med podatki, navedenimi v razdelku »Skupna ponudbena vrednost«, med podatki v  delu »Predračun« in med podatki v delu »Ostale priloge«, kot veljavni štejejo podatki, naloženi v delu »Ostale priloge«. </w:t>
      </w:r>
    </w:p>
    <w:p w14:paraId="66473834" w14:textId="77777777" w:rsidR="004616AC" w:rsidRPr="007C1A63" w:rsidRDefault="004616AC" w:rsidP="000D29B8">
      <w:pPr>
        <w:keepNext/>
        <w:keepLines/>
        <w:jc w:val="both"/>
        <w:rPr>
          <w:rFonts w:cs="Tahoma"/>
          <w:b/>
          <w:sz w:val="20"/>
          <w:szCs w:val="20"/>
        </w:rPr>
      </w:pPr>
    </w:p>
    <w:p w14:paraId="55441E72" w14:textId="3D2432F9" w:rsidR="00AE7083" w:rsidRPr="007C1A63" w:rsidRDefault="00ED5802" w:rsidP="000D29B8">
      <w:pPr>
        <w:keepNext/>
        <w:keepLines/>
        <w:jc w:val="both"/>
        <w:rPr>
          <w:rFonts w:cs="Tahoma"/>
          <w:b/>
          <w:sz w:val="20"/>
          <w:szCs w:val="20"/>
        </w:rPr>
      </w:pPr>
      <w:r w:rsidRPr="007C1A63">
        <w:rPr>
          <w:rFonts w:cs="Tahoma"/>
          <w:b/>
          <w:sz w:val="20"/>
          <w:szCs w:val="20"/>
        </w:rPr>
        <w:t xml:space="preserve">Ostala </w:t>
      </w:r>
      <w:r w:rsidR="00AE7083" w:rsidRPr="007C1A63">
        <w:rPr>
          <w:rFonts w:cs="Tahoma"/>
          <w:b/>
          <w:sz w:val="20"/>
          <w:szCs w:val="20"/>
        </w:rPr>
        <w:t>ponudbena dokumentacija, ki jo zahteva naročnika je sestavljena iz</w:t>
      </w:r>
      <w:r w:rsidRPr="007C1A63">
        <w:rPr>
          <w:rFonts w:cs="Tahoma"/>
          <w:b/>
          <w:sz w:val="20"/>
          <w:szCs w:val="20"/>
        </w:rPr>
        <w:t xml:space="preserve"> naslednjih dokumentov (prilog) in se v informacijski sistem e-JN naloži v razdelek »DOKUMENTI«, del »Ostale priloge«:</w:t>
      </w:r>
    </w:p>
    <w:p w14:paraId="3150E969" w14:textId="77777777" w:rsidR="00201EFB" w:rsidRPr="007C1A63" w:rsidRDefault="00201EFB" w:rsidP="000D29B8">
      <w:pPr>
        <w:keepNext/>
        <w:keepLine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201EFB" w:rsidRPr="007C1A63" w14:paraId="68724BE2" w14:textId="77777777" w:rsidTr="00631AA4">
        <w:tc>
          <w:tcPr>
            <w:tcW w:w="599" w:type="dxa"/>
            <w:tcBorders>
              <w:right w:val="nil"/>
            </w:tcBorders>
          </w:tcPr>
          <w:p w14:paraId="08172D80" w14:textId="77777777" w:rsidR="00201EFB" w:rsidRPr="007C1A63" w:rsidRDefault="00201EFB" w:rsidP="000D29B8">
            <w:pPr>
              <w:keepNext/>
              <w:keepLines/>
              <w:jc w:val="both"/>
              <w:rPr>
                <w:rFonts w:cs="Tahoma"/>
                <w:sz w:val="20"/>
                <w:szCs w:val="20"/>
              </w:rPr>
            </w:pPr>
          </w:p>
        </w:tc>
        <w:tc>
          <w:tcPr>
            <w:tcW w:w="7653" w:type="dxa"/>
            <w:tcBorders>
              <w:left w:val="nil"/>
            </w:tcBorders>
          </w:tcPr>
          <w:p w14:paraId="7C393E7E" w14:textId="77777777" w:rsidR="00201EFB" w:rsidRPr="007C1A63" w:rsidRDefault="008F4BD5" w:rsidP="000D29B8">
            <w:pPr>
              <w:keepNext/>
              <w:keepLines/>
              <w:jc w:val="both"/>
              <w:rPr>
                <w:rFonts w:cs="Tahoma"/>
                <w:sz w:val="20"/>
                <w:szCs w:val="20"/>
              </w:rPr>
            </w:pPr>
            <w:r w:rsidRPr="007C1A63">
              <w:rPr>
                <w:rFonts w:cs="Tahoma"/>
                <w:sz w:val="20"/>
                <w:szCs w:val="20"/>
              </w:rPr>
              <w:t xml:space="preserve">PODATKI O </w:t>
            </w:r>
            <w:r w:rsidR="00201EFB" w:rsidRPr="007C1A63">
              <w:rPr>
                <w:rFonts w:cs="Tahoma"/>
                <w:sz w:val="20"/>
                <w:szCs w:val="20"/>
              </w:rPr>
              <w:t xml:space="preserve">PONUDNIKU </w:t>
            </w:r>
          </w:p>
        </w:tc>
        <w:tc>
          <w:tcPr>
            <w:tcW w:w="912" w:type="dxa"/>
            <w:tcBorders>
              <w:right w:val="nil"/>
            </w:tcBorders>
          </w:tcPr>
          <w:p w14:paraId="3B1F746A" w14:textId="77777777" w:rsidR="00201EFB" w:rsidRPr="007C1A63" w:rsidRDefault="001241C9" w:rsidP="000D29B8">
            <w:pPr>
              <w:keepNext/>
              <w:keepLines/>
              <w:jc w:val="both"/>
              <w:rPr>
                <w:rFonts w:cs="Tahoma"/>
                <w:b/>
                <w:sz w:val="20"/>
                <w:szCs w:val="20"/>
              </w:rPr>
            </w:pPr>
            <w:r w:rsidRPr="007C1A63">
              <w:rPr>
                <w:rFonts w:cs="Tahoma"/>
                <w:b/>
                <w:sz w:val="20"/>
                <w:szCs w:val="20"/>
              </w:rPr>
              <w:t>P</w:t>
            </w:r>
            <w:r w:rsidR="00201EFB" w:rsidRPr="007C1A63">
              <w:rPr>
                <w:rFonts w:cs="Tahoma"/>
                <w:b/>
                <w:sz w:val="20"/>
                <w:szCs w:val="20"/>
              </w:rPr>
              <w:t xml:space="preserve">riloga </w:t>
            </w:r>
          </w:p>
        </w:tc>
        <w:tc>
          <w:tcPr>
            <w:tcW w:w="329" w:type="dxa"/>
            <w:tcBorders>
              <w:left w:val="nil"/>
            </w:tcBorders>
          </w:tcPr>
          <w:p w14:paraId="40C1DE19" w14:textId="77777777" w:rsidR="00201EFB" w:rsidRPr="007C1A63" w:rsidRDefault="00201EFB" w:rsidP="000D29B8">
            <w:pPr>
              <w:keepNext/>
              <w:keepLines/>
              <w:jc w:val="both"/>
              <w:rPr>
                <w:rFonts w:cs="Tahoma"/>
                <w:b/>
                <w:sz w:val="20"/>
                <w:szCs w:val="20"/>
              </w:rPr>
            </w:pPr>
            <w:r w:rsidRPr="007C1A63">
              <w:rPr>
                <w:rFonts w:cs="Tahoma"/>
                <w:b/>
                <w:sz w:val="20"/>
                <w:szCs w:val="20"/>
              </w:rPr>
              <w:t>1</w:t>
            </w:r>
          </w:p>
        </w:tc>
      </w:tr>
    </w:tbl>
    <w:p w14:paraId="03D5FF09" w14:textId="77777777" w:rsidR="00201EFB" w:rsidRPr="007C1A63" w:rsidRDefault="00201EFB" w:rsidP="000D29B8">
      <w:pPr>
        <w:keepNext/>
        <w:keepLines/>
        <w:tabs>
          <w:tab w:val="left" w:pos="567"/>
          <w:tab w:val="num" w:pos="851"/>
          <w:tab w:val="left" w:pos="993"/>
        </w:tabs>
        <w:jc w:val="both"/>
        <w:rPr>
          <w:rFonts w:cs="Tahoma"/>
          <w:sz w:val="16"/>
          <w:szCs w:val="20"/>
        </w:rPr>
      </w:pPr>
    </w:p>
    <w:p w14:paraId="43A5BF41" w14:textId="30DC12BB" w:rsidR="00AE7083" w:rsidRPr="007C1A63" w:rsidRDefault="00AE7083" w:rsidP="000D29B8">
      <w:pPr>
        <w:keepNext/>
        <w:keepLines/>
        <w:jc w:val="both"/>
        <w:rPr>
          <w:rFonts w:cs="Tahoma"/>
          <w:sz w:val="20"/>
          <w:szCs w:val="20"/>
        </w:rPr>
      </w:pPr>
      <w:r w:rsidRPr="007C1A63">
        <w:rPr>
          <w:rFonts w:cs="Tahoma"/>
          <w:sz w:val="20"/>
          <w:szCs w:val="20"/>
        </w:rPr>
        <w:t>Prilogo je potrebno izpolniti, podpisati in žigosati</w:t>
      </w:r>
      <w:r w:rsidR="000503E2" w:rsidRPr="007C1A63">
        <w:rPr>
          <w:rFonts w:cs="Tahoma"/>
          <w:sz w:val="20"/>
          <w:szCs w:val="20"/>
        </w:rPr>
        <w:t>.</w:t>
      </w:r>
      <w:r w:rsidRPr="007C1A63">
        <w:rPr>
          <w:rFonts w:cs="Tahoma"/>
          <w:sz w:val="20"/>
          <w:szCs w:val="20"/>
        </w:rPr>
        <w:t xml:space="preserve"> V primeru skupne ponudbe morajo Prilogo 1 izpolniti vsi ponudniki – partnerji. K tej prilogi se priloži tudi pravni akt o skupni izvedbi naročila.</w:t>
      </w:r>
    </w:p>
    <w:p w14:paraId="48A7094A" w14:textId="77777777" w:rsidR="00E948E3" w:rsidRPr="007C1A63" w:rsidRDefault="00E948E3" w:rsidP="000D29B8">
      <w:pPr>
        <w:keepNext/>
        <w:keepLines/>
        <w:ind w:right="-142"/>
        <w:jc w:val="both"/>
        <w:rPr>
          <w:rFonts w:cs="Tahoma"/>
          <w:sz w:val="20"/>
          <w:szCs w:val="20"/>
        </w:rPr>
      </w:pPr>
    </w:p>
    <w:tbl>
      <w:tblPr>
        <w:tblW w:w="9565"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41"/>
        <w:gridCol w:w="7623"/>
        <w:gridCol w:w="850"/>
        <w:gridCol w:w="351"/>
      </w:tblGrid>
      <w:tr w:rsidR="00F4205A" w:rsidRPr="007C1A63" w14:paraId="6DCEC1DE" w14:textId="77777777" w:rsidTr="00631AA4">
        <w:tc>
          <w:tcPr>
            <w:tcW w:w="741" w:type="dxa"/>
            <w:tcBorders>
              <w:top w:val="single" w:sz="4" w:space="0" w:color="auto"/>
              <w:left w:val="single" w:sz="4" w:space="0" w:color="auto"/>
              <w:bottom w:val="single" w:sz="4" w:space="0" w:color="auto"/>
              <w:right w:val="nil"/>
            </w:tcBorders>
          </w:tcPr>
          <w:p w14:paraId="4B1C2C35" w14:textId="77777777" w:rsidR="00F4205A" w:rsidRPr="007C1A63" w:rsidRDefault="00F4205A" w:rsidP="000D29B8">
            <w:pPr>
              <w:keepNext/>
              <w:keepLines/>
              <w:spacing w:line="276" w:lineRule="auto"/>
              <w:jc w:val="both"/>
              <w:rPr>
                <w:rFonts w:cs="Tahoma"/>
                <w:sz w:val="20"/>
                <w:szCs w:val="20"/>
                <w:lang w:eastAsia="en-US"/>
              </w:rPr>
            </w:pPr>
            <w:r w:rsidRPr="007C1A63">
              <w:rPr>
                <w:rFonts w:cs="Tahoma"/>
                <w:sz w:val="20"/>
                <w:szCs w:val="20"/>
              </w:rPr>
              <w:br w:type="page"/>
            </w:r>
          </w:p>
        </w:tc>
        <w:tc>
          <w:tcPr>
            <w:tcW w:w="7623" w:type="dxa"/>
            <w:tcBorders>
              <w:top w:val="single" w:sz="4" w:space="0" w:color="auto"/>
              <w:left w:val="nil"/>
              <w:bottom w:val="single" w:sz="4" w:space="0" w:color="auto"/>
              <w:right w:val="single" w:sz="4" w:space="0" w:color="808080"/>
            </w:tcBorders>
            <w:vAlign w:val="bottom"/>
            <w:hideMark/>
          </w:tcPr>
          <w:p w14:paraId="12D8BC4E" w14:textId="77777777" w:rsidR="00F4205A" w:rsidRPr="007C1A63" w:rsidRDefault="00F4205A" w:rsidP="000D29B8">
            <w:pPr>
              <w:keepNext/>
              <w:keepLines/>
              <w:spacing w:line="276" w:lineRule="auto"/>
              <w:jc w:val="both"/>
              <w:rPr>
                <w:rFonts w:cs="Tahoma"/>
                <w:sz w:val="20"/>
                <w:szCs w:val="20"/>
                <w:lang w:eastAsia="en-US"/>
              </w:rPr>
            </w:pPr>
            <w:r w:rsidRPr="007C1A63">
              <w:rPr>
                <w:rFonts w:cs="Tahoma"/>
                <w:sz w:val="20"/>
                <w:szCs w:val="20"/>
                <w:lang w:eastAsia="en-US"/>
              </w:rPr>
              <w:t xml:space="preserve">PONUDBA </w:t>
            </w:r>
          </w:p>
        </w:tc>
        <w:tc>
          <w:tcPr>
            <w:tcW w:w="850" w:type="dxa"/>
            <w:tcBorders>
              <w:top w:val="single" w:sz="4" w:space="0" w:color="auto"/>
              <w:left w:val="single" w:sz="4" w:space="0" w:color="808080"/>
              <w:bottom w:val="single" w:sz="4" w:space="0" w:color="auto"/>
              <w:right w:val="nil"/>
            </w:tcBorders>
            <w:hideMark/>
          </w:tcPr>
          <w:p w14:paraId="1FBCC804" w14:textId="77777777" w:rsidR="00F4205A" w:rsidRPr="007C1A63" w:rsidRDefault="00F4205A" w:rsidP="000D29B8">
            <w:pPr>
              <w:keepNext/>
              <w:keepLines/>
              <w:spacing w:line="276" w:lineRule="auto"/>
              <w:jc w:val="both"/>
              <w:rPr>
                <w:rFonts w:cs="Tahoma"/>
                <w:b/>
                <w:sz w:val="20"/>
                <w:szCs w:val="20"/>
                <w:lang w:eastAsia="en-US"/>
              </w:rPr>
            </w:pPr>
            <w:r w:rsidRPr="007C1A63">
              <w:rPr>
                <w:rFonts w:cs="Tahoma"/>
                <w:b/>
                <w:sz w:val="20"/>
                <w:szCs w:val="20"/>
                <w:lang w:eastAsia="en-US"/>
              </w:rPr>
              <w:t xml:space="preserve">Priloga </w:t>
            </w:r>
          </w:p>
        </w:tc>
        <w:tc>
          <w:tcPr>
            <w:tcW w:w="351" w:type="dxa"/>
            <w:tcBorders>
              <w:top w:val="single" w:sz="4" w:space="0" w:color="auto"/>
              <w:left w:val="nil"/>
              <w:bottom w:val="single" w:sz="4" w:space="0" w:color="auto"/>
              <w:right w:val="single" w:sz="4" w:space="0" w:color="auto"/>
            </w:tcBorders>
            <w:hideMark/>
          </w:tcPr>
          <w:p w14:paraId="28520677" w14:textId="77777777" w:rsidR="00F4205A" w:rsidRPr="007C1A63" w:rsidRDefault="00F4205A" w:rsidP="000D29B8">
            <w:pPr>
              <w:keepNext/>
              <w:keepLines/>
              <w:spacing w:line="276" w:lineRule="auto"/>
              <w:jc w:val="both"/>
              <w:rPr>
                <w:rFonts w:cs="Tahoma"/>
                <w:b/>
                <w:sz w:val="20"/>
                <w:szCs w:val="20"/>
                <w:lang w:eastAsia="en-US"/>
              </w:rPr>
            </w:pPr>
            <w:r w:rsidRPr="007C1A63">
              <w:rPr>
                <w:rFonts w:cs="Tahoma"/>
                <w:b/>
                <w:sz w:val="20"/>
                <w:szCs w:val="20"/>
                <w:lang w:eastAsia="en-US"/>
              </w:rPr>
              <w:t>2</w:t>
            </w:r>
          </w:p>
        </w:tc>
      </w:tr>
    </w:tbl>
    <w:p w14:paraId="2FF05C28" w14:textId="77777777" w:rsidR="00F4205A" w:rsidRPr="007C1A63" w:rsidRDefault="00F4205A" w:rsidP="000D29B8">
      <w:pPr>
        <w:keepNext/>
        <w:keepLines/>
        <w:ind w:right="-142"/>
        <w:jc w:val="both"/>
        <w:rPr>
          <w:rFonts w:cs="Tahoma"/>
          <w:sz w:val="20"/>
          <w:szCs w:val="20"/>
        </w:rPr>
      </w:pPr>
    </w:p>
    <w:p w14:paraId="1251F93E" w14:textId="09D122BB" w:rsidR="001761A9" w:rsidRPr="007C1A63" w:rsidRDefault="00E948E3" w:rsidP="000D29B8">
      <w:pPr>
        <w:keepNext/>
        <w:keepLines/>
        <w:ind w:right="-2"/>
        <w:jc w:val="both"/>
        <w:rPr>
          <w:rFonts w:cs="Tahoma"/>
          <w:sz w:val="20"/>
          <w:szCs w:val="20"/>
        </w:rPr>
      </w:pPr>
      <w:r w:rsidRPr="007C1A63">
        <w:rPr>
          <w:rFonts w:cs="Tahoma"/>
          <w:sz w:val="20"/>
          <w:szCs w:val="20"/>
        </w:rPr>
        <w:t>Ponudnik mora Prilogo izpolniti, podpisati in žigosati</w:t>
      </w:r>
      <w:r w:rsidR="000503E2" w:rsidRPr="007C1A63">
        <w:rPr>
          <w:rFonts w:cs="Tahoma"/>
          <w:sz w:val="20"/>
          <w:szCs w:val="20"/>
        </w:rPr>
        <w:t>.</w:t>
      </w:r>
      <w:r w:rsidRPr="007C1A63">
        <w:rPr>
          <w:rFonts w:cs="Tahoma"/>
          <w:sz w:val="20"/>
          <w:szCs w:val="20"/>
        </w:rPr>
        <w:t xml:space="preserve"> </w:t>
      </w:r>
    </w:p>
    <w:p w14:paraId="54B17EE9" w14:textId="77777777" w:rsidR="00F84B84" w:rsidRPr="007C1A63" w:rsidRDefault="00F84B84" w:rsidP="000D29B8">
      <w:pPr>
        <w:keepNext/>
        <w:keepLines/>
        <w:ind w:right="-2"/>
        <w:jc w:val="both"/>
        <w:rPr>
          <w:rFonts w:cs="Tahoma"/>
          <w:b/>
          <w:sz w:val="20"/>
          <w:szCs w:val="20"/>
          <w:u w:val="single"/>
        </w:rPr>
      </w:pPr>
    </w:p>
    <w:p w14:paraId="330C43C6" w14:textId="6CCC7FC2" w:rsidR="00782A7F" w:rsidRPr="007C1A63" w:rsidRDefault="00782A7F" w:rsidP="000D29B8">
      <w:pPr>
        <w:keepNext/>
        <w:keepLines/>
        <w:ind w:right="-2"/>
        <w:jc w:val="both"/>
        <w:rPr>
          <w:rFonts w:cs="Tahoma"/>
          <w:sz w:val="20"/>
          <w:szCs w:val="20"/>
        </w:rPr>
      </w:pPr>
      <w:r w:rsidRPr="007C1A63">
        <w:rPr>
          <w:rFonts w:cs="Tahoma"/>
          <w:sz w:val="20"/>
          <w:szCs w:val="20"/>
          <w:u w:val="single"/>
        </w:rPr>
        <w:t xml:space="preserve">Ponudnik </w:t>
      </w:r>
      <w:r w:rsidR="00FE0C46" w:rsidRPr="007C1A63">
        <w:rPr>
          <w:rFonts w:cs="Tahoma"/>
          <w:sz w:val="20"/>
          <w:szCs w:val="20"/>
          <w:u w:val="single"/>
        </w:rPr>
        <w:t>mora v navedeni razdelek predložiti</w:t>
      </w:r>
      <w:r w:rsidRPr="007C1A63">
        <w:rPr>
          <w:rFonts w:cs="Tahoma"/>
          <w:sz w:val="20"/>
          <w:szCs w:val="20"/>
          <w:u w:val="single"/>
        </w:rPr>
        <w:t xml:space="preserve"> vse priloge ponudbe, ki jih zahteva naročnik (</w:t>
      </w:r>
      <w:r w:rsidRPr="007C1A63">
        <w:rPr>
          <w:rFonts w:cs="Tahoma"/>
          <w:sz w:val="20"/>
          <w:szCs w:val="20"/>
        </w:rPr>
        <w:t xml:space="preserve">ponudbeni predračun, ki ga je natisnil iz popisa v elektronski obliki (v </w:t>
      </w:r>
      <w:proofErr w:type="spellStart"/>
      <w:r w:rsidRPr="007C1A63">
        <w:rPr>
          <w:rFonts w:cs="Tahoma"/>
          <w:sz w:val="20"/>
          <w:szCs w:val="20"/>
        </w:rPr>
        <w:t>pdf</w:t>
      </w:r>
      <w:proofErr w:type="spellEnd"/>
      <w:r w:rsidRPr="007C1A63">
        <w:rPr>
          <w:rFonts w:cs="Tahoma"/>
          <w:sz w:val="20"/>
          <w:szCs w:val="20"/>
        </w:rPr>
        <w:t xml:space="preserve">. in </w:t>
      </w:r>
      <w:proofErr w:type="spellStart"/>
      <w:r w:rsidRPr="007C1A63">
        <w:rPr>
          <w:rFonts w:cs="Tahoma"/>
          <w:sz w:val="20"/>
          <w:szCs w:val="20"/>
        </w:rPr>
        <w:t>xls</w:t>
      </w:r>
      <w:proofErr w:type="spellEnd"/>
      <w:r w:rsidRPr="007C1A63">
        <w:rPr>
          <w:rFonts w:cs="Tahoma"/>
          <w:sz w:val="20"/>
          <w:szCs w:val="20"/>
        </w:rPr>
        <w:t>. formatu).</w:t>
      </w:r>
    </w:p>
    <w:p w14:paraId="7C4E2079" w14:textId="77777777" w:rsidR="006E6438" w:rsidRPr="007C1A63" w:rsidRDefault="006E6438" w:rsidP="000D29B8">
      <w:pPr>
        <w:keepNext/>
        <w:keepLines/>
        <w:ind w:right="-2"/>
        <w:jc w:val="both"/>
        <w:rPr>
          <w:rFonts w:cs="Tahoma"/>
          <w:sz w:val="20"/>
          <w:szCs w:val="20"/>
        </w:rPr>
      </w:pPr>
    </w:p>
    <w:p w14:paraId="2F621ECF" w14:textId="1F3811B0" w:rsidR="00FE0C46" w:rsidRPr="007C1A63" w:rsidRDefault="00FE0C46" w:rsidP="000D29B8">
      <w:pPr>
        <w:keepNext/>
        <w:keepLines/>
        <w:jc w:val="both"/>
        <w:rPr>
          <w:rFonts w:cs="Tahoma"/>
          <w:sz w:val="20"/>
          <w:szCs w:val="20"/>
        </w:rPr>
      </w:pPr>
      <w:r w:rsidRPr="007C1A63">
        <w:rPr>
          <w:rFonts w:cs="Tahoma"/>
          <w:sz w:val="20"/>
          <w:szCs w:val="20"/>
        </w:rPr>
        <w:t xml:space="preserve">V primeru razlikovanja med </w:t>
      </w:r>
      <w:proofErr w:type="spellStart"/>
      <w:r w:rsidRPr="007C1A63">
        <w:rPr>
          <w:rFonts w:cs="Tahoma"/>
          <w:sz w:val="20"/>
          <w:szCs w:val="20"/>
        </w:rPr>
        <w:t>pdf</w:t>
      </w:r>
      <w:proofErr w:type="spellEnd"/>
      <w:r w:rsidRPr="007C1A63">
        <w:rPr>
          <w:rFonts w:cs="Tahoma"/>
          <w:sz w:val="20"/>
          <w:szCs w:val="20"/>
        </w:rPr>
        <w:t xml:space="preserve">. in </w:t>
      </w:r>
      <w:proofErr w:type="spellStart"/>
      <w:r w:rsidRPr="007C1A63">
        <w:rPr>
          <w:rFonts w:cs="Tahoma"/>
          <w:sz w:val="20"/>
          <w:szCs w:val="20"/>
        </w:rPr>
        <w:t>excel</w:t>
      </w:r>
      <w:proofErr w:type="spellEnd"/>
      <w:r w:rsidRPr="007C1A63">
        <w:rPr>
          <w:rFonts w:cs="Tahoma"/>
          <w:sz w:val="20"/>
          <w:szCs w:val="20"/>
        </w:rPr>
        <w:t xml:space="preserve"> (</w:t>
      </w:r>
      <w:proofErr w:type="spellStart"/>
      <w:r w:rsidRPr="007C1A63">
        <w:rPr>
          <w:rFonts w:cs="Tahoma"/>
          <w:sz w:val="20"/>
          <w:szCs w:val="20"/>
        </w:rPr>
        <w:t>xlsx</w:t>
      </w:r>
      <w:proofErr w:type="spellEnd"/>
      <w:r w:rsidRPr="007C1A63">
        <w:rPr>
          <w:rFonts w:cs="Tahoma"/>
          <w:sz w:val="20"/>
          <w:szCs w:val="20"/>
        </w:rPr>
        <w:t xml:space="preserve">) formatom ponudbenega predračuna, priloženega v ponudbi, bo naročnik kot veljaven ponudbeni predračun štel ponudbeni predračun v </w:t>
      </w:r>
      <w:proofErr w:type="spellStart"/>
      <w:r w:rsidRPr="007C1A63">
        <w:rPr>
          <w:rFonts w:cs="Tahoma"/>
          <w:sz w:val="20"/>
          <w:szCs w:val="20"/>
        </w:rPr>
        <w:t>pdf</w:t>
      </w:r>
      <w:proofErr w:type="spellEnd"/>
      <w:r w:rsidRPr="007C1A63">
        <w:rPr>
          <w:rFonts w:cs="Tahoma"/>
          <w:sz w:val="20"/>
          <w:szCs w:val="20"/>
        </w:rPr>
        <w:t xml:space="preserve">. </w:t>
      </w:r>
      <w:r w:rsidR="007A4ECF" w:rsidRPr="007C1A63">
        <w:rPr>
          <w:rFonts w:cs="Tahoma"/>
          <w:sz w:val="20"/>
          <w:szCs w:val="20"/>
        </w:rPr>
        <w:t>obliki/</w:t>
      </w:r>
      <w:r w:rsidRPr="007C1A63">
        <w:rPr>
          <w:rFonts w:cs="Tahoma"/>
          <w:sz w:val="20"/>
          <w:szCs w:val="20"/>
        </w:rPr>
        <w:t>formatu.</w:t>
      </w:r>
    </w:p>
    <w:p w14:paraId="1E3F7B6B" w14:textId="3E803684" w:rsidR="00F4205A" w:rsidRPr="007C1A63" w:rsidRDefault="00F4205A" w:rsidP="000D29B8">
      <w:pPr>
        <w:keepNext/>
        <w:keepLines/>
        <w:ind w:right="-142"/>
        <w:jc w:val="both"/>
        <w:rPr>
          <w:rFonts w:cs="Tahoma"/>
          <w:b/>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A67D7E" w:rsidRPr="007C1A63" w14:paraId="56818847" w14:textId="77777777" w:rsidTr="00115987">
        <w:tc>
          <w:tcPr>
            <w:tcW w:w="599" w:type="dxa"/>
            <w:tcBorders>
              <w:right w:val="nil"/>
            </w:tcBorders>
          </w:tcPr>
          <w:p w14:paraId="046E67AE" w14:textId="77777777" w:rsidR="00A67D7E" w:rsidRPr="007C1A63" w:rsidRDefault="00A67D7E" w:rsidP="000D29B8">
            <w:pPr>
              <w:keepNext/>
              <w:keepLines/>
              <w:jc w:val="both"/>
              <w:rPr>
                <w:rFonts w:cs="Tahoma"/>
                <w:sz w:val="20"/>
                <w:szCs w:val="20"/>
              </w:rPr>
            </w:pPr>
          </w:p>
        </w:tc>
        <w:tc>
          <w:tcPr>
            <w:tcW w:w="7476" w:type="dxa"/>
            <w:tcBorders>
              <w:left w:val="nil"/>
            </w:tcBorders>
          </w:tcPr>
          <w:p w14:paraId="1A8C2D58" w14:textId="77777777" w:rsidR="00A67D7E" w:rsidRPr="007C1A63" w:rsidRDefault="00A67D7E" w:rsidP="000D29B8">
            <w:pPr>
              <w:keepNext/>
              <w:keepLines/>
              <w:jc w:val="both"/>
              <w:rPr>
                <w:rFonts w:cs="Tahoma"/>
                <w:sz w:val="20"/>
                <w:szCs w:val="20"/>
              </w:rPr>
            </w:pPr>
            <w:r w:rsidRPr="007C1A63">
              <w:rPr>
                <w:rFonts w:cs="Tahoma"/>
                <w:sz w:val="20"/>
                <w:szCs w:val="20"/>
              </w:rPr>
              <w:t xml:space="preserve">IZJAVA FIZIČNE OSEBE </w:t>
            </w:r>
          </w:p>
        </w:tc>
        <w:tc>
          <w:tcPr>
            <w:tcW w:w="851" w:type="dxa"/>
            <w:tcBorders>
              <w:right w:val="nil"/>
            </w:tcBorders>
          </w:tcPr>
          <w:p w14:paraId="0EB4461D" w14:textId="77777777" w:rsidR="00A67D7E" w:rsidRPr="007C1A63" w:rsidRDefault="00E948E3" w:rsidP="000D29B8">
            <w:pPr>
              <w:keepNext/>
              <w:keepLines/>
              <w:jc w:val="both"/>
              <w:rPr>
                <w:rFonts w:cs="Tahoma"/>
                <w:b/>
                <w:sz w:val="20"/>
                <w:szCs w:val="20"/>
              </w:rPr>
            </w:pPr>
            <w:r w:rsidRPr="007C1A63">
              <w:rPr>
                <w:rFonts w:cs="Tahoma"/>
                <w:b/>
                <w:sz w:val="20"/>
                <w:szCs w:val="20"/>
              </w:rPr>
              <w:t>P</w:t>
            </w:r>
            <w:r w:rsidR="00A67D7E" w:rsidRPr="007C1A63">
              <w:rPr>
                <w:rFonts w:cs="Tahoma"/>
                <w:b/>
                <w:sz w:val="20"/>
                <w:szCs w:val="20"/>
              </w:rPr>
              <w:t xml:space="preserve">riloga </w:t>
            </w:r>
          </w:p>
        </w:tc>
        <w:tc>
          <w:tcPr>
            <w:tcW w:w="567" w:type="dxa"/>
            <w:tcBorders>
              <w:left w:val="nil"/>
            </w:tcBorders>
          </w:tcPr>
          <w:p w14:paraId="34F28267" w14:textId="77777777" w:rsidR="00A67D7E" w:rsidRPr="007C1A63" w:rsidRDefault="00A67D7E" w:rsidP="000D29B8">
            <w:pPr>
              <w:keepNext/>
              <w:keepLines/>
              <w:jc w:val="both"/>
              <w:rPr>
                <w:rFonts w:cs="Tahoma"/>
                <w:b/>
                <w:sz w:val="20"/>
                <w:szCs w:val="20"/>
              </w:rPr>
            </w:pPr>
            <w:r w:rsidRPr="007C1A63">
              <w:rPr>
                <w:rFonts w:cs="Tahoma"/>
                <w:b/>
                <w:sz w:val="20"/>
                <w:szCs w:val="20"/>
              </w:rPr>
              <w:t>3/3</w:t>
            </w:r>
          </w:p>
        </w:tc>
      </w:tr>
    </w:tbl>
    <w:p w14:paraId="4255E3FC" w14:textId="77777777" w:rsidR="00A67D7E" w:rsidRPr="007C1A63" w:rsidRDefault="00A67D7E" w:rsidP="000D29B8">
      <w:pPr>
        <w:keepNext/>
        <w:keepLines/>
        <w:tabs>
          <w:tab w:val="left" w:pos="567"/>
          <w:tab w:val="num" w:pos="851"/>
          <w:tab w:val="left" w:pos="993"/>
        </w:tabs>
        <w:jc w:val="both"/>
        <w:rPr>
          <w:rFonts w:cs="Tahoma"/>
          <w:sz w:val="20"/>
          <w:szCs w:val="20"/>
        </w:rPr>
      </w:pPr>
    </w:p>
    <w:p w14:paraId="7163061D" w14:textId="77777777" w:rsidR="001761A9" w:rsidRPr="007C1A63" w:rsidRDefault="00E948E3" w:rsidP="000D29B8">
      <w:pPr>
        <w:keepNext/>
        <w:keepLines/>
        <w:tabs>
          <w:tab w:val="left" w:pos="142"/>
          <w:tab w:val="left" w:pos="567"/>
          <w:tab w:val="num" w:pos="851"/>
          <w:tab w:val="left" w:pos="993"/>
        </w:tabs>
        <w:jc w:val="both"/>
        <w:rPr>
          <w:rFonts w:cs="Tahoma"/>
          <w:sz w:val="20"/>
          <w:szCs w:val="20"/>
        </w:rPr>
      </w:pPr>
      <w:r w:rsidRPr="007C1A63">
        <w:rPr>
          <w:rFonts w:cs="Tahoma"/>
          <w:sz w:val="20"/>
          <w:szCs w:val="20"/>
        </w:rPr>
        <w:t xml:space="preserve">Izjavo izpolnijo in podpišejo VSE osebe, ki so člani upravnega, vodstvenega ali nadzornega organa gospodarskega subjekta ali ki ima pooblastila za njegovo zastopanje ali odločanje ali nadzor v njem (velja za ponudnika, za vse člane skupine ponudnikov – partnerje, za vse nominirane podizvajalce in za vse ostale subjekte, katerih zmogljivosti uporablja ponudnik). </w:t>
      </w:r>
    </w:p>
    <w:p w14:paraId="66014A8E" w14:textId="19B2397A" w:rsidR="00763EE2" w:rsidRPr="007C1A63" w:rsidRDefault="00763EE2" w:rsidP="000D29B8">
      <w:pPr>
        <w:keepNext/>
        <w:keepLines/>
        <w:tabs>
          <w:tab w:val="left" w:pos="142"/>
          <w:tab w:val="left" w:pos="567"/>
          <w:tab w:val="num" w:pos="851"/>
          <w:tab w:val="left" w:pos="993"/>
        </w:tab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3D2AD1" w:rsidRPr="007C1A63" w14:paraId="4577E1F2" w14:textId="77777777" w:rsidTr="00115987">
        <w:tc>
          <w:tcPr>
            <w:tcW w:w="599" w:type="dxa"/>
            <w:tcBorders>
              <w:right w:val="nil"/>
            </w:tcBorders>
          </w:tcPr>
          <w:p w14:paraId="599F5979" w14:textId="77777777" w:rsidR="003D2AD1" w:rsidRPr="007C1A63" w:rsidRDefault="003D2AD1" w:rsidP="000D29B8">
            <w:pPr>
              <w:keepNext/>
              <w:keepLines/>
              <w:jc w:val="both"/>
              <w:rPr>
                <w:rFonts w:cs="Tahoma"/>
                <w:sz w:val="20"/>
                <w:szCs w:val="20"/>
              </w:rPr>
            </w:pPr>
          </w:p>
        </w:tc>
        <w:tc>
          <w:tcPr>
            <w:tcW w:w="7476" w:type="dxa"/>
            <w:tcBorders>
              <w:left w:val="nil"/>
            </w:tcBorders>
          </w:tcPr>
          <w:p w14:paraId="51386361" w14:textId="77777777" w:rsidR="003D2AD1" w:rsidRPr="007C1A63" w:rsidRDefault="003D2AD1" w:rsidP="000D29B8">
            <w:pPr>
              <w:keepNext/>
              <w:keepLines/>
              <w:jc w:val="both"/>
              <w:rPr>
                <w:rFonts w:cs="Tahoma"/>
                <w:sz w:val="20"/>
                <w:szCs w:val="20"/>
              </w:rPr>
            </w:pPr>
            <w:r w:rsidRPr="007C1A63">
              <w:rPr>
                <w:rFonts w:cs="Tahoma"/>
                <w:sz w:val="20"/>
                <w:szCs w:val="20"/>
              </w:rPr>
              <w:t>IZJAVA O UDELEŽBI FIZIČNIH IN PRAVNIH OSEB V LASTNIŠTVU PONUDNIKA</w:t>
            </w:r>
          </w:p>
        </w:tc>
        <w:tc>
          <w:tcPr>
            <w:tcW w:w="851" w:type="dxa"/>
            <w:tcBorders>
              <w:right w:val="nil"/>
            </w:tcBorders>
          </w:tcPr>
          <w:p w14:paraId="7B4953B5" w14:textId="77777777" w:rsidR="003D2AD1" w:rsidRPr="007C1A63" w:rsidRDefault="00115987" w:rsidP="000D29B8">
            <w:pPr>
              <w:keepNext/>
              <w:keepLines/>
              <w:jc w:val="both"/>
              <w:rPr>
                <w:rFonts w:cs="Tahoma"/>
                <w:b/>
                <w:sz w:val="20"/>
                <w:szCs w:val="20"/>
              </w:rPr>
            </w:pPr>
            <w:r w:rsidRPr="007C1A63">
              <w:rPr>
                <w:rFonts w:cs="Tahoma"/>
                <w:b/>
                <w:sz w:val="20"/>
                <w:szCs w:val="20"/>
              </w:rPr>
              <w:t>P</w:t>
            </w:r>
            <w:r w:rsidR="003D2AD1" w:rsidRPr="007C1A63">
              <w:rPr>
                <w:rFonts w:cs="Tahoma"/>
                <w:b/>
                <w:sz w:val="20"/>
                <w:szCs w:val="20"/>
              </w:rPr>
              <w:t xml:space="preserve">riloga </w:t>
            </w:r>
          </w:p>
        </w:tc>
        <w:tc>
          <w:tcPr>
            <w:tcW w:w="567" w:type="dxa"/>
            <w:tcBorders>
              <w:left w:val="nil"/>
            </w:tcBorders>
          </w:tcPr>
          <w:p w14:paraId="471D2DEE" w14:textId="77777777" w:rsidR="003D2AD1" w:rsidRPr="007C1A63" w:rsidRDefault="003D2AD1" w:rsidP="000D29B8">
            <w:pPr>
              <w:keepNext/>
              <w:keepLines/>
              <w:jc w:val="both"/>
              <w:rPr>
                <w:rFonts w:cs="Tahoma"/>
                <w:b/>
                <w:sz w:val="20"/>
                <w:szCs w:val="20"/>
              </w:rPr>
            </w:pPr>
            <w:r w:rsidRPr="007C1A63">
              <w:rPr>
                <w:rFonts w:cs="Tahoma"/>
                <w:b/>
                <w:sz w:val="20"/>
                <w:szCs w:val="20"/>
              </w:rPr>
              <w:t>3/</w:t>
            </w:r>
            <w:r w:rsidR="00A67D7E" w:rsidRPr="007C1A63">
              <w:rPr>
                <w:rFonts w:cs="Tahoma"/>
                <w:b/>
                <w:sz w:val="20"/>
                <w:szCs w:val="20"/>
              </w:rPr>
              <w:t>4</w:t>
            </w:r>
          </w:p>
        </w:tc>
      </w:tr>
    </w:tbl>
    <w:p w14:paraId="2323DCA1" w14:textId="77777777" w:rsidR="003D2AD1" w:rsidRPr="007C1A63" w:rsidRDefault="003D2AD1" w:rsidP="000D29B8">
      <w:pPr>
        <w:keepNext/>
        <w:keepLines/>
        <w:jc w:val="both"/>
        <w:rPr>
          <w:rFonts w:cs="Tahoma"/>
          <w:sz w:val="20"/>
          <w:szCs w:val="20"/>
        </w:rPr>
      </w:pPr>
    </w:p>
    <w:p w14:paraId="368D081E" w14:textId="77777777" w:rsidR="001761A9" w:rsidRPr="007C1A63" w:rsidRDefault="00E948E3" w:rsidP="000D29B8">
      <w:pPr>
        <w:keepNext/>
        <w:keepLines/>
        <w:tabs>
          <w:tab w:val="left" w:pos="142"/>
          <w:tab w:val="left" w:pos="567"/>
          <w:tab w:val="num" w:pos="851"/>
          <w:tab w:val="left" w:pos="993"/>
        </w:tabs>
        <w:jc w:val="both"/>
        <w:rPr>
          <w:rFonts w:cs="Tahoma"/>
          <w:sz w:val="20"/>
          <w:szCs w:val="20"/>
        </w:rPr>
      </w:pPr>
      <w:r w:rsidRPr="007C1A63">
        <w:rPr>
          <w:rFonts w:cs="Tahoma"/>
          <w:sz w:val="20"/>
          <w:szCs w:val="20"/>
        </w:rPr>
        <w:t xml:space="preserve">Ponudnik izjavo izpolni in podpiše. Izjavo izpolnijo in podpišejo tudi VSI posamezni člani skupine ponudnikov (partnerji) v okviru skupne ponudbe, VSI morebitni v ponudbi navedeni podizvajalci in VSI drugi subjekti, katerih zmogljivost uporablja ponudnik. </w:t>
      </w:r>
    </w:p>
    <w:p w14:paraId="1A7CF113" w14:textId="42491B12" w:rsidR="000A385D" w:rsidRPr="007C1A63" w:rsidRDefault="000A385D" w:rsidP="000D29B8">
      <w:pPr>
        <w:keepNext/>
        <w:keepLines/>
        <w:tabs>
          <w:tab w:val="left" w:pos="142"/>
          <w:tab w:val="left" w:pos="567"/>
          <w:tab w:val="num" w:pos="851"/>
          <w:tab w:val="left" w:pos="993"/>
        </w:tab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600"/>
        <w:gridCol w:w="7475"/>
        <w:gridCol w:w="851"/>
        <w:gridCol w:w="567"/>
      </w:tblGrid>
      <w:tr w:rsidR="00201EFB" w:rsidRPr="007C1A63" w14:paraId="6A6A9177" w14:textId="77777777" w:rsidTr="00115987">
        <w:tc>
          <w:tcPr>
            <w:tcW w:w="600" w:type="dxa"/>
            <w:tcBorders>
              <w:top w:val="single" w:sz="4" w:space="0" w:color="auto"/>
              <w:left w:val="single" w:sz="4" w:space="0" w:color="auto"/>
              <w:bottom w:val="single" w:sz="4" w:space="0" w:color="auto"/>
              <w:right w:val="nil"/>
            </w:tcBorders>
          </w:tcPr>
          <w:p w14:paraId="344E1E71" w14:textId="77777777" w:rsidR="00201EFB" w:rsidRPr="007C1A63" w:rsidRDefault="00201EFB" w:rsidP="000D29B8">
            <w:pPr>
              <w:keepNext/>
              <w:keepLines/>
              <w:jc w:val="right"/>
              <w:rPr>
                <w:rFonts w:cs="Tahoma"/>
                <w:sz w:val="20"/>
                <w:szCs w:val="20"/>
              </w:rPr>
            </w:pPr>
          </w:p>
        </w:tc>
        <w:tc>
          <w:tcPr>
            <w:tcW w:w="7475" w:type="dxa"/>
            <w:tcBorders>
              <w:top w:val="single" w:sz="4" w:space="0" w:color="auto"/>
              <w:left w:val="nil"/>
              <w:bottom w:val="single" w:sz="4" w:space="0" w:color="auto"/>
              <w:right w:val="single" w:sz="4" w:space="0" w:color="808080"/>
            </w:tcBorders>
            <w:hideMark/>
          </w:tcPr>
          <w:p w14:paraId="33F2957D" w14:textId="77777777" w:rsidR="00201EFB" w:rsidRPr="007C1A63" w:rsidRDefault="00201EFB" w:rsidP="000D29B8">
            <w:pPr>
              <w:keepNext/>
              <w:keepLines/>
              <w:rPr>
                <w:rFonts w:cs="Tahoma"/>
                <w:sz w:val="20"/>
                <w:szCs w:val="20"/>
              </w:rPr>
            </w:pPr>
            <w:r w:rsidRPr="007C1A63">
              <w:rPr>
                <w:rFonts w:cs="Tahoma"/>
                <w:sz w:val="20"/>
                <w:szCs w:val="20"/>
              </w:rPr>
              <w:t xml:space="preserve">SEZNAM PODIZVAJALCEV </w:t>
            </w:r>
            <w:r w:rsidR="0018575F" w:rsidRPr="007C1A63">
              <w:rPr>
                <w:rFonts w:cs="Tahoma"/>
                <w:sz w:val="20"/>
                <w:szCs w:val="20"/>
              </w:rPr>
              <w:t>IN ZAHTEVA ZA NEPOSREDNO PLAČILO</w:t>
            </w:r>
          </w:p>
        </w:tc>
        <w:tc>
          <w:tcPr>
            <w:tcW w:w="851" w:type="dxa"/>
            <w:tcBorders>
              <w:top w:val="single" w:sz="4" w:space="0" w:color="auto"/>
              <w:left w:val="single" w:sz="4" w:space="0" w:color="808080"/>
              <w:bottom w:val="single" w:sz="4" w:space="0" w:color="auto"/>
              <w:right w:val="nil"/>
            </w:tcBorders>
            <w:hideMark/>
          </w:tcPr>
          <w:p w14:paraId="7C5DBE57" w14:textId="77777777" w:rsidR="00201EFB" w:rsidRPr="007C1A63" w:rsidRDefault="00B35D62" w:rsidP="000D29B8">
            <w:pPr>
              <w:keepNext/>
              <w:keepLines/>
              <w:rPr>
                <w:rFonts w:cs="Tahoma"/>
                <w:b/>
                <w:sz w:val="20"/>
                <w:szCs w:val="20"/>
              </w:rPr>
            </w:pPr>
            <w:r w:rsidRPr="007C1A63">
              <w:rPr>
                <w:rFonts w:cs="Tahoma"/>
                <w:b/>
                <w:sz w:val="20"/>
                <w:szCs w:val="20"/>
              </w:rPr>
              <w:t>P</w:t>
            </w:r>
            <w:r w:rsidR="00201EFB" w:rsidRPr="007C1A63">
              <w:rPr>
                <w:rFonts w:cs="Tahoma"/>
                <w:b/>
                <w:sz w:val="20"/>
                <w:szCs w:val="20"/>
              </w:rPr>
              <w:t xml:space="preserve">riloga </w:t>
            </w:r>
          </w:p>
        </w:tc>
        <w:tc>
          <w:tcPr>
            <w:tcW w:w="567" w:type="dxa"/>
            <w:tcBorders>
              <w:top w:val="single" w:sz="4" w:space="0" w:color="auto"/>
              <w:left w:val="nil"/>
              <w:bottom w:val="single" w:sz="4" w:space="0" w:color="auto"/>
              <w:right w:val="single" w:sz="4" w:space="0" w:color="auto"/>
            </w:tcBorders>
            <w:hideMark/>
          </w:tcPr>
          <w:p w14:paraId="335BF8F5" w14:textId="77777777" w:rsidR="00201EFB" w:rsidRPr="007C1A63" w:rsidRDefault="00D812C7" w:rsidP="000D29B8">
            <w:pPr>
              <w:keepNext/>
              <w:keepLines/>
              <w:rPr>
                <w:rFonts w:cs="Tahoma"/>
                <w:b/>
                <w:sz w:val="20"/>
                <w:szCs w:val="20"/>
              </w:rPr>
            </w:pPr>
            <w:r w:rsidRPr="007C1A63">
              <w:rPr>
                <w:rFonts w:cs="Tahoma"/>
                <w:b/>
                <w:sz w:val="20"/>
                <w:szCs w:val="20"/>
              </w:rPr>
              <w:t>4</w:t>
            </w:r>
            <w:r w:rsidR="0018575F" w:rsidRPr="007C1A63">
              <w:rPr>
                <w:rFonts w:cs="Tahoma"/>
                <w:b/>
                <w:sz w:val="20"/>
                <w:szCs w:val="20"/>
              </w:rPr>
              <w:t>/1</w:t>
            </w:r>
          </w:p>
        </w:tc>
      </w:tr>
    </w:tbl>
    <w:p w14:paraId="155B607E" w14:textId="77777777" w:rsidR="00201EFB" w:rsidRPr="007C1A63" w:rsidRDefault="00201EFB" w:rsidP="000D29B8">
      <w:pPr>
        <w:keepNext/>
        <w:keepLines/>
        <w:jc w:val="both"/>
        <w:rPr>
          <w:rFonts w:cs="Tahoma"/>
          <w:sz w:val="20"/>
          <w:szCs w:val="20"/>
        </w:rPr>
      </w:pPr>
    </w:p>
    <w:p w14:paraId="6D918894" w14:textId="77777777" w:rsidR="0018575F" w:rsidRPr="007C1A63" w:rsidRDefault="0018575F" w:rsidP="000D29B8">
      <w:pPr>
        <w:keepNext/>
        <w:keepLines/>
        <w:jc w:val="both"/>
        <w:rPr>
          <w:rFonts w:cs="Tahoma"/>
          <w:sz w:val="20"/>
          <w:szCs w:val="20"/>
        </w:rPr>
      </w:pPr>
      <w:r w:rsidRPr="007C1A63">
        <w:rPr>
          <w:rFonts w:cs="Tahoma"/>
          <w:sz w:val="20"/>
          <w:szCs w:val="20"/>
        </w:rPr>
        <w:t xml:space="preserve">Podizvajalec izpolni vse zahtevane podatke, v kolikor ponudnik del javnega naročila odda v </w:t>
      </w:r>
      <w:proofErr w:type="spellStart"/>
      <w:r w:rsidRPr="007C1A63">
        <w:rPr>
          <w:rFonts w:cs="Tahoma"/>
          <w:sz w:val="20"/>
          <w:szCs w:val="20"/>
        </w:rPr>
        <w:t>podizvajanje</w:t>
      </w:r>
      <w:proofErr w:type="spellEnd"/>
      <w:r w:rsidRPr="007C1A63">
        <w:rPr>
          <w:rFonts w:cs="Tahoma"/>
          <w:sz w:val="20"/>
          <w:szCs w:val="20"/>
        </w:rPr>
        <w:t>. V kolikor ponudnik v predmetnem naročilu ne nastopa z nobenim podizvajalcem, priloge ni treba prilagati.</w:t>
      </w:r>
    </w:p>
    <w:p w14:paraId="0331888F" w14:textId="77777777" w:rsidR="0018575F" w:rsidRPr="007C1A63" w:rsidRDefault="0018575F" w:rsidP="000D29B8">
      <w:pPr>
        <w:keepNext/>
        <w:keepLines/>
        <w:jc w:val="both"/>
        <w:rPr>
          <w:rFonts w:cs="Tahoma"/>
          <w:sz w:val="20"/>
          <w:szCs w:val="20"/>
        </w:rPr>
      </w:pPr>
    </w:p>
    <w:p w14:paraId="1E5093EB" w14:textId="5C40AA7B" w:rsidR="0018575F" w:rsidRPr="007C1A63" w:rsidRDefault="0018575F" w:rsidP="000D29B8">
      <w:pPr>
        <w:keepNext/>
        <w:keepLines/>
        <w:jc w:val="both"/>
        <w:rPr>
          <w:rFonts w:cs="Tahoma"/>
          <w:sz w:val="20"/>
          <w:szCs w:val="20"/>
        </w:rPr>
      </w:pPr>
      <w:r w:rsidRPr="007C1A63">
        <w:rPr>
          <w:rFonts w:cs="Tahoma"/>
          <w:sz w:val="20"/>
          <w:szCs w:val="20"/>
        </w:rPr>
        <w:lastRenderedPageBreak/>
        <w:t xml:space="preserve">V kolikor ponudnik namerava izvajati predmet  javnega naročila s podizvajalci, mora ravnati v skladu s 94. členom ZJN-3 ter </w:t>
      </w:r>
      <w:r w:rsidRPr="007C1A63">
        <w:rPr>
          <w:rFonts w:eastAsia="Calibri" w:cs="Tahoma"/>
          <w:sz w:val="20"/>
          <w:szCs w:val="20"/>
        </w:rPr>
        <w:t xml:space="preserve">za vse navedene podizvajalce predložiti izpolnjeno, podpisani in žigosano Prilogo 4/1 in Obrazec 3 k Prilogi 4/1 (sporazum o medsebojnem sodelovanju). </w:t>
      </w:r>
      <w:r w:rsidRPr="007C1A63">
        <w:rPr>
          <w:rFonts w:cs="Tahoma"/>
          <w:sz w:val="20"/>
          <w:szCs w:val="20"/>
        </w:rPr>
        <w:t xml:space="preserve">Kadar namerava ponudnik izvajati predmet javnega naročila </w:t>
      </w:r>
      <w:r w:rsidRPr="007C1A63">
        <w:rPr>
          <w:rFonts w:cs="Tahoma"/>
          <w:sz w:val="20"/>
          <w:szCs w:val="20"/>
          <w:u w:val="single"/>
        </w:rPr>
        <w:t xml:space="preserve">s podizvajalcem, ki zahteva neposredno plačilo </w:t>
      </w:r>
      <w:r w:rsidRPr="007C1A63">
        <w:rPr>
          <w:rFonts w:cs="Tahoma"/>
          <w:sz w:val="20"/>
          <w:szCs w:val="20"/>
        </w:rPr>
        <w:t>v skladu s 94. členom ZJN-3, mora k ponudbi priložiti Obrazec 1 k Prilogi</w:t>
      </w:r>
      <w:r w:rsidR="0023408B" w:rsidRPr="007C1A63">
        <w:rPr>
          <w:rFonts w:cs="Tahoma"/>
          <w:sz w:val="20"/>
          <w:szCs w:val="20"/>
        </w:rPr>
        <w:t xml:space="preserve"> 4/1 (pooblastilo ponudnika), </w:t>
      </w:r>
      <w:r w:rsidRPr="007C1A63">
        <w:rPr>
          <w:rFonts w:cs="Tahoma"/>
          <w:sz w:val="20"/>
          <w:szCs w:val="20"/>
        </w:rPr>
        <w:t>Obrazec 2 k Prilogi 4/1 (soglasje podizvajalcev)</w:t>
      </w:r>
      <w:r w:rsidR="0023408B" w:rsidRPr="007C1A63">
        <w:rPr>
          <w:rFonts w:cs="Tahoma"/>
          <w:sz w:val="20"/>
          <w:szCs w:val="20"/>
        </w:rPr>
        <w:t xml:space="preserve"> in Obrazec 3 k Prilogi 4/1 (sporazum o medsebojnem sodelovanju)</w:t>
      </w:r>
      <w:r w:rsidRPr="007C1A63">
        <w:rPr>
          <w:rFonts w:cs="Tahoma"/>
          <w:sz w:val="20"/>
          <w:szCs w:val="20"/>
        </w:rPr>
        <w:t>.</w:t>
      </w:r>
    </w:p>
    <w:p w14:paraId="0B22676B" w14:textId="5F74E57A" w:rsidR="0018575F" w:rsidRPr="007C1A63" w:rsidRDefault="0018575F" w:rsidP="000D29B8">
      <w:pPr>
        <w:keepNext/>
        <w:keepLines/>
        <w:jc w:val="both"/>
        <w:rPr>
          <w:rFonts w:cs="Tahoma"/>
          <w:sz w:val="20"/>
          <w:szCs w:val="20"/>
          <w:u w:val="single"/>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476"/>
        <w:gridCol w:w="851"/>
        <w:gridCol w:w="567"/>
      </w:tblGrid>
      <w:tr w:rsidR="00B35D62" w:rsidRPr="007C1A63" w14:paraId="593A4517" w14:textId="77777777" w:rsidTr="00115987">
        <w:tc>
          <w:tcPr>
            <w:tcW w:w="599" w:type="dxa"/>
            <w:tcBorders>
              <w:top w:val="single" w:sz="4" w:space="0" w:color="auto"/>
              <w:bottom w:val="single" w:sz="4" w:space="0" w:color="auto"/>
              <w:right w:val="nil"/>
            </w:tcBorders>
          </w:tcPr>
          <w:p w14:paraId="41E61FC7" w14:textId="77777777" w:rsidR="00B35D62" w:rsidRPr="007C1A63" w:rsidRDefault="00B35D62" w:rsidP="000D29B8">
            <w:pPr>
              <w:keepNext/>
              <w:keepLines/>
              <w:jc w:val="right"/>
              <w:rPr>
                <w:rFonts w:cs="Tahoma"/>
                <w:sz w:val="20"/>
                <w:szCs w:val="20"/>
              </w:rPr>
            </w:pP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cs="Tahoma"/>
                <w:b/>
                <w:sz w:val="20"/>
                <w:szCs w:val="20"/>
              </w:rPr>
              <w:br w:type="page"/>
            </w:r>
          </w:p>
        </w:tc>
        <w:tc>
          <w:tcPr>
            <w:tcW w:w="7476" w:type="dxa"/>
            <w:tcBorders>
              <w:top w:val="single" w:sz="4" w:space="0" w:color="auto"/>
              <w:left w:val="nil"/>
              <w:bottom w:val="single" w:sz="4" w:space="0" w:color="auto"/>
            </w:tcBorders>
          </w:tcPr>
          <w:p w14:paraId="345E0011" w14:textId="77777777" w:rsidR="00B35D62" w:rsidRPr="007C1A63" w:rsidRDefault="00B35D62" w:rsidP="000D29B8">
            <w:pPr>
              <w:keepNext/>
              <w:keepLines/>
              <w:jc w:val="both"/>
              <w:rPr>
                <w:rFonts w:cs="Tahoma"/>
                <w:sz w:val="20"/>
                <w:szCs w:val="20"/>
              </w:rPr>
            </w:pPr>
            <w:r w:rsidRPr="007C1A63">
              <w:rPr>
                <w:rFonts w:cs="Tahoma"/>
                <w:sz w:val="20"/>
                <w:szCs w:val="20"/>
              </w:rPr>
              <w:t xml:space="preserve">SEZNAM DRUGIH SUBJEKTOV, KATERIH ZMOGLJIVOST UPORABLJA PONUDNIK  </w:t>
            </w:r>
          </w:p>
        </w:tc>
        <w:tc>
          <w:tcPr>
            <w:tcW w:w="851" w:type="dxa"/>
            <w:tcBorders>
              <w:top w:val="single" w:sz="4" w:space="0" w:color="auto"/>
              <w:bottom w:val="single" w:sz="4" w:space="0" w:color="auto"/>
              <w:right w:val="nil"/>
            </w:tcBorders>
          </w:tcPr>
          <w:p w14:paraId="15355FCC" w14:textId="77777777" w:rsidR="00B35D62" w:rsidRPr="007C1A63" w:rsidRDefault="00B35D62" w:rsidP="000D29B8">
            <w:pPr>
              <w:keepNext/>
              <w:keepLines/>
              <w:rPr>
                <w:rFonts w:cs="Tahoma"/>
                <w:b/>
                <w:sz w:val="20"/>
                <w:szCs w:val="20"/>
              </w:rPr>
            </w:pPr>
            <w:r w:rsidRPr="007C1A63">
              <w:rPr>
                <w:rFonts w:cs="Tahoma"/>
                <w:b/>
                <w:sz w:val="20"/>
                <w:szCs w:val="20"/>
              </w:rPr>
              <w:t xml:space="preserve">Priloga </w:t>
            </w:r>
          </w:p>
        </w:tc>
        <w:tc>
          <w:tcPr>
            <w:tcW w:w="567" w:type="dxa"/>
            <w:tcBorders>
              <w:top w:val="single" w:sz="4" w:space="0" w:color="auto"/>
              <w:left w:val="nil"/>
              <w:bottom w:val="single" w:sz="4" w:space="0" w:color="auto"/>
            </w:tcBorders>
          </w:tcPr>
          <w:p w14:paraId="3BA8E3DC" w14:textId="77777777" w:rsidR="00B35D62" w:rsidRPr="007C1A63" w:rsidRDefault="0018575F" w:rsidP="000D29B8">
            <w:pPr>
              <w:keepNext/>
              <w:keepLines/>
              <w:rPr>
                <w:rFonts w:cs="Tahoma"/>
                <w:b/>
                <w:sz w:val="20"/>
                <w:szCs w:val="20"/>
              </w:rPr>
            </w:pPr>
            <w:r w:rsidRPr="007C1A63">
              <w:rPr>
                <w:rFonts w:cs="Tahoma"/>
                <w:b/>
                <w:sz w:val="20"/>
                <w:szCs w:val="20"/>
              </w:rPr>
              <w:t>4/2</w:t>
            </w:r>
          </w:p>
        </w:tc>
      </w:tr>
    </w:tbl>
    <w:p w14:paraId="2B7958DA" w14:textId="77777777" w:rsidR="00B35D62" w:rsidRPr="007C1A63" w:rsidRDefault="00B35D62" w:rsidP="000D29B8">
      <w:pPr>
        <w:keepNext/>
        <w:keepLines/>
        <w:jc w:val="both"/>
        <w:rPr>
          <w:rFonts w:cs="Tahoma"/>
          <w:sz w:val="20"/>
          <w:szCs w:val="20"/>
        </w:rPr>
      </w:pPr>
    </w:p>
    <w:p w14:paraId="69526056" w14:textId="77777777" w:rsidR="0018575F" w:rsidRPr="007C1A63" w:rsidRDefault="0018575F" w:rsidP="000D29B8">
      <w:pPr>
        <w:keepNext/>
        <w:keepLines/>
        <w:jc w:val="both"/>
        <w:rPr>
          <w:rFonts w:cs="Tahoma"/>
          <w:sz w:val="20"/>
          <w:szCs w:val="20"/>
        </w:rPr>
      </w:pPr>
      <w:r w:rsidRPr="007C1A63">
        <w:rPr>
          <w:rFonts w:cs="Tahoma"/>
          <w:sz w:val="20"/>
          <w:szCs w:val="20"/>
        </w:rPr>
        <w:t xml:space="preserve">Ponudnik mora prilogo izpolniti, v kolikor uporabi zmogljivost drugih subjektov, </w:t>
      </w:r>
      <w:r w:rsidRPr="007C1A63">
        <w:rPr>
          <w:rFonts w:cs="Tahoma"/>
          <w:sz w:val="20"/>
          <w:szCs w:val="20"/>
          <w:u w:val="single"/>
        </w:rPr>
        <w:t>ki niso partner/ji v primeru skupne ponudbe in v ponudbi niso navedeni kot podizvajalec/ci</w:t>
      </w:r>
      <w:r w:rsidRPr="007C1A63">
        <w:rPr>
          <w:rFonts w:cs="Tahoma"/>
          <w:sz w:val="20"/>
          <w:szCs w:val="20"/>
        </w:rPr>
        <w:t>.</w:t>
      </w:r>
    </w:p>
    <w:p w14:paraId="1846A57A" w14:textId="77777777" w:rsidR="0023408B" w:rsidRPr="007C1A63" w:rsidRDefault="0023408B" w:rsidP="000D29B8">
      <w:pPr>
        <w:keepNext/>
        <w:keepLines/>
        <w:jc w:val="both"/>
        <w:rPr>
          <w:rFonts w:cs="Tahoma"/>
          <w:sz w:val="20"/>
          <w:szCs w:val="20"/>
        </w:rPr>
      </w:pPr>
    </w:p>
    <w:p w14:paraId="6946F1D0" w14:textId="77777777" w:rsidR="0018575F" w:rsidRPr="007C1A63" w:rsidRDefault="0018575F" w:rsidP="000D29B8">
      <w:pPr>
        <w:keepNext/>
        <w:keepLines/>
        <w:jc w:val="both"/>
        <w:rPr>
          <w:rFonts w:cs="Tahoma"/>
          <w:sz w:val="20"/>
          <w:szCs w:val="20"/>
          <w:u w:val="single"/>
        </w:rPr>
      </w:pPr>
      <w:r w:rsidRPr="007C1A63">
        <w:rPr>
          <w:rFonts w:cs="Tahoma"/>
          <w:sz w:val="20"/>
          <w:szCs w:val="20"/>
        </w:rPr>
        <w:t xml:space="preserve">Ponudnik razmnoži potrebno število izvodov vseh obrazcev. </w:t>
      </w:r>
      <w:r w:rsidRPr="007C1A63">
        <w:rPr>
          <w:rFonts w:cs="Tahoma"/>
          <w:sz w:val="20"/>
          <w:szCs w:val="20"/>
          <w:u w:val="single"/>
        </w:rPr>
        <w:t>V kolikor ponudnik ne bo uporabil zmogljivosti drugih subjektov, priloge ni potrebno izpolni.</w:t>
      </w:r>
    </w:p>
    <w:p w14:paraId="4ACA94A4" w14:textId="7A6B94BA" w:rsidR="00AC09EC" w:rsidRPr="007C1A63" w:rsidRDefault="00AC09EC" w:rsidP="000D29B8">
      <w:pPr>
        <w:keepNext/>
        <w:keepLines/>
        <w:jc w:val="both"/>
        <w:rPr>
          <w:rFonts w:cs="Tahoma"/>
          <w:sz w:val="20"/>
          <w:szCs w:val="20"/>
        </w:rPr>
      </w:pPr>
    </w:p>
    <w:tbl>
      <w:tblPr>
        <w:tblW w:w="9493"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53"/>
        <w:gridCol w:w="912"/>
        <w:gridCol w:w="329"/>
      </w:tblGrid>
      <w:tr w:rsidR="00201EFB" w:rsidRPr="007C1A63" w14:paraId="220F4B81" w14:textId="77777777" w:rsidTr="00115987">
        <w:trPr>
          <w:trHeight w:val="167"/>
        </w:trPr>
        <w:tc>
          <w:tcPr>
            <w:tcW w:w="599" w:type="dxa"/>
            <w:tcBorders>
              <w:right w:val="nil"/>
            </w:tcBorders>
          </w:tcPr>
          <w:p w14:paraId="58B5438C" w14:textId="77777777" w:rsidR="00201EFB" w:rsidRPr="007C1A63" w:rsidRDefault="00201EFB" w:rsidP="000D29B8">
            <w:pPr>
              <w:keepNext/>
              <w:keepLines/>
              <w:jc w:val="both"/>
              <w:rPr>
                <w:rFonts w:cs="Tahoma"/>
                <w:sz w:val="20"/>
                <w:szCs w:val="20"/>
              </w:rPr>
            </w:pPr>
          </w:p>
        </w:tc>
        <w:tc>
          <w:tcPr>
            <w:tcW w:w="7653" w:type="dxa"/>
            <w:tcBorders>
              <w:left w:val="nil"/>
            </w:tcBorders>
          </w:tcPr>
          <w:p w14:paraId="3CED483F" w14:textId="77777777" w:rsidR="00201EFB" w:rsidRPr="007C1A63" w:rsidRDefault="001E0D6A" w:rsidP="000D29B8">
            <w:pPr>
              <w:keepNext/>
              <w:keepLines/>
              <w:jc w:val="both"/>
              <w:rPr>
                <w:rFonts w:cs="Tahoma"/>
                <w:sz w:val="20"/>
                <w:szCs w:val="20"/>
              </w:rPr>
            </w:pPr>
            <w:r w:rsidRPr="007C1A63">
              <w:rPr>
                <w:rFonts w:cs="Tahoma"/>
                <w:sz w:val="20"/>
                <w:szCs w:val="20"/>
              </w:rPr>
              <w:t xml:space="preserve">OSNUTEK </w:t>
            </w:r>
            <w:r w:rsidR="007A3404" w:rsidRPr="007C1A63">
              <w:rPr>
                <w:rFonts w:cs="Tahoma"/>
                <w:sz w:val="20"/>
                <w:szCs w:val="20"/>
              </w:rPr>
              <w:t>OKVINEGA SPORAZUMA</w:t>
            </w:r>
            <w:r w:rsidR="00201EFB" w:rsidRPr="007C1A63">
              <w:rPr>
                <w:rFonts w:cs="Tahoma"/>
                <w:sz w:val="20"/>
                <w:szCs w:val="20"/>
              </w:rPr>
              <w:t xml:space="preserve"> </w:t>
            </w:r>
          </w:p>
        </w:tc>
        <w:tc>
          <w:tcPr>
            <w:tcW w:w="912" w:type="dxa"/>
            <w:tcBorders>
              <w:right w:val="nil"/>
            </w:tcBorders>
          </w:tcPr>
          <w:p w14:paraId="75F9726C" w14:textId="77777777" w:rsidR="00201EFB" w:rsidRPr="007C1A63" w:rsidRDefault="00B35D62" w:rsidP="000D29B8">
            <w:pPr>
              <w:keepNext/>
              <w:keepLines/>
              <w:jc w:val="both"/>
              <w:rPr>
                <w:rFonts w:cs="Tahoma"/>
                <w:b/>
                <w:sz w:val="20"/>
                <w:szCs w:val="20"/>
              </w:rPr>
            </w:pPr>
            <w:r w:rsidRPr="007C1A63">
              <w:rPr>
                <w:rFonts w:cs="Tahoma"/>
                <w:b/>
                <w:sz w:val="20"/>
                <w:szCs w:val="20"/>
              </w:rPr>
              <w:t>P</w:t>
            </w:r>
            <w:r w:rsidR="00201EFB" w:rsidRPr="007C1A63">
              <w:rPr>
                <w:rFonts w:cs="Tahoma"/>
                <w:b/>
                <w:sz w:val="20"/>
                <w:szCs w:val="20"/>
              </w:rPr>
              <w:t xml:space="preserve">riloga </w:t>
            </w:r>
          </w:p>
        </w:tc>
        <w:tc>
          <w:tcPr>
            <w:tcW w:w="329" w:type="dxa"/>
            <w:tcBorders>
              <w:left w:val="nil"/>
            </w:tcBorders>
          </w:tcPr>
          <w:p w14:paraId="7DA79BC2" w14:textId="5F4EAFAE" w:rsidR="00201EFB" w:rsidRPr="007C1A63" w:rsidRDefault="00B52B93" w:rsidP="000D29B8">
            <w:pPr>
              <w:keepNext/>
              <w:keepLines/>
              <w:jc w:val="both"/>
              <w:rPr>
                <w:rFonts w:cs="Tahoma"/>
                <w:b/>
                <w:sz w:val="20"/>
                <w:szCs w:val="20"/>
              </w:rPr>
            </w:pPr>
            <w:r w:rsidRPr="007C1A63">
              <w:rPr>
                <w:rFonts w:cs="Tahoma"/>
                <w:b/>
                <w:sz w:val="20"/>
                <w:szCs w:val="20"/>
              </w:rPr>
              <w:t>5</w:t>
            </w:r>
          </w:p>
        </w:tc>
      </w:tr>
    </w:tbl>
    <w:p w14:paraId="3FD0483D" w14:textId="77777777" w:rsidR="00A455CE" w:rsidRPr="007C1A63" w:rsidRDefault="00A455CE" w:rsidP="000D29B8">
      <w:pPr>
        <w:keepNext/>
        <w:keepLines/>
        <w:rPr>
          <w:rFonts w:cs="Tahoma"/>
          <w:sz w:val="20"/>
          <w:szCs w:val="20"/>
        </w:rPr>
      </w:pPr>
    </w:p>
    <w:p w14:paraId="352D127F" w14:textId="68B68824" w:rsidR="00F84B84" w:rsidRPr="007C1A63" w:rsidRDefault="00E04452" w:rsidP="000D29B8">
      <w:pPr>
        <w:keepNext/>
        <w:keepLines/>
        <w:jc w:val="both"/>
        <w:rPr>
          <w:rFonts w:cs="Tahoma"/>
          <w:sz w:val="20"/>
          <w:szCs w:val="20"/>
        </w:rPr>
      </w:pPr>
      <w:r w:rsidRPr="007C1A63">
        <w:rPr>
          <w:rFonts w:cs="Tahoma"/>
          <w:sz w:val="20"/>
          <w:szCs w:val="20"/>
        </w:rPr>
        <w:t xml:space="preserve">Ponudnik s podpisom </w:t>
      </w:r>
      <w:r w:rsidR="00FE0C46" w:rsidRPr="007C1A63">
        <w:rPr>
          <w:rFonts w:cs="Tahoma"/>
          <w:sz w:val="20"/>
          <w:szCs w:val="20"/>
        </w:rPr>
        <w:t xml:space="preserve">Priloge </w:t>
      </w:r>
      <w:r w:rsidRPr="007C1A63">
        <w:rPr>
          <w:rFonts w:cs="Tahoma"/>
          <w:sz w:val="20"/>
          <w:szCs w:val="20"/>
        </w:rPr>
        <w:t>3/1 potrdi, da se strinja z vsebino</w:t>
      </w:r>
      <w:r w:rsidR="007A3404" w:rsidRPr="007C1A63">
        <w:rPr>
          <w:rFonts w:cs="Tahoma"/>
          <w:sz w:val="20"/>
          <w:szCs w:val="20"/>
        </w:rPr>
        <w:t xml:space="preserve"> okvirnega sporazuma</w:t>
      </w:r>
      <w:r w:rsidRPr="007C1A63">
        <w:rPr>
          <w:rFonts w:cs="Tahoma"/>
          <w:sz w:val="20"/>
          <w:szCs w:val="20"/>
        </w:rPr>
        <w:t xml:space="preserve">. </w:t>
      </w:r>
      <w:r w:rsidR="00E270F2" w:rsidRPr="007C1A63">
        <w:rPr>
          <w:rFonts w:cs="Tahoma"/>
          <w:sz w:val="20"/>
          <w:szCs w:val="20"/>
        </w:rPr>
        <w:t>Zaželeno</w:t>
      </w:r>
      <w:r w:rsidRPr="007C1A63">
        <w:rPr>
          <w:rFonts w:cs="Tahoma"/>
          <w:sz w:val="20"/>
          <w:szCs w:val="20"/>
        </w:rPr>
        <w:t xml:space="preserve"> je, da je </w:t>
      </w:r>
      <w:r w:rsidR="003D2AD1" w:rsidRPr="007C1A63">
        <w:rPr>
          <w:rFonts w:cs="Tahoma"/>
          <w:sz w:val="20"/>
          <w:szCs w:val="20"/>
        </w:rPr>
        <w:t>osnutek</w:t>
      </w:r>
      <w:r w:rsidRPr="007C1A63">
        <w:rPr>
          <w:rFonts w:cs="Tahoma"/>
          <w:sz w:val="20"/>
          <w:szCs w:val="20"/>
        </w:rPr>
        <w:t xml:space="preserve"> </w:t>
      </w:r>
      <w:r w:rsidR="007A3404" w:rsidRPr="007C1A63">
        <w:rPr>
          <w:rFonts w:cs="Tahoma"/>
          <w:sz w:val="20"/>
          <w:szCs w:val="20"/>
        </w:rPr>
        <w:t>okvirnega sporazuma</w:t>
      </w:r>
      <w:r w:rsidRPr="007C1A63">
        <w:rPr>
          <w:rFonts w:cs="Tahoma"/>
          <w:sz w:val="20"/>
          <w:szCs w:val="20"/>
        </w:rPr>
        <w:t xml:space="preserve"> izpolnjen in naložen </w:t>
      </w:r>
      <w:r w:rsidR="00F84B84" w:rsidRPr="007C1A63">
        <w:rPr>
          <w:rFonts w:cs="Tahoma"/>
          <w:sz w:val="20"/>
          <w:szCs w:val="20"/>
        </w:rPr>
        <w:t>v informacijski sistem e-JN.</w:t>
      </w:r>
    </w:p>
    <w:p w14:paraId="3D91B66E" w14:textId="1A105C46" w:rsidR="00B52B93" w:rsidRPr="007C1A63" w:rsidRDefault="00B52B93" w:rsidP="000D29B8">
      <w:pPr>
        <w:keepNext/>
        <w:keepLines/>
        <w:jc w:val="both"/>
        <w:rPr>
          <w:rFonts w:cs="Tahoma"/>
          <w:sz w:val="20"/>
          <w:szCs w:val="20"/>
        </w:rPr>
      </w:pPr>
    </w:p>
    <w:p w14:paraId="00B0B9C2" w14:textId="77777777" w:rsidR="00B52B93" w:rsidRPr="007C1A63" w:rsidRDefault="00B52B93" w:rsidP="000D29B8">
      <w:pPr>
        <w:keepNext/>
        <w:keepLines/>
        <w:jc w:val="both"/>
        <w:rPr>
          <w:rFonts w:cs="Tahoma"/>
          <w:sz w:val="20"/>
          <w:szCs w:val="20"/>
        </w:rPr>
      </w:pPr>
    </w:p>
    <w:p w14:paraId="7E26E95C" w14:textId="329F9D13" w:rsidR="00F84B84" w:rsidRPr="007C1A63" w:rsidRDefault="00F84B84" w:rsidP="000D29B8">
      <w:pPr>
        <w:keepNext/>
        <w:keepLines/>
        <w:spacing w:after="200" w:line="276" w:lineRule="auto"/>
        <w:rPr>
          <w:rFonts w:cs="Tahoma"/>
          <w:sz w:val="20"/>
          <w:szCs w:val="20"/>
        </w:rPr>
      </w:pPr>
      <w:r w:rsidRPr="007C1A63">
        <w:rPr>
          <w:rFonts w:cs="Tahoma"/>
          <w:sz w:val="20"/>
          <w:szCs w:val="20"/>
        </w:rPr>
        <w:br w:type="page"/>
      </w:r>
    </w:p>
    <w:p w14:paraId="3059C303" w14:textId="77777777" w:rsidR="00F84B84" w:rsidRPr="007C1A63" w:rsidRDefault="00F84B84" w:rsidP="000D29B8">
      <w:pPr>
        <w:keepNext/>
        <w:keepLines/>
        <w:jc w:val="both"/>
        <w:rPr>
          <w:rFonts w:ascii="Times New Roman" w:hAnsi="Times New Roman"/>
          <w:sz w:val="20"/>
          <w:szCs w:val="20"/>
        </w:rPr>
      </w:pPr>
    </w:p>
    <w:tbl>
      <w:tblPr>
        <w:tblW w:w="9640" w:type="dxa"/>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41"/>
        <w:gridCol w:w="7623"/>
        <w:gridCol w:w="850"/>
        <w:gridCol w:w="426"/>
      </w:tblGrid>
      <w:tr w:rsidR="00201EFB" w:rsidRPr="007C1A63" w14:paraId="7563A0AB" w14:textId="77777777" w:rsidTr="004E0405">
        <w:tc>
          <w:tcPr>
            <w:tcW w:w="741" w:type="dxa"/>
            <w:tcBorders>
              <w:right w:val="nil"/>
            </w:tcBorders>
          </w:tcPr>
          <w:p w14:paraId="26F8B8F9" w14:textId="2849E3FE" w:rsidR="00201EFB" w:rsidRPr="007C1A63" w:rsidRDefault="00832717" w:rsidP="000D29B8">
            <w:pPr>
              <w:keepNext/>
              <w:keepLines/>
              <w:jc w:val="both"/>
              <w:rPr>
                <w:rFonts w:cs="Tahoma"/>
                <w:sz w:val="20"/>
                <w:szCs w:val="20"/>
              </w:rPr>
            </w:pPr>
            <w:r w:rsidRPr="007C1A63">
              <w:rPr>
                <w:rFonts w:cs="Tahoma"/>
                <w:sz w:val="20"/>
                <w:szCs w:val="20"/>
              </w:rPr>
              <w:br w:type="page"/>
            </w:r>
            <w:r w:rsidR="004F1835" w:rsidRPr="007C1A63">
              <w:rPr>
                <w:rFonts w:ascii="Times New Roman" w:hAnsi="Times New Roman"/>
                <w:sz w:val="20"/>
                <w:szCs w:val="20"/>
              </w:rPr>
              <w:br w:type="page"/>
            </w:r>
            <w:r w:rsidR="00201EFB" w:rsidRPr="007C1A63">
              <w:rPr>
                <w:rFonts w:cs="Tahoma"/>
                <w:sz w:val="20"/>
                <w:szCs w:val="20"/>
              </w:rPr>
              <w:br w:type="page"/>
            </w:r>
          </w:p>
        </w:tc>
        <w:tc>
          <w:tcPr>
            <w:tcW w:w="7623" w:type="dxa"/>
            <w:tcBorders>
              <w:left w:val="nil"/>
            </w:tcBorders>
            <w:vAlign w:val="bottom"/>
          </w:tcPr>
          <w:p w14:paraId="2EDCFFE6" w14:textId="77777777" w:rsidR="00201EFB" w:rsidRPr="007C1A63" w:rsidRDefault="008F4BD5" w:rsidP="000D29B8">
            <w:pPr>
              <w:keepNext/>
              <w:keepLines/>
              <w:jc w:val="both"/>
              <w:rPr>
                <w:rFonts w:cs="Tahoma"/>
                <w:sz w:val="20"/>
                <w:szCs w:val="20"/>
              </w:rPr>
            </w:pPr>
            <w:r w:rsidRPr="007C1A63">
              <w:rPr>
                <w:rFonts w:cs="Tahoma"/>
                <w:sz w:val="20"/>
                <w:szCs w:val="20"/>
              </w:rPr>
              <w:t xml:space="preserve">PODATKI O </w:t>
            </w:r>
            <w:r w:rsidR="00201EFB" w:rsidRPr="007C1A63">
              <w:rPr>
                <w:rFonts w:cs="Tahoma"/>
                <w:sz w:val="20"/>
                <w:szCs w:val="20"/>
              </w:rPr>
              <w:t xml:space="preserve">PONUDNIKU </w:t>
            </w:r>
          </w:p>
        </w:tc>
        <w:tc>
          <w:tcPr>
            <w:tcW w:w="850" w:type="dxa"/>
            <w:tcBorders>
              <w:right w:val="nil"/>
            </w:tcBorders>
          </w:tcPr>
          <w:p w14:paraId="6F51F36B" w14:textId="77777777" w:rsidR="00201EFB" w:rsidRPr="007C1A63" w:rsidRDefault="0039502D" w:rsidP="000D29B8">
            <w:pPr>
              <w:keepNext/>
              <w:keepLines/>
              <w:jc w:val="both"/>
              <w:rPr>
                <w:rFonts w:cs="Tahoma"/>
                <w:b/>
                <w:sz w:val="20"/>
                <w:szCs w:val="20"/>
              </w:rPr>
            </w:pPr>
            <w:r w:rsidRPr="007C1A63">
              <w:rPr>
                <w:rFonts w:cs="Tahoma"/>
                <w:b/>
                <w:sz w:val="20"/>
                <w:szCs w:val="20"/>
              </w:rPr>
              <w:t>P</w:t>
            </w:r>
            <w:r w:rsidR="00201EFB" w:rsidRPr="007C1A63">
              <w:rPr>
                <w:rFonts w:cs="Tahoma"/>
                <w:b/>
                <w:sz w:val="20"/>
                <w:szCs w:val="20"/>
              </w:rPr>
              <w:t xml:space="preserve">riloga </w:t>
            </w:r>
          </w:p>
        </w:tc>
        <w:tc>
          <w:tcPr>
            <w:tcW w:w="426" w:type="dxa"/>
            <w:tcBorders>
              <w:left w:val="nil"/>
            </w:tcBorders>
          </w:tcPr>
          <w:p w14:paraId="35F43A0C" w14:textId="77777777" w:rsidR="00201EFB" w:rsidRPr="007C1A63" w:rsidRDefault="00201EFB" w:rsidP="000D29B8">
            <w:pPr>
              <w:keepNext/>
              <w:keepLines/>
              <w:jc w:val="both"/>
              <w:rPr>
                <w:rFonts w:cs="Tahoma"/>
                <w:b/>
                <w:sz w:val="20"/>
                <w:szCs w:val="20"/>
              </w:rPr>
            </w:pPr>
            <w:r w:rsidRPr="007C1A63">
              <w:rPr>
                <w:rFonts w:cs="Tahoma"/>
                <w:b/>
                <w:sz w:val="20"/>
                <w:szCs w:val="20"/>
              </w:rPr>
              <w:t>1</w:t>
            </w:r>
          </w:p>
        </w:tc>
      </w:tr>
    </w:tbl>
    <w:p w14:paraId="0A17B6D0" w14:textId="77777777" w:rsidR="00201EFB" w:rsidRPr="007C1A63" w:rsidRDefault="00201EFB" w:rsidP="000D29B8">
      <w:pPr>
        <w:keepNext/>
        <w:keepLines/>
        <w:ind w:left="1701" w:hanging="1701"/>
        <w:jc w:val="both"/>
        <w:rPr>
          <w:rFonts w:cs="Tahoma"/>
          <w:b/>
          <w:sz w:val="20"/>
          <w:szCs w:val="20"/>
        </w:rPr>
      </w:pPr>
    </w:p>
    <w:p w14:paraId="4ACCF240" w14:textId="699D882B" w:rsidR="005C138A" w:rsidRPr="007C1A63" w:rsidRDefault="006D0ACB" w:rsidP="000D29B8">
      <w:pPr>
        <w:keepNext/>
        <w:keepLines/>
        <w:jc w:val="both"/>
        <w:rPr>
          <w:rFonts w:cs="Tahoma"/>
          <w:b/>
          <w:sz w:val="20"/>
          <w:szCs w:val="20"/>
        </w:rPr>
      </w:pPr>
      <w:r w:rsidRPr="007C1A63">
        <w:rPr>
          <w:rFonts w:cs="Tahoma"/>
          <w:b/>
          <w:sz w:val="20"/>
          <w:szCs w:val="20"/>
        </w:rPr>
        <w:t>LPT-</w:t>
      </w:r>
      <w:r w:rsidR="00D85631">
        <w:rPr>
          <w:rFonts w:cs="Tahoma"/>
          <w:b/>
          <w:sz w:val="20"/>
          <w:szCs w:val="20"/>
        </w:rPr>
        <w:t>214</w:t>
      </w:r>
      <w:r w:rsidRPr="007C1A63">
        <w:rPr>
          <w:rFonts w:cs="Tahoma"/>
          <w:b/>
          <w:sz w:val="20"/>
          <w:szCs w:val="20"/>
        </w:rPr>
        <w:t>/24</w:t>
      </w:r>
      <w:r w:rsidR="00012EB1" w:rsidRPr="007C1A63">
        <w:rPr>
          <w:rFonts w:cs="Tahoma"/>
          <w:b/>
          <w:sz w:val="20"/>
          <w:szCs w:val="20"/>
        </w:rPr>
        <w:t xml:space="preserve"> </w:t>
      </w:r>
      <w:r w:rsidR="00111CE0" w:rsidRPr="007C1A63">
        <w:rPr>
          <w:rFonts w:cs="Tahoma"/>
          <w:b/>
          <w:sz w:val="20"/>
          <w:szCs w:val="20"/>
        </w:rPr>
        <w:t>Izvajanje storitev sprejemanja plačil parkirnine preko POS terminalov na avtomatskih blagajnah</w:t>
      </w:r>
    </w:p>
    <w:p w14:paraId="33764CEE" w14:textId="77777777" w:rsidR="00201EFB" w:rsidRPr="007C1A63" w:rsidRDefault="00201EFB" w:rsidP="000D29B8">
      <w:pPr>
        <w:keepNext/>
        <w:keepLines/>
        <w:jc w:val="both"/>
        <w:rPr>
          <w:rFonts w:cs="Tahoma"/>
          <w:b/>
          <w:sz w:val="20"/>
          <w:szCs w:val="2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441E9B" w:rsidRPr="007C1A63" w14:paraId="6DA46889" w14:textId="77777777" w:rsidTr="00CE3C38">
        <w:tc>
          <w:tcPr>
            <w:tcW w:w="2552" w:type="dxa"/>
            <w:tcBorders>
              <w:top w:val="nil"/>
              <w:left w:val="nil"/>
              <w:bottom w:val="nil"/>
              <w:right w:val="nil"/>
            </w:tcBorders>
            <w:vAlign w:val="bottom"/>
          </w:tcPr>
          <w:p w14:paraId="2ED97985" w14:textId="77777777" w:rsidR="00441E9B" w:rsidRPr="007C1A63" w:rsidRDefault="00441E9B" w:rsidP="000D29B8">
            <w:pPr>
              <w:keepNext/>
              <w:keepLines/>
              <w:jc w:val="both"/>
              <w:rPr>
                <w:rFonts w:cs="Tahoma"/>
                <w:szCs w:val="20"/>
              </w:rPr>
            </w:pPr>
            <w:r w:rsidRPr="007C1A63">
              <w:rPr>
                <w:rFonts w:cs="Tahoma"/>
                <w:sz w:val="20"/>
                <w:szCs w:val="20"/>
              </w:rPr>
              <w:t>Naziv ponudnika</w:t>
            </w:r>
          </w:p>
        </w:tc>
        <w:tc>
          <w:tcPr>
            <w:tcW w:w="6876" w:type="dxa"/>
            <w:tcBorders>
              <w:top w:val="nil"/>
              <w:left w:val="nil"/>
              <w:right w:val="nil"/>
            </w:tcBorders>
          </w:tcPr>
          <w:p w14:paraId="6817A1BB" w14:textId="77777777" w:rsidR="00441E9B" w:rsidRPr="007C1A63" w:rsidRDefault="00441E9B" w:rsidP="000D29B8">
            <w:pPr>
              <w:keepNext/>
              <w:keepLines/>
              <w:tabs>
                <w:tab w:val="left" w:pos="567"/>
                <w:tab w:val="num" w:pos="851"/>
                <w:tab w:val="left" w:pos="993"/>
              </w:tabs>
              <w:jc w:val="both"/>
              <w:rPr>
                <w:rFonts w:cs="Tahoma"/>
                <w:sz w:val="28"/>
                <w:szCs w:val="20"/>
              </w:rPr>
            </w:pPr>
          </w:p>
        </w:tc>
      </w:tr>
      <w:tr w:rsidR="00441E9B" w:rsidRPr="007C1A63" w14:paraId="27DFCB2D" w14:textId="77777777" w:rsidTr="00CE3C38">
        <w:tc>
          <w:tcPr>
            <w:tcW w:w="2552" w:type="dxa"/>
            <w:tcBorders>
              <w:top w:val="nil"/>
              <w:left w:val="nil"/>
              <w:bottom w:val="nil"/>
              <w:right w:val="nil"/>
            </w:tcBorders>
          </w:tcPr>
          <w:p w14:paraId="574B354C" w14:textId="77777777" w:rsidR="00441E9B" w:rsidRPr="007C1A63" w:rsidRDefault="00441E9B" w:rsidP="000D29B8">
            <w:pPr>
              <w:keepNext/>
              <w:keepLines/>
              <w:tabs>
                <w:tab w:val="left" w:pos="567"/>
                <w:tab w:val="num" w:pos="851"/>
                <w:tab w:val="left" w:pos="993"/>
              </w:tabs>
              <w:jc w:val="both"/>
              <w:rPr>
                <w:rFonts w:cs="Tahoma"/>
                <w:sz w:val="28"/>
                <w:szCs w:val="20"/>
              </w:rPr>
            </w:pPr>
          </w:p>
        </w:tc>
        <w:tc>
          <w:tcPr>
            <w:tcW w:w="6876" w:type="dxa"/>
            <w:tcBorders>
              <w:left w:val="nil"/>
              <w:right w:val="nil"/>
            </w:tcBorders>
          </w:tcPr>
          <w:p w14:paraId="7B48833E" w14:textId="77777777" w:rsidR="00441E9B" w:rsidRPr="007C1A63" w:rsidRDefault="00441E9B" w:rsidP="000D29B8">
            <w:pPr>
              <w:keepNext/>
              <w:keepLines/>
              <w:tabs>
                <w:tab w:val="left" w:pos="567"/>
                <w:tab w:val="num" w:pos="851"/>
                <w:tab w:val="left" w:pos="993"/>
              </w:tabs>
              <w:jc w:val="both"/>
              <w:rPr>
                <w:rFonts w:cs="Tahoma"/>
                <w:sz w:val="28"/>
                <w:szCs w:val="20"/>
              </w:rPr>
            </w:pPr>
          </w:p>
        </w:tc>
      </w:tr>
    </w:tbl>
    <w:p w14:paraId="4F823552" w14:textId="77777777" w:rsidR="00441E9B" w:rsidRPr="007C1A63" w:rsidRDefault="00441E9B" w:rsidP="000D29B8">
      <w:pPr>
        <w:keepNext/>
        <w:keepLines/>
        <w:tabs>
          <w:tab w:val="left" w:pos="567"/>
          <w:tab w:val="num" w:pos="851"/>
          <w:tab w:val="left" w:pos="993"/>
        </w:tabs>
        <w:jc w:val="both"/>
        <w:rPr>
          <w:rFonts w:cs="Tahoma"/>
          <w:sz w:val="20"/>
          <w:szCs w:val="2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441E9B" w:rsidRPr="007C1A63" w14:paraId="01A8D3E4" w14:textId="77777777" w:rsidTr="00CE3C38">
        <w:tc>
          <w:tcPr>
            <w:tcW w:w="2552" w:type="dxa"/>
            <w:tcBorders>
              <w:top w:val="nil"/>
              <w:left w:val="nil"/>
              <w:bottom w:val="nil"/>
              <w:right w:val="nil"/>
            </w:tcBorders>
            <w:vAlign w:val="bottom"/>
          </w:tcPr>
          <w:p w14:paraId="51445890" w14:textId="77777777" w:rsidR="00441E9B" w:rsidRPr="007C1A63" w:rsidRDefault="00441E9B" w:rsidP="000D29B8">
            <w:pPr>
              <w:keepNext/>
              <w:keepLines/>
              <w:tabs>
                <w:tab w:val="left" w:pos="567"/>
                <w:tab w:val="num" w:pos="851"/>
                <w:tab w:val="left" w:pos="993"/>
              </w:tabs>
              <w:jc w:val="both"/>
              <w:rPr>
                <w:rFonts w:cs="Tahoma"/>
                <w:szCs w:val="20"/>
              </w:rPr>
            </w:pPr>
            <w:r w:rsidRPr="007C1A63">
              <w:rPr>
                <w:rFonts w:cs="Tahoma"/>
                <w:sz w:val="20"/>
                <w:szCs w:val="20"/>
              </w:rPr>
              <w:t>Naslov (sedež) ponudnika</w:t>
            </w:r>
          </w:p>
        </w:tc>
        <w:tc>
          <w:tcPr>
            <w:tcW w:w="6876" w:type="dxa"/>
            <w:tcBorders>
              <w:top w:val="nil"/>
              <w:left w:val="nil"/>
              <w:right w:val="nil"/>
            </w:tcBorders>
          </w:tcPr>
          <w:p w14:paraId="46067AFB" w14:textId="77777777" w:rsidR="00441E9B" w:rsidRPr="007C1A63" w:rsidRDefault="00441E9B" w:rsidP="000D29B8">
            <w:pPr>
              <w:keepNext/>
              <w:keepLines/>
              <w:tabs>
                <w:tab w:val="left" w:pos="567"/>
                <w:tab w:val="num" w:pos="851"/>
                <w:tab w:val="left" w:pos="993"/>
              </w:tabs>
              <w:jc w:val="both"/>
              <w:rPr>
                <w:rFonts w:cs="Tahoma"/>
                <w:sz w:val="28"/>
                <w:szCs w:val="20"/>
              </w:rPr>
            </w:pPr>
          </w:p>
        </w:tc>
      </w:tr>
      <w:tr w:rsidR="00441E9B" w:rsidRPr="007C1A63" w14:paraId="11B15196" w14:textId="77777777" w:rsidTr="00CE3C38">
        <w:tc>
          <w:tcPr>
            <w:tcW w:w="2552" w:type="dxa"/>
            <w:tcBorders>
              <w:top w:val="nil"/>
              <w:left w:val="nil"/>
              <w:bottom w:val="nil"/>
              <w:right w:val="nil"/>
            </w:tcBorders>
          </w:tcPr>
          <w:p w14:paraId="44D58A19" w14:textId="77777777" w:rsidR="00441E9B" w:rsidRPr="007C1A63" w:rsidRDefault="00441E9B" w:rsidP="000D29B8">
            <w:pPr>
              <w:keepNext/>
              <w:keepLines/>
              <w:tabs>
                <w:tab w:val="left" w:pos="567"/>
                <w:tab w:val="num" w:pos="851"/>
                <w:tab w:val="left" w:pos="993"/>
              </w:tabs>
              <w:jc w:val="both"/>
              <w:rPr>
                <w:rFonts w:cs="Tahoma"/>
                <w:sz w:val="28"/>
                <w:szCs w:val="20"/>
              </w:rPr>
            </w:pPr>
          </w:p>
        </w:tc>
        <w:tc>
          <w:tcPr>
            <w:tcW w:w="6876" w:type="dxa"/>
            <w:tcBorders>
              <w:left w:val="nil"/>
              <w:right w:val="nil"/>
            </w:tcBorders>
          </w:tcPr>
          <w:p w14:paraId="4F1FCABB" w14:textId="77777777" w:rsidR="00441E9B" w:rsidRPr="007C1A63" w:rsidRDefault="00441E9B" w:rsidP="000D29B8">
            <w:pPr>
              <w:keepNext/>
              <w:keepLines/>
              <w:tabs>
                <w:tab w:val="left" w:pos="567"/>
                <w:tab w:val="num" w:pos="851"/>
                <w:tab w:val="left" w:pos="993"/>
              </w:tabs>
              <w:jc w:val="both"/>
              <w:rPr>
                <w:rFonts w:cs="Tahoma"/>
                <w:sz w:val="28"/>
                <w:szCs w:val="20"/>
              </w:rPr>
            </w:pPr>
          </w:p>
        </w:tc>
      </w:tr>
    </w:tbl>
    <w:p w14:paraId="5A939F50" w14:textId="77777777" w:rsidR="00441E9B" w:rsidRPr="007C1A63" w:rsidRDefault="00441E9B" w:rsidP="000D29B8">
      <w:pPr>
        <w:keepNext/>
        <w:keepLines/>
        <w:tabs>
          <w:tab w:val="left" w:pos="567"/>
          <w:tab w:val="num" w:pos="851"/>
          <w:tab w:val="left" w:pos="993"/>
        </w:tabs>
        <w:jc w:val="both"/>
        <w:rPr>
          <w:rFonts w:cs="Tahoma"/>
          <w:sz w:val="20"/>
          <w:szCs w:val="2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441E9B" w:rsidRPr="007C1A63" w14:paraId="11A34671" w14:textId="77777777" w:rsidTr="00CE3C38">
        <w:tc>
          <w:tcPr>
            <w:tcW w:w="2552" w:type="dxa"/>
            <w:tcBorders>
              <w:top w:val="nil"/>
              <w:left w:val="nil"/>
              <w:bottom w:val="nil"/>
              <w:right w:val="nil"/>
            </w:tcBorders>
            <w:vAlign w:val="bottom"/>
          </w:tcPr>
          <w:p w14:paraId="6C53A643" w14:textId="77777777" w:rsidR="00441E9B" w:rsidRPr="007C1A63" w:rsidRDefault="00441E9B" w:rsidP="000D29B8">
            <w:pPr>
              <w:keepNext/>
              <w:keepLines/>
              <w:tabs>
                <w:tab w:val="left" w:pos="567"/>
                <w:tab w:val="num" w:pos="851"/>
                <w:tab w:val="left" w:pos="993"/>
              </w:tabs>
              <w:rPr>
                <w:rFonts w:cs="Tahoma"/>
                <w:sz w:val="20"/>
                <w:szCs w:val="20"/>
              </w:rPr>
            </w:pPr>
            <w:r w:rsidRPr="007C1A63">
              <w:rPr>
                <w:rFonts w:cs="Tahoma"/>
                <w:sz w:val="20"/>
                <w:szCs w:val="20"/>
              </w:rPr>
              <w:t>Zastopnik</w:t>
            </w:r>
          </w:p>
          <w:p w14:paraId="601E4F40" w14:textId="77777777" w:rsidR="00441E9B" w:rsidRPr="007C1A63" w:rsidRDefault="00441E9B" w:rsidP="000D29B8">
            <w:pPr>
              <w:keepNext/>
              <w:keepLines/>
              <w:tabs>
                <w:tab w:val="left" w:pos="567"/>
                <w:tab w:val="num" w:pos="851"/>
                <w:tab w:val="left" w:pos="993"/>
              </w:tabs>
              <w:rPr>
                <w:rFonts w:cs="Tahoma"/>
                <w:sz w:val="20"/>
                <w:szCs w:val="20"/>
              </w:rPr>
            </w:pPr>
            <w:r w:rsidRPr="007C1A63">
              <w:rPr>
                <w:rFonts w:cs="Tahoma"/>
                <w:sz w:val="20"/>
                <w:szCs w:val="20"/>
              </w:rPr>
              <w:t>(podpisnik pogodbe)</w:t>
            </w:r>
          </w:p>
        </w:tc>
        <w:tc>
          <w:tcPr>
            <w:tcW w:w="6876" w:type="dxa"/>
            <w:tcBorders>
              <w:top w:val="nil"/>
              <w:left w:val="nil"/>
              <w:right w:val="nil"/>
            </w:tcBorders>
          </w:tcPr>
          <w:p w14:paraId="05D32E48" w14:textId="77777777" w:rsidR="00441E9B" w:rsidRPr="007C1A63" w:rsidRDefault="00441E9B" w:rsidP="000D29B8">
            <w:pPr>
              <w:keepNext/>
              <w:keepLines/>
              <w:tabs>
                <w:tab w:val="left" w:pos="567"/>
                <w:tab w:val="num" w:pos="851"/>
                <w:tab w:val="left" w:pos="993"/>
              </w:tabs>
              <w:jc w:val="both"/>
              <w:rPr>
                <w:rFonts w:cs="Tahoma"/>
                <w:szCs w:val="20"/>
              </w:rPr>
            </w:pPr>
          </w:p>
        </w:tc>
      </w:tr>
      <w:tr w:rsidR="00441E9B" w:rsidRPr="007C1A63" w14:paraId="110C70A9" w14:textId="77777777" w:rsidTr="00CE3C38">
        <w:tc>
          <w:tcPr>
            <w:tcW w:w="2552" w:type="dxa"/>
            <w:tcBorders>
              <w:top w:val="nil"/>
              <w:left w:val="nil"/>
              <w:bottom w:val="nil"/>
              <w:right w:val="nil"/>
            </w:tcBorders>
            <w:vAlign w:val="bottom"/>
          </w:tcPr>
          <w:p w14:paraId="3FD21F10" w14:textId="77777777" w:rsidR="00441E9B" w:rsidRPr="007C1A63" w:rsidRDefault="00441E9B" w:rsidP="000D29B8">
            <w:pPr>
              <w:keepNext/>
              <w:keepLines/>
              <w:numPr>
                <w:ilvl w:val="0"/>
                <w:numId w:val="4"/>
              </w:numPr>
              <w:tabs>
                <w:tab w:val="num" w:pos="360"/>
                <w:tab w:val="left" w:pos="567"/>
                <w:tab w:val="left" w:pos="993"/>
              </w:tabs>
              <w:jc w:val="both"/>
              <w:rPr>
                <w:rFonts w:cs="Tahoma"/>
                <w:sz w:val="20"/>
                <w:szCs w:val="20"/>
              </w:rPr>
            </w:pPr>
            <w:r w:rsidRPr="007C1A63">
              <w:rPr>
                <w:rFonts w:cs="Tahoma"/>
                <w:sz w:val="20"/>
                <w:szCs w:val="20"/>
              </w:rPr>
              <w:t>funkcija</w:t>
            </w:r>
          </w:p>
        </w:tc>
        <w:tc>
          <w:tcPr>
            <w:tcW w:w="6876" w:type="dxa"/>
            <w:tcBorders>
              <w:left w:val="nil"/>
              <w:right w:val="nil"/>
            </w:tcBorders>
          </w:tcPr>
          <w:p w14:paraId="7AFE839F" w14:textId="77777777" w:rsidR="00441E9B" w:rsidRPr="007C1A63" w:rsidRDefault="00441E9B" w:rsidP="000D29B8">
            <w:pPr>
              <w:keepNext/>
              <w:keepLines/>
              <w:tabs>
                <w:tab w:val="left" w:pos="567"/>
                <w:tab w:val="num" w:pos="851"/>
                <w:tab w:val="left" w:pos="993"/>
              </w:tabs>
              <w:jc w:val="both"/>
              <w:rPr>
                <w:rFonts w:cs="Tahoma"/>
                <w:sz w:val="28"/>
                <w:szCs w:val="20"/>
              </w:rPr>
            </w:pPr>
          </w:p>
        </w:tc>
      </w:tr>
      <w:tr w:rsidR="00441E9B" w:rsidRPr="007C1A63" w14:paraId="057F83BB" w14:textId="77777777" w:rsidTr="00CE3C38">
        <w:tc>
          <w:tcPr>
            <w:tcW w:w="2552" w:type="dxa"/>
            <w:tcBorders>
              <w:top w:val="nil"/>
              <w:left w:val="nil"/>
              <w:bottom w:val="nil"/>
              <w:right w:val="nil"/>
            </w:tcBorders>
            <w:vAlign w:val="bottom"/>
          </w:tcPr>
          <w:p w14:paraId="254ACDA7" w14:textId="77777777" w:rsidR="00441E9B" w:rsidRPr="007C1A63" w:rsidRDefault="00441E9B" w:rsidP="000D29B8">
            <w:pPr>
              <w:keepNext/>
              <w:keepLines/>
              <w:numPr>
                <w:ilvl w:val="0"/>
                <w:numId w:val="4"/>
              </w:numPr>
              <w:tabs>
                <w:tab w:val="num" w:pos="360"/>
                <w:tab w:val="left" w:pos="567"/>
                <w:tab w:val="left" w:pos="993"/>
              </w:tabs>
              <w:jc w:val="both"/>
              <w:rPr>
                <w:rFonts w:cs="Tahoma"/>
                <w:sz w:val="20"/>
                <w:szCs w:val="20"/>
              </w:rPr>
            </w:pPr>
            <w:r w:rsidRPr="007C1A63">
              <w:rPr>
                <w:rFonts w:cs="Tahoma"/>
                <w:sz w:val="20"/>
                <w:szCs w:val="20"/>
              </w:rPr>
              <w:t>telefon</w:t>
            </w:r>
          </w:p>
        </w:tc>
        <w:tc>
          <w:tcPr>
            <w:tcW w:w="6876" w:type="dxa"/>
            <w:tcBorders>
              <w:left w:val="nil"/>
              <w:right w:val="nil"/>
            </w:tcBorders>
          </w:tcPr>
          <w:p w14:paraId="41C0335E" w14:textId="77777777" w:rsidR="00441E9B" w:rsidRPr="007C1A63" w:rsidRDefault="00441E9B" w:rsidP="000D29B8">
            <w:pPr>
              <w:keepNext/>
              <w:keepLines/>
              <w:tabs>
                <w:tab w:val="left" w:pos="567"/>
                <w:tab w:val="num" w:pos="851"/>
                <w:tab w:val="left" w:pos="993"/>
              </w:tabs>
              <w:jc w:val="both"/>
              <w:rPr>
                <w:rFonts w:cs="Tahoma"/>
                <w:sz w:val="28"/>
                <w:szCs w:val="20"/>
              </w:rPr>
            </w:pPr>
          </w:p>
        </w:tc>
      </w:tr>
      <w:tr w:rsidR="00441E9B" w:rsidRPr="007C1A63" w14:paraId="25D47904" w14:textId="77777777" w:rsidTr="00CE3C38">
        <w:tc>
          <w:tcPr>
            <w:tcW w:w="2552" w:type="dxa"/>
            <w:tcBorders>
              <w:top w:val="nil"/>
              <w:left w:val="nil"/>
              <w:bottom w:val="nil"/>
              <w:right w:val="nil"/>
            </w:tcBorders>
            <w:vAlign w:val="bottom"/>
          </w:tcPr>
          <w:p w14:paraId="07ED439A" w14:textId="77777777" w:rsidR="00441E9B" w:rsidRPr="007C1A63" w:rsidRDefault="00441E9B" w:rsidP="000D29B8">
            <w:pPr>
              <w:keepNext/>
              <w:keepLines/>
              <w:numPr>
                <w:ilvl w:val="0"/>
                <w:numId w:val="4"/>
              </w:numPr>
              <w:tabs>
                <w:tab w:val="num" w:pos="360"/>
                <w:tab w:val="left" w:pos="567"/>
                <w:tab w:val="left" w:pos="993"/>
              </w:tabs>
              <w:jc w:val="both"/>
              <w:rPr>
                <w:rFonts w:cs="Tahoma"/>
                <w:sz w:val="20"/>
                <w:szCs w:val="20"/>
              </w:rPr>
            </w:pPr>
            <w:r w:rsidRPr="007C1A63">
              <w:rPr>
                <w:rFonts w:cs="Tahoma"/>
                <w:sz w:val="20"/>
                <w:szCs w:val="20"/>
              </w:rPr>
              <w:t>e-pošta</w:t>
            </w:r>
          </w:p>
        </w:tc>
        <w:tc>
          <w:tcPr>
            <w:tcW w:w="6876" w:type="dxa"/>
            <w:tcBorders>
              <w:left w:val="nil"/>
              <w:right w:val="nil"/>
            </w:tcBorders>
          </w:tcPr>
          <w:p w14:paraId="344713EF" w14:textId="77777777" w:rsidR="00441E9B" w:rsidRPr="007C1A63" w:rsidRDefault="00441E9B" w:rsidP="000D29B8">
            <w:pPr>
              <w:keepNext/>
              <w:keepLines/>
              <w:tabs>
                <w:tab w:val="left" w:pos="567"/>
                <w:tab w:val="num" w:pos="851"/>
                <w:tab w:val="left" w:pos="993"/>
              </w:tabs>
              <w:jc w:val="both"/>
              <w:rPr>
                <w:rFonts w:cs="Tahoma"/>
                <w:sz w:val="28"/>
                <w:szCs w:val="20"/>
              </w:rPr>
            </w:pPr>
          </w:p>
        </w:tc>
      </w:tr>
    </w:tbl>
    <w:p w14:paraId="633342FA" w14:textId="77777777" w:rsidR="00441E9B" w:rsidRPr="007C1A63" w:rsidRDefault="00441E9B" w:rsidP="000D29B8">
      <w:pPr>
        <w:keepNext/>
        <w:keepLines/>
        <w:tabs>
          <w:tab w:val="left" w:pos="2835"/>
        </w:tabs>
        <w:jc w:val="both"/>
        <w:rPr>
          <w:rFonts w:cs="Tahoma"/>
          <w:sz w:val="20"/>
          <w:szCs w:val="20"/>
        </w:rPr>
      </w:pPr>
    </w:p>
    <w:p w14:paraId="409D5753" w14:textId="77777777" w:rsidR="00441E9B" w:rsidRPr="007C1A63" w:rsidRDefault="00441E9B" w:rsidP="000D29B8">
      <w:pPr>
        <w:keepNext/>
        <w:keepLines/>
        <w:tabs>
          <w:tab w:val="left" w:pos="2835"/>
        </w:tabs>
        <w:jc w:val="both"/>
        <w:rPr>
          <w:rFonts w:cs="Tahoma"/>
          <w:sz w:val="20"/>
          <w:szCs w:val="2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441E9B" w:rsidRPr="007C1A63" w14:paraId="1E3FAB52" w14:textId="77777777" w:rsidTr="00CE3C38">
        <w:tc>
          <w:tcPr>
            <w:tcW w:w="2552" w:type="dxa"/>
            <w:tcBorders>
              <w:top w:val="nil"/>
              <w:left w:val="nil"/>
              <w:bottom w:val="nil"/>
              <w:right w:val="nil"/>
            </w:tcBorders>
            <w:vAlign w:val="bottom"/>
          </w:tcPr>
          <w:p w14:paraId="6F2BD135" w14:textId="77777777" w:rsidR="00441E9B" w:rsidRPr="007C1A63" w:rsidRDefault="00441E9B" w:rsidP="000D29B8">
            <w:pPr>
              <w:keepNext/>
              <w:keepLines/>
              <w:tabs>
                <w:tab w:val="left" w:pos="567"/>
                <w:tab w:val="num" w:pos="851"/>
                <w:tab w:val="left" w:pos="993"/>
              </w:tabs>
              <w:jc w:val="both"/>
              <w:rPr>
                <w:rFonts w:cs="Tahoma"/>
                <w:szCs w:val="20"/>
              </w:rPr>
            </w:pPr>
            <w:r w:rsidRPr="007C1A63">
              <w:rPr>
                <w:rFonts w:cs="Tahoma"/>
                <w:sz w:val="20"/>
                <w:szCs w:val="20"/>
              </w:rPr>
              <w:t>Kontaktna oseba</w:t>
            </w:r>
          </w:p>
        </w:tc>
        <w:tc>
          <w:tcPr>
            <w:tcW w:w="6876" w:type="dxa"/>
            <w:tcBorders>
              <w:top w:val="nil"/>
              <w:left w:val="nil"/>
              <w:right w:val="nil"/>
            </w:tcBorders>
          </w:tcPr>
          <w:p w14:paraId="7F05D815" w14:textId="77777777" w:rsidR="00441E9B" w:rsidRPr="007C1A63" w:rsidRDefault="00441E9B" w:rsidP="000D29B8">
            <w:pPr>
              <w:keepNext/>
              <w:keepLines/>
              <w:tabs>
                <w:tab w:val="left" w:pos="567"/>
                <w:tab w:val="num" w:pos="851"/>
                <w:tab w:val="left" w:pos="993"/>
              </w:tabs>
              <w:jc w:val="both"/>
              <w:rPr>
                <w:rFonts w:cs="Tahoma"/>
                <w:sz w:val="28"/>
                <w:szCs w:val="20"/>
              </w:rPr>
            </w:pPr>
          </w:p>
        </w:tc>
      </w:tr>
      <w:tr w:rsidR="00441E9B" w:rsidRPr="007C1A63" w14:paraId="73378725" w14:textId="77777777" w:rsidTr="00CE3C38">
        <w:tc>
          <w:tcPr>
            <w:tcW w:w="2552" w:type="dxa"/>
            <w:tcBorders>
              <w:top w:val="nil"/>
              <w:left w:val="nil"/>
              <w:bottom w:val="nil"/>
              <w:right w:val="nil"/>
            </w:tcBorders>
            <w:vAlign w:val="bottom"/>
          </w:tcPr>
          <w:p w14:paraId="0B9C2EDA" w14:textId="77777777" w:rsidR="00441E9B" w:rsidRPr="007C1A63" w:rsidRDefault="00441E9B" w:rsidP="000D29B8">
            <w:pPr>
              <w:keepNext/>
              <w:keepLines/>
              <w:numPr>
                <w:ilvl w:val="0"/>
                <w:numId w:val="4"/>
              </w:numPr>
              <w:tabs>
                <w:tab w:val="num" w:pos="360"/>
                <w:tab w:val="left" w:pos="567"/>
                <w:tab w:val="left" w:pos="993"/>
              </w:tabs>
              <w:jc w:val="both"/>
              <w:rPr>
                <w:rFonts w:cs="Tahoma"/>
                <w:sz w:val="20"/>
                <w:szCs w:val="20"/>
              </w:rPr>
            </w:pPr>
            <w:r w:rsidRPr="007C1A63">
              <w:rPr>
                <w:rFonts w:cs="Tahoma"/>
                <w:sz w:val="20"/>
                <w:szCs w:val="20"/>
              </w:rPr>
              <w:t>funkcija</w:t>
            </w:r>
          </w:p>
        </w:tc>
        <w:tc>
          <w:tcPr>
            <w:tcW w:w="6876" w:type="dxa"/>
            <w:tcBorders>
              <w:left w:val="nil"/>
              <w:right w:val="nil"/>
            </w:tcBorders>
          </w:tcPr>
          <w:p w14:paraId="01BE0E4E" w14:textId="77777777" w:rsidR="00441E9B" w:rsidRPr="007C1A63" w:rsidRDefault="00441E9B" w:rsidP="000D29B8">
            <w:pPr>
              <w:keepNext/>
              <w:keepLines/>
              <w:tabs>
                <w:tab w:val="left" w:pos="567"/>
                <w:tab w:val="num" w:pos="851"/>
                <w:tab w:val="left" w:pos="993"/>
              </w:tabs>
              <w:jc w:val="both"/>
              <w:rPr>
                <w:rFonts w:cs="Tahoma"/>
                <w:sz w:val="28"/>
                <w:szCs w:val="20"/>
              </w:rPr>
            </w:pPr>
          </w:p>
        </w:tc>
      </w:tr>
      <w:tr w:rsidR="00441E9B" w:rsidRPr="007C1A63" w14:paraId="626238EC" w14:textId="77777777" w:rsidTr="00CE3C38">
        <w:tc>
          <w:tcPr>
            <w:tcW w:w="2552" w:type="dxa"/>
            <w:tcBorders>
              <w:top w:val="nil"/>
              <w:left w:val="nil"/>
              <w:bottom w:val="nil"/>
              <w:right w:val="nil"/>
            </w:tcBorders>
            <w:vAlign w:val="bottom"/>
          </w:tcPr>
          <w:p w14:paraId="34489B38" w14:textId="77777777" w:rsidR="00441E9B" w:rsidRPr="007C1A63" w:rsidRDefault="00441E9B" w:rsidP="000D29B8">
            <w:pPr>
              <w:keepNext/>
              <w:keepLines/>
              <w:numPr>
                <w:ilvl w:val="0"/>
                <w:numId w:val="4"/>
              </w:numPr>
              <w:tabs>
                <w:tab w:val="num" w:pos="360"/>
                <w:tab w:val="left" w:pos="567"/>
                <w:tab w:val="left" w:pos="993"/>
              </w:tabs>
              <w:jc w:val="both"/>
              <w:rPr>
                <w:rFonts w:cs="Tahoma"/>
                <w:sz w:val="20"/>
                <w:szCs w:val="20"/>
              </w:rPr>
            </w:pPr>
            <w:r w:rsidRPr="007C1A63">
              <w:rPr>
                <w:rFonts w:cs="Tahoma"/>
                <w:sz w:val="20"/>
                <w:szCs w:val="20"/>
              </w:rPr>
              <w:t>telefon</w:t>
            </w:r>
          </w:p>
        </w:tc>
        <w:tc>
          <w:tcPr>
            <w:tcW w:w="6876" w:type="dxa"/>
            <w:tcBorders>
              <w:left w:val="nil"/>
              <w:right w:val="nil"/>
            </w:tcBorders>
          </w:tcPr>
          <w:p w14:paraId="607778CD" w14:textId="77777777" w:rsidR="00441E9B" w:rsidRPr="007C1A63" w:rsidRDefault="00441E9B" w:rsidP="000D29B8">
            <w:pPr>
              <w:keepNext/>
              <w:keepLines/>
              <w:tabs>
                <w:tab w:val="left" w:pos="567"/>
                <w:tab w:val="num" w:pos="851"/>
                <w:tab w:val="left" w:pos="993"/>
              </w:tabs>
              <w:jc w:val="both"/>
              <w:rPr>
                <w:rFonts w:cs="Tahoma"/>
                <w:sz w:val="28"/>
                <w:szCs w:val="20"/>
              </w:rPr>
            </w:pPr>
          </w:p>
        </w:tc>
      </w:tr>
      <w:tr w:rsidR="00441E9B" w:rsidRPr="007C1A63" w14:paraId="1637A6B4" w14:textId="77777777" w:rsidTr="00CE3C38">
        <w:tc>
          <w:tcPr>
            <w:tcW w:w="2552" w:type="dxa"/>
            <w:tcBorders>
              <w:top w:val="nil"/>
              <w:left w:val="nil"/>
              <w:bottom w:val="nil"/>
              <w:right w:val="nil"/>
            </w:tcBorders>
            <w:vAlign w:val="bottom"/>
          </w:tcPr>
          <w:p w14:paraId="6D2E9783" w14:textId="77777777" w:rsidR="00441E9B" w:rsidRPr="007C1A63" w:rsidRDefault="00441E9B" w:rsidP="000D29B8">
            <w:pPr>
              <w:keepNext/>
              <w:keepLines/>
              <w:numPr>
                <w:ilvl w:val="0"/>
                <w:numId w:val="4"/>
              </w:numPr>
              <w:tabs>
                <w:tab w:val="num" w:pos="360"/>
                <w:tab w:val="left" w:pos="567"/>
                <w:tab w:val="left" w:pos="993"/>
              </w:tabs>
              <w:jc w:val="both"/>
              <w:rPr>
                <w:rFonts w:cs="Tahoma"/>
                <w:sz w:val="20"/>
                <w:szCs w:val="20"/>
              </w:rPr>
            </w:pPr>
            <w:r w:rsidRPr="007C1A63">
              <w:rPr>
                <w:rFonts w:cs="Tahoma"/>
                <w:sz w:val="20"/>
                <w:szCs w:val="20"/>
              </w:rPr>
              <w:t>e-pošta</w:t>
            </w:r>
          </w:p>
        </w:tc>
        <w:tc>
          <w:tcPr>
            <w:tcW w:w="6876" w:type="dxa"/>
            <w:tcBorders>
              <w:left w:val="nil"/>
              <w:right w:val="nil"/>
            </w:tcBorders>
          </w:tcPr>
          <w:p w14:paraId="2F777E5E" w14:textId="77777777" w:rsidR="00441E9B" w:rsidRPr="007C1A63" w:rsidRDefault="00441E9B" w:rsidP="000D29B8">
            <w:pPr>
              <w:keepNext/>
              <w:keepLines/>
              <w:tabs>
                <w:tab w:val="left" w:pos="567"/>
                <w:tab w:val="num" w:pos="851"/>
                <w:tab w:val="left" w:pos="993"/>
              </w:tabs>
              <w:jc w:val="both"/>
              <w:rPr>
                <w:rFonts w:cs="Tahoma"/>
                <w:sz w:val="28"/>
                <w:szCs w:val="20"/>
              </w:rPr>
            </w:pPr>
          </w:p>
        </w:tc>
      </w:tr>
    </w:tbl>
    <w:p w14:paraId="700316F6" w14:textId="77777777" w:rsidR="00441E9B" w:rsidRPr="007C1A63" w:rsidRDefault="00441E9B" w:rsidP="000D29B8">
      <w:pPr>
        <w:keepNext/>
        <w:keepLines/>
        <w:tabs>
          <w:tab w:val="left" w:pos="2835"/>
        </w:tabs>
        <w:ind w:left="284" w:hanging="284"/>
        <w:jc w:val="both"/>
        <w:rPr>
          <w:rFonts w:cs="Tahoma"/>
          <w:sz w:val="20"/>
          <w:szCs w:val="20"/>
        </w:rPr>
      </w:pPr>
    </w:p>
    <w:p w14:paraId="4194D7D3" w14:textId="77777777" w:rsidR="00441E9B" w:rsidRPr="007C1A63" w:rsidRDefault="00441E9B" w:rsidP="000D29B8">
      <w:pPr>
        <w:keepNext/>
        <w:keepLines/>
        <w:tabs>
          <w:tab w:val="left" w:pos="2835"/>
        </w:tabs>
        <w:ind w:left="284" w:hanging="284"/>
        <w:jc w:val="both"/>
        <w:rPr>
          <w:rFonts w:cs="Tahoma"/>
          <w:sz w:val="20"/>
          <w:szCs w:val="20"/>
        </w:rPr>
      </w:pPr>
    </w:p>
    <w:p w14:paraId="06288842" w14:textId="77777777" w:rsidR="00441E9B" w:rsidRPr="007C1A63" w:rsidRDefault="00441E9B" w:rsidP="000D29B8">
      <w:pPr>
        <w:keepNext/>
        <w:keepLines/>
        <w:tabs>
          <w:tab w:val="left" w:pos="2835"/>
        </w:tabs>
        <w:ind w:left="284" w:hanging="284"/>
        <w:jc w:val="both"/>
        <w:rPr>
          <w:rFonts w:cs="Tahoma"/>
          <w:sz w:val="20"/>
          <w:szCs w:val="20"/>
        </w:rPr>
      </w:pPr>
    </w:p>
    <w:tbl>
      <w:tblPr>
        <w:tblW w:w="9428"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76"/>
      </w:tblGrid>
      <w:tr w:rsidR="00441E9B" w:rsidRPr="007C1A63" w14:paraId="32558EA6" w14:textId="77777777" w:rsidTr="00CE3C38">
        <w:tc>
          <w:tcPr>
            <w:tcW w:w="2552" w:type="dxa"/>
            <w:tcBorders>
              <w:top w:val="nil"/>
              <w:left w:val="nil"/>
              <w:bottom w:val="nil"/>
              <w:right w:val="nil"/>
            </w:tcBorders>
            <w:vAlign w:val="bottom"/>
          </w:tcPr>
          <w:p w14:paraId="5BFFEDD8" w14:textId="77777777" w:rsidR="00441E9B" w:rsidRPr="007C1A63" w:rsidRDefault="00441E9B" w:rsidP="000D29B8">
            <w:pPr>
              <w:keepNext/>
              <w:keepLines/>
              <w:tabs>
                <w:tab w:val="left" w:pos="567"/>
                <w:tab w:val="num" w:pos="851"/>
                <w:tab w:val="left" w:pos="993"/>
              </w:tabs>
              <w:jc w:val="both"/>
              <w:rPr>
                <w:rFonts w:cs="Tahoma"/>
                <w:szCs w:val="20"/>
              </w:rPr>
            </w:pPr>
            <w:r w:rsidRPr="007C1A63">
              <w:rPr>
                <w:rFonts w:cs="Tahoma"/>
                <w:sz w:val="20"/>
                <w:szCs w:val="20"/>
              </w:rPr>
              <w:t>Transakcijski račun</w:t>
            </w:r>
          </w:p>
        </w:tc>
        <w:tc>
          <w:tcPr>
            <w:tcW w:w="6876" w:type="dxa"/>
            <w:tcBorders>
              <w:top w:val="nil"/>
              <w:left w:val="nil"/>
              <w:right w:val="nil"/>
            </w:tcBorders>
          </w:tcPr>
          <w:p w14:paraId="04545535" w14:textId="77777777" w:rsidR="00441E9B" w:rsidRPr="007C1A63" w:rsidRDefault="00441E9B" w:rsidP="000D29B8">
            <w:pPr>
              <w:keepNext/>
              <w:keepLines/>
              <w:tabs>
                <w:tab w:val="left" w:pos="567"/>
                <w:tab w:val="num" w:pos="851"/>
                <w:tab w:val="left" w:pos="993"/>
              </w:tabs>
              <w:jc w:val="both"/>
              <w:rPr>
                <w:rFonts w:cs="Tahoma"/>
                <w:sz w:val="28"/>
                <w:szCs w:val="20"/>
              </w:rPr>
            </w:pPr>
          </w:p>
        </w:tc>
      </w:tr>
      <w:tr w:rsidR="00441E9B" w:rsidRPr="007C1A63" w14:paraId="27ED3862" w14:textId="77777777" w:rsidTr="00CE3C38">
        <w:tc>
          <w:tcPr>
            <w:tcW w:w="2552" w:type="dxa"/>
            <w:tcBorders>
              <w:top w:val="nil"/>
              <w:left w:val="nil"/>
              <w:bottom w:val="nil"/>
              <w:right w:val="nil"/>
            </w:tcBorders>
            <w:vAlign w:val="bottom"/>
          </w:tcPr>
          <w:p w14:paraId="174E3938" w14:textId="77777777" w:rsidR="00441E9B" w:rsidRPr="007C1A63" w:rsidRDefault="00441E9B" w:rsidP="000D29B8">
            <w:pPr>
              <w:keepNext/>
              <w:keepLines/>
              <w:tabs>
                <w:tab w:val="left" w:pos="567"/>
                <w:tab w:val="left" w:pos="993"/>
              </w:tabs>
              <w:jc w:val="both"/>
              <w:rPr>
                <w:rFonts w:cs="Tahoma"/>
                <w:sz w:val="20"/>
                <w:szCs w:val="20"/>
              </w:rPr>
            </w:pPr>
            <w:r w:rsidRPr="007C1A63">
              <w:rPr>
                <w:rFonts w:cs="Tahoma"/>
                <w:sz w:val="20"/>
                <w:szCs w:val="20"/>
              </w:rPr>
              <w:t>Matična banka</w:t>
            </w:r>
          </w:p>
        </w:tc>
        <w:tc>
          <w:tcPr>
            <w:tcW w:w="6876" w:type="dxa"/>
            <w:tcBorders>
              <w:left w:val="nil"/>
              <w:right w:val="nil"/>
            </w:tcBorders>
          </w:tcPr>
          <w:p w14:paraId="2EF5D4B0" w14:textId="77777777" w:rsidR="00441E9B" w:rsidRPr="007C1A63" w:rsidRDefault="00441E9B" w:rsidP="000D29B8">
            <w:pPr>
              <w:keepNext/>
              <w:keepLines/>
              <w:tabs>
                <w:tab w:val="left" w:pos="567"/>
                <w:tab w:val="num" w:pos="851"/>
                <w:tab w:val="left" w:pos="993"/>
              </w:tabs>
              <w:jc w:val="both"/>
              <w:rPr>
                <w:rFonts w:cs="Tahoma"/>
                <w:sz w:val="28"/>
                <w:szCs w:val="20"/>
              </w:rPr>
            </w:pPr>
          </w:p>
        </w:tc>
      </w:tr>
      <w:tr w:rsidR="00441E9B" w:rsidRPr="007C1A63" w14:paraId="47A159E3" w14:textId="77777777" w:rsidTr="00CE3C38">
        <w:tc>
          <w:tcPr>
            <w:tcW w:w="2552" w:type="dxa"/>
            <w:tcBorders>
              <w:top w:val="nil"/>
              <w:left w:val="nil"/>
              <w:bottom w:val="nil"/>
              <w:right w:val="nil"/>
            </w:tcBorders>
            <w:vAlign w:val="bottom"/>
          </w:tcPr>
          <w:p w14:paraId="5298D647" w14:textId="77777777" w:rsidR="00441E9B" w:rsidRPr="007C1A63" w:rsidRDefault="00441E9B" w:rsidP="000D29B8">
            <w:pPr>
              <w:keepNext/>
              <w:keepLines/>
              <w:tabs>
                <w:tab w:val="left" w:pos="567"/>
                <w:tab w:val="left" w:pos="993"/>
              </w:tabs>
              <w:jc w:val="both"/>
              <w:rPr>
                <w:rFonts w:cs="Tahoma"/>
                <w:sz w:val="20"/>
                <w:szCs w:val="20"/>
              </w:rPr>
            </w:pPr>
            <w:r w:rsidRPr="007C1A63">
              <w:rPr>
                <w:rFonts w:cs="Tahoma"/>
                <w:sz w:val="20"/>
                <w:szCs w:val="20"/>
              </w:rPr>
              <w:t>ID številka za DDV</w:t>
            </w:r>
          </w:p>
        </w:tc>
        <w:tc>
          <w:tcPr>
            <w:tcW w:w="6876" w:type="dxa"/>
            <w:tcBorders>
              <w:left w:val="nil"/>
              <w:right w:val="nil"/>
            </w:tcBorders>
          </w:tcPr>
          <w:p w14:paraId="4C6130FE" w14:textId="77777777" w:rsidR="00441E9B" w:rsidRPr="007C1A63" w:rsidRDefault="00441E9B" w:rsidP="000D29B8">
            <w:pPr>
              <w:keepNext/>
              <w:keepLines/>
              <w:tabs>
                <w:tab w:val="left" w:pos="567"/>
                <w:tab w:val="num" w:pos="851"/>
                <w:tab w:val="left" w:pos="993"/>
              </w:tabs>
              <w:jc w:val="both"/>
              <w:rPr>
                <w:rFonts w:cs="Tahoma"/>
                <w:sz w:val="28"/>
                <w:szCs w:val="20"/>
              </w:rPr>
            </w:pPr>
          </w:p>
        </w:tc>
      </w:tr>
      <w:tr w:rsidR="00441E9B" w:rsidRPr="007C1A63" w14:paraId="62BCB58E" w14:textId="77777777" w:rsidTr="00CE3C38">
        <w:tc>
          <w:tcPr>
            <w:tcW w:w="2552" w:type="dxa"/>
            <w:tcBorders>
              <w:top w:val="nil"/>
              <w:left w:val="nil"/>
              <w:bottom w:val="nil"/>
              <w:right w:val="nil"/>
            </w:tcBorders>
            <w:vAlign w:val="bottom"/>
          </w:tcPr>
          <w:p w14:paraId="14023C99" w14:textId="77777777" w:rsidR="00441E9B" w:rsidRPr="007C1A63" w:rsidRDefault="00441E9B" w:rsidP="000D29B8">
            <w:pPr>
              <w:keepNext/>
              <w:keepLines/>
              <w:tabs>
                <w:tab w:val="left" w:pos="567"/>
                <w:tab w:val="left" w:pos="993"/>
              </w:tabs>
              <w:jc w:val="both"/>
              <w:rPr>
                <w:rFonts w:cs="Tahoma"/>
                <w:sz w:val="20"/>
                <w:szCs w:val="20"/>
              </w:rPr>
            </w:pPr>
            <w:r w:rsidRPr="007C1A63">
              <w:rPr>
                <w:rFonts w:cs="Tahoma"/>
                <w:sz w:val="20"/>
                <w:szCs w:val="20"/>
              </w:rPr>
              <w:t>Finančni urad</w:t>
            </w:r>
          </w:p>
        </w:tc>
        <w:tc>
          <w:tcPr>
            <w:tcW w:w="6876" w:type="dxa"/>
            <w:tcBorders>
              <w:left w:val="nil"/>
              <w:right w:val="nil"/>
            </w:tcBorders>
          </w:tcPr>
          <w:p w14:paraId="34DB78F9" w14:textId="77777777" w:rsidR="00441E9B" w:rsidRPr="007C1A63" w:rsidRDefault="00441E9B" w:rsidP="000D29B8">
            <w:pPr>
              <w:keepNext/>
              <w:keepLines/>
              <w:tabs>
                <w:tab w:val="left" w:pos="567"/>
                <w:tab w:val="num" w:pos="851"/>
                <w:tab w:val="left" w:pos="993"/>
              </w:tabs>
              <w:jc w:val="both"/>
              <w:rPr>
                <w:rFonts w:cs="Tahoma"/>
                <w:sz w:val="28"/>
                <w:szCs w:val="20"/>
              </w:rPr>
            </w:pPr>
          </w:p>
        </w:tc>
      </w:tr>
      <w:tr w:rsidR="00441E9B" w:rsidRPr="007C1A63" w14:paraId="3F9F24B1" w14:textId="77777777" w:rsidTr="00CE3C38">
        <w:tc>
          <w:tcPr>
            <w:tcW w:w="2552" w:type="dxa"/>
            <w:tcBorders>
              <w:top w:val="nil"/>
              <w:left w:val="nil"/>
              <w:bottom w:val="nil"/>
              <w:right w:val="nil"/>
            </w:tcBorders>
            <w:vAlign w:val="bottom"/>
          </w:tcPr>
          <w:p w14:paraId="7C8E0543" w14:textId="77777777" w:rsidR="00441E9B" w:rsidRPr="007C1A63" w:rsidRDefault="00441E9B" w:rsidP="000D29B8">
            <w:pPr>
              <w:keepNext/>
              <w:keepLines/>
              <w:tabs>
                <w:tab w:val="left" w:pos="567"/>
                <w:tab w:val="left" w:pos="993"/>
              </w:tabs>
              <w:jc w:val="both"/>
              <w:rPr>
                <w:rFonts w:cs="Tahoma"/>
                <w:sz w:val="20"/>
                <w:szCs w:val="20"/>
              </w:rPr>
            </w:pPr>
            <w:r w:rsidRPr="007C1A63">
              <w:rPr>
                <w:rFonts w:cs="Tahoma"/>
                <w:sz w:val="20"/>
                <w:szCs w:val="20"/>
              </w:rPr>
              <w:t>Matična številka</w:t>
            </w:r>
          </w:p>
        </w:tc>
        <w:tc>
          <w:tcPr>
            <w:tcW w:w="6876" w:type="dxa"/>
            <w:tcBorders>
              <w:left w:val="nil"/>
              <w:right w:val="nil"/>
            </w:tcBorders>
          </w:tcPr>
          <w:p w14:paraId="6F6CE521" w14:textId="77777777" w:rsidR="00441E9B" w:rsidRPr="007C1A63" w:rsidRDefault="00441E9B" w:rsidP="000D29B8">
            <w:pPr>
              <w:keepNext/>
              <w:keepLines/>
              <w:tabs>
                <w:tab w:val="left" w:pos="567"/>
                <w:tab w:val="num" w:pos="851"/>
                <w:tab w:val="left" w:pos="993"/>
              </w:tabs>
              <w:jc w:val="both"/>
              <w:rPr>
                <w:rFonts w:cs="Tahoma"/>
                <w:sz w:val="28"/>
                <w:szCs w:val="20"/>
              </w:rPr>
            </w:pPr>
          </w:p>
        </w:tc>
      </w:tr>
    </w:tbl>
    <w:p w14:paraId="574F5DF6" w14:textId="77777777" w:rsidR="00441E9B" w:rsidRPr="007C1A63" w:rsidRDefault="00441E9B" w:rsidP="000D29B8">
      <w:pPr>
        <w:keepNext/>
        <w:keepLines/>
        <w:tabs>
          <w:tab w:val="left" w:pos="2835"/>
        </w:tabs>
        <w:ind w:left="284" w:hanging="284"/>
        <w:jc w:val="both"/>
        <w:rPr>
          <w:rFonts w:cs="Tahoma"/>
          <w:sz w:val="20"/>
          <w:szCs w:val="20"/>
        </w:rPr>
      </w:pPr>
    </w:p>
    <w:p w14:paraId="1AD48108" w14:textId="77777777" w:rsidR="00441E9B" w:rsidRPr="007C1A63" w:rsidRDefault="00441E9B" w:rsidP="000D29B8">
      <w:pPr>
        <w:keepNext/>
        <w:keepLines/>
        <w:tabs>
          <w:tab w:val="left" w:pos="2835"/>
        </w:tabs>
        <w:ind w:left="284" w:hanging="284"/>
        <w:jc w:val="both"/>
        <w:rPr>
          <w:rFonts w:cs="Tahoma"/>
          <w:sz w:val="20"/>
          <w:szCs w:val="20"/>
        </w:rPr>
      </w:pPr>
    </w:p>
    <w:p w14:paraId="6566E180" w14:textId="77777777" w:rsidR="00441E9B" w:rsidRPr="007C1A63" w:rsidRDefault="00441E9B" w:rsidP="000D29B8">
      <w:pPr>
        <w:keepNext/>
        <w:keepLines/>
        <w:jc w:val="both"/>
        <w:rPr>
          <w:rFonts w:cs="Tahoma"/>
          <w:sz w:val="20"/>
          <w:szCs w:val="20"/>
        </w:rPr>
      </w:pPr>
      <w:r w:rsidRPr="007C1A63">
        <w:rPr>
          <w:rFonts w:cs="Tahoma"/>
          <w:sz w:val="20"/>
          <w:szCs w:val="20"/>
        </w:rPr>
        <w:t>Predstavnik izvajalca (skrbnik okvirnega sporazuma), ki bo urejal vsa vprašanja, ki bodo nastala v zvezi z izvajanjem pogodbe, je _________________________ , telefon. ___________________ , e-pošta: ___________________ .</w:t>
      </w:r>
    </w:p>
    <w:p w14:paraId="36E5E449" w14:textId="77777777" w:rsidR="00441E9B" w:rsidRPr="007C1A63" w:rsidRDefault="00441E9B" w:rsidP="000D29B8">
      <w:pPr>
        <w:keepNext/>
        <w:keepLines/>
        <w:tabs>
          <w:tab w:val="left" w:pos="2835"/>
        </w:tabs>
        <w:ind w:left="284" w:hanging="284"/>
        <w:jc w:val="both"/>
        <w:rPr>
          <w:rFonts w:cs="Tahoma"/>
          <w:sz w:val="20"/>
          <w:szCs w:val="20"/>
        </w:rPr>
      </w:pPr>
    </w:p>
    <w:tbl>
      <w:tblPr>
        <w:tblW w:w="0" w:type="auto"/>
        <w:tblInd w:w="250" w:type="dxa"/>
        <w:tblLook w:val="04A0" w:firstRow="1" w:lastRow="0" w:firstColumn="1" w:lastColumn="0" w:noHBand="0" w:noVBand="1"/>
      </w:tblPr>
      <w:tblGrid>
        <w:gridCol w:w="3392"/>
        <w:gridCol w:w="2924"/>
        <w:gridCol w:w="2930"/>
      </w:tblGrid>
      <w:tr w:rsidR="00441E9B" w:rsidRPr="007C1A63" w14:paraId="721B7AE8" w14:textId="77777777" w:rsidTr="00CE3C38">
        <w:tc>
          <w:tcPr>
            <w:tcW w:w="3420" w:type="dxa"/>
            <w:shd w:val="clear" w:color="auto" w:fill="auto"/>
          </w:tcPr>
          <w:p w14:paraId="2C7396DE" w14:textId="77777777" w:rsidR="00441E9B" w:rsidRPr="007C1A63" w:rsidRDefault="00441E9B" w:rsidP="000D29B8">
            <w:pPr>
              <w:keepNext/>
              <w:keepLines/>
              <w:tabs>
                <w:tab w:val="left" w:pos="2835"/>
              </w:tabs>
              <w:jc w:val="both"/>
              <w:rPr>
                <w:rFonts w:cs="Tahoma"/>
                <w:sz w:val="20"/>
                <w:szCs w:val="20"/>
              </w:rPr>
            </w:pPr>
          </w:p>
          <w:p w14:paraId="696F8E06" w14:textId="77777777" w:rsidR="00441E9B" w:rsidRPr="007C1A63" w:rsidRDefault="00441E9B" w:rsidP="000D29B8">
            <w:pPr>
              <w:keepNext/>
              <w:keepLines/>
              <w:tabs>
                <w:tab w:val="left" w:pos="2835"/>
              </w:tabs>
              <w:ind w:left="-108"/>
              <w:jc w:val="both"/>
              <w:rPr>
                <w:rFonts w:cs="Tahoma"/>
                <w:sz w:val="20"/>
                <w:szCs w:val="20"/>
              </w:rPr>
            </w:pPr>
            <w:r w:rsidRPr="007C1A63">
              <w:rPr>
                <w:rFonts w:cs="Tahoma"/>
                <w:sz w:val="20"/>
                <w:szCs w:val="20"/>
              </w:rPr>
              <w:t>Ponudnik je MSP* (označi):</w:t>
            </w:r>
          </w:p>
        </w:tc>
        <w:tc>
          <w:tcPr>
            <w:tcW w:w="2950" w:type="dxa"/>
            <w:shd w:val="clear" w:color="auto" w:fill="auto"/>
          </w:tcPr>
          <w:p w14:paraId="77A8720A" w14:textId="7C5AA991" w:rsidR="00441E9B" w:rsidRPr="007C1A63" w:rsidRDefault="00D85631" w:rsidP="00D85631">
            <w:pPr>
              <w:keepNext/>
              <w:keepLines/>
              <w:tabs>
                <w:tab w:val="left" w:pos="1008"/>
                <w:tab w:val="left" w:pos="3843"/>
              </w:tabs>
              <w:jc w:val="both"/>
              <w:rPr>
                <w:rFonts w:cs="Tahoma"/>
                <w:sz w:val="20"/>
                <w:szCs w:val="20"/>
              </w:rPr>
            </w:pPr>
            <w:r w:rsidRPr="007C1A63">
              <w:rPr>
                <w:rFonts w:cs="Tahoma"/>
                <w:b/>
                <w:noProof/>
                <w:sz w:val="18"/>
                <w:szCs w:val="18"/>
              </w:rPr>
              <mc:AlternateContent>
                <mc:Choice Requires="wps">
                  <w:drawing>
                    <wp:anchor distT="0" distB="0" distL="114300" distR="114300" simplePos="0" relativeHeight="251678720" behindDoc="1" locked="0" layoutInCell="1" allowOverlap="1" wp14:anchorId="70754333" wp14:editId="4136DC5E">
                      <wp:simplePos x="0" y="0"/>
                      <wp:positionH relativeFrom="margin">
                        <wp:posOffset>-635</wp:posOffset>
                      </wp:positionH>
                      <wp:positionV relativeFrom="paragraph">
                        <wp:posOffset>6350</wp:posOffset>
                      </wp:positionV>
                      <wp:extent cx="260985" cy="233045"/>
                      <wp:effectExtent l="0" t="0" r="24765" b="14605"/>
                      <wp:wrapTight wrapText="bothSides">
                        <wp:wrapPolygon edited="0">
                          <wp:start x="0" y="0"/>
                          <wp:lineTo x="0" y="21188"/>
                          <wp:lineTo x="22073" y="21188"/>
                          <wp:lineTo x="22073" y="0"/>
                          <wp:lineTo x="0" y="0"/>
                        </wp:wrapPolygon>
                      </wp:wrapTight>
                      <wp:docPr id="17" name="Pravokotnik 17"/>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5BD46D11" w14:textId="60C154F9" w:rsidR="00D85631" w:rsidRPr="007A6555" w:rsidRDefault="00D85631" w:rsidP="00D85631">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754333" id="Pravokotnik 17" o:spid="_x0000_s1026" style="position:absolute;left:0;text-align:left;margin-left:-.05pt;margin-top:.5pt;width:20.55pt;height:18.35pt;z-index:-2516377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oY6bQIAAM8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" filled="f" strokecolor="windowText" strokeweight="1pt">
                      <v:textbox inset="1mm,0,0,0">
                        <w:txbxContent>
                          <w:p w14:paraId="5BD46D11" w14:textId="60C154F9" w:rsidR="00D85631" w:rsidRPr="007A6555" w:rsidRDefault="00D85631" w:rsidP="00D85631">
                            <w:pPr>
                              <w:rPr>
                                <w:rFonts w:cs="Tahoma"/>
                                <w:sz w:val="18"/>
                                <w:szCs w:val="18"/>
                                <w14:shadow w14:blurRad="50800" w14:dist="50800" w14:dir="5400000" w14:sx="0" w14:sy="0" w14:kx="0" w14:ky="0" w14:algn="ctr">
                                  <w14:schemeClr w14:val="tx1"/>
                                </w14:shadow>
                              </w:rPr>
                            </w:pPr>
                          </w:p>
                        </w:txbxContent>
                      </v:textbox>
                      <w10:wrap type="tight" anchorx="margin"/>
                    </v:rect>
                  </w:pict>
                </mc:Fallback>
              </mc:AlternateContent>
            </w:r>
            <w:r>
              <w:rPr>
                <w:rFonts w:cs="Tahoma"/>
                <w:sz w:val="20"/>
                <w:szCs w:val="20"/>
              </w:rPr>
              <w:t>DA</w:t>
            </w:r>
          </w:p>
        </w:tc>
        <w:tc>
          <w:tcPr>
            <w:tcW w:w="2950" w:type="dxa"/>
            <w:shd w:val="clear" w:color="auto" w:fill="auto"/>
          </w:tcPr>
          <w:p w14:paraId="142BDF20" w14:textId="5E29BE4F" w:rsidR="00441E9B" w:rsidRPr="007C1A63" w:rsidRDefault="00D85631" w:rsidP="00D85631">
            <w:pPr>
              <w:keepNext/>
              <w:keepLines/>
              <w:tabs>
                <w:tab w:val="left" w:pos="893"/>
              </w:tabs>
              <w:ind w:left="720"/>
              <w:jc w:val="both"/>
              <w:rPr>
                <w:rFonts w:cs="Tahoma"/>
                <w:sz w:val="20"/>
                <w:szCs w:val="20"/>
              </w:rPr>
            </w:pPr>
            <w:r w:rsidRPr="007C1A63">
              <w:rPr>
                <w:rFonts w:cs="Tahoma"/>
                <w:b/>
                <w:noProof/>
                <w:sz w:val="18"/>
                <w:szCs w:val="18"/>
              </w:rPr>
              <mc:AlternateContent>
                <mc:Choice Requires="wps">
                  <w:drawing>
                    <wp:anchor distT="0" distB="0" distL="114300" distR="114300" simplePos="0" relativeHeight="251680768" behindDoc="0" locked="0" layoutInCell="1" allowOverlap="1" wp14:anchorId="0276B4BE" wp14:editId="1F00A0E9">
                      <wp:simplePos x="0" y="0"/>
                      <wp:positionH relativeFrom="margin">
                        <wp:posOffset>1270</wp:posOffset>
                      </wp:positionH>
                      <wp:positionV relativeFrom="paragraph">
                        <wp:posOffset>3810</wp:posOffset>
                      </wp:positionV>
                      <wp:extent cx="260985" cy="233045"/>
                      <wp:effectExtent l="0" t="0" r="24765" b="14605"/>
                      <wp:wrapNone/>
                      <wp:docPr id="18" name="Pravokotnik 18"/>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2C1FF330" w14:textId="77777777" w:rsidR="00D85631" w:rsidRPr="007A6555" w:rsidRDefault="00D85631" w:rsidP="00D85631">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276B4BE" id="Pravokotnik 18" o:spid="_x0000_s1027" style="position:absolute;left:0;text-align:left;margin-left:.1pt;margin-top:.3pt;width:20.55pt;height:18.3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" filled="f" strokecolor="windowText" strokeweight="1pt">
                      <v:textbox inset="1mm,0,0,0">
                        <w:txbxContent>
                          <w:p w14:paraId="2C1FF330" w14:textId="77777777" w:rsidR="00D85631" w:rsidRPr="007A6555" w:rsidRDefault="00D85631" w:rsidP="00D85631">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Pr>
                <w:rFonts w:cs="Tahoma"/>
                <w:sz w:val="20"/>
                <w:szCs w:val="20"/>
              </w:rPr>
              <w:t>NE</w:t>
            </w:r>
            <w:r w:rsidR="00441E9B" w:rsidRPr="007C1A63">
              <w:rPr>
                <w:rFonts w:cs="Tahoma"/>
                <w:sz w:val="20"/>
                <w:szCs w:val="20"/>
              </w:rPr>
              <w:t xml:space="preserve"> </w:t>
            </w:r>
          </w:p>
        </w:tc>
      </w:tr>
    </w:tbl>
    <w:p w14:paraId="2346FD89" w14:textId="77777777" w:rsidR="00441E9B" w:rsidRPr="007C1A63" w:rsidRDefault="00441E9B" w:rsidP="000D29B8">
      <w:pPr>
        <w:keepNext/>
        <w:keepLines/>
        <w:tabs>
          <w:tab w:val="left" w:pos="2835"/>
        </w:tabs>
        <w:ind w:left="284"/>
        <w:jc w:val="both"/>
        <w:rPr>
          <w:rFonts w:cs="Tahoma"/>
          <w:sz w:val="18"/>
          <w:szCs w:val="18"/>
        </w:rPr>
      </w:pPr>
      <w:r w:rsidRPr="007C1A63">
        <w:rPr>
          <w:rFonts w:cs="Tahoma"/>
          <w:sz w:val="18"/>
          <w:szCs w:val="18"/>
        </w:rPr>
        <w:t xml:space="preserve">*MSP: </w:t>
      </w:r>
      <w:proofErr w:type="spellStart"/>
      <w:r w:rsidRPr="007C1A63">
        <w:rPr>
          <w:rFonts w:cs="Tahoma"/>
          <w:sz w:val="18"/>
          <w:szCs w:val="18"/>
        </w:rPr>
        <w:t>mikro</w:t>
      </w:r>
      <w:proofErr w:type="spellEnd"/>
      <w:r w:rsidRPr="007C1A63">
        <w:rPr>
          <w:rFonts w:cs="Tahoma"/>
          <w:sz w:val="18"/>
          <w:szCs w:val="18"/>
        </w:rPr>
        <w:t>, mala in srednje velika podjetja kot so opredeljena v Priporočilu Komisije 2003/361/ES.</w:t>
      </w:r>
    </w:p>
    <w:p w14:paraId="75792FEE" w14:textId="77777777" w:rsidR="00441E9B" w:rsidRPr="007C1A63" w:rsidRDefault="00441E9B" w:rsidP="000D29B8">
      <w:pPr>
        <w:keepNext/>
        <w:keepLines/>
        <w:tabs>
          <w:tab w:val="left" w:pos="2552"/>
        </w:tabs>
        <w:ind w:left="284" w:hanging="284"/>
        <w:jc w:val="both"/>
        <w:rPr>
          <w:rFonts w:cs="Tahoma"/>
          <w:sz w:val="20"/>
          <w:szCs w:val="20"/>
        </w:rPr>
      </w:pPr>
    </w:p>
    <w:tbl>
      <w:tblPr>
        <w:tblW w:w="9639" w:type="dxa"/>
        <w:tblInd w:w="30" w:type="dxa"/>
        <w:tblLayout w:type="fixed"/>
        <w:tblCellMar>
          <w:left w:w="30" w:type="dxa"/>
          <w:right w:w="30" w:type="dxa"/>
        </w:tblCellMar>
        <w:tblLook w:val="0000" w:firstRow="0" w:lastRow="0" w:firstColumn="0" w:lastColumn="0" w:noHBand="0" w:noVBand="0"/>
      </w:tblPr>
      <w:tblGrid>
        <w:gridCol w:w="3402"/>
        <w:gridCol w:w="2977"/>
        <w:gridCol w:w="3260"/>
      </w:tblGrid>
      <w:tr w:rsidR="00441E9B" w:rsidRPr="007C1A63" w14:paraId="3BC050A0" w14:textId="77777777" w:rsidTr="00CE3C38">
        <w:trPr>
          <w:trHeight w:val="235"/>
        </w:trPr>
        <w:tc>
          <w:tcPr>
            <w:tcW w:w="3402" w:type="dxa"/>
            <w:tcBorders>
              <w:bottom w:val="single" w:sz="4" w:space="0" w:color="auto"/>
            </w:tcBorders>
          </w:tcPr>
          <w:p w14:paraId="4530C262" w14:textId="77777777" w:rsidR="00441E9B" w:rsidRPr="007C1A63" w:rsidRDefault="00441E9B" w:rsidP="000D29B8">
            <w:pPr>
              <w:keepNext/>
              <w:keepLines/>
              <w:jc w:val="both"/>
              <w:rPr>
                <w:rFonts w:cs="Tahoma"/>
                <w:snapToGrid w:val="0"/>
                <w:color w:val="000000"/>
                <w:sz w:val="20"/>
                <w:szCs w:val="20"/>
              </w:rPr>
            </w:pPr>
          </w:p>
        </w:tc>
        <w:tc>
          <w:tcPr>
            <w:tcW w:w="2977" w:type="dxa"/>
          </w:tcPr>
          <w:p w14:paraId="7A9E0C6E" w14:textId="77777777" w:rsidR="00441E9B" w:rsidRPr="007C1A63" w:rsidRDefault="00441E9B" w:rsidP="000D29B8">
            <w:pPr>
              <w:keepNext/>
              <w:keepLines/>
              <w:jc w:val="center"/>
              <w:rPr>
                <w:rFonts w:cs="Tahoma"/>
                <w:snapToGrid w:val="0"/>
                <w:color w:val="000000"/>
                <w:sz w:val="20"/>
                <w:szCs w:val="20"/>
              </w:rPr>
            </w:pPr>
          </w:p>
        </w:tc>
        <w:tc>
          <w:tcPr>
            <w:tcW w:w="3260" w:type="dxa"/>
            <w:tcBorders>
              <w:bottom w:val="single" w:sz="4" w:space="0" w:color="auto"/>
            </w:tcBorders>
          </w:tcPr>
          <w:p w14:paraId="1C4FC835" w14:textId="77777777" w:rsidR="00441E9B" w:rsidRPr="007C1A63" w:rsidRDefault="00441E9B" w:rsidP="000D29B8">
            <w:pPr>
              <w:keepNext/>
              <w:keepLines/>
              <w:tabs>
                <w:tab w:val="left" w:pos="567"/>
                <w:tab w:val="num" w:pos="851"/>
                <w:tab w:val="left" w:pos="993"/>
              </w:tabs>
              <w:jc w:val="both"/>
              <w:rPr>
                <w:rFonts w:cs="Tahoma"/>
                <w:snapToGrid w:val="0"/>
                <w:color w:val="000000"/>
                <w:sz w:val="28"/>
                <w:szCs w:val="20"/>
              </w:rPr>
            </w:pPr>
          </w:p>
        </w:tc>
      </w:tr>
      <w:tr w:rsidR="00441E9B" w:rsidRPr="007C1A63" w14:paraId="1CBDEF8E" w14:textId="77777777" w:rsidTr="00CE3C38">
        <w:trPr>
          <w:trHeight w:val="235"/>
        </w:trPr>
        <w:tc>
          <w:tcPr>
            <w:tcW w:w="3402" w:type="dxa"/>
            <w:tcBorders>
              <w:top w:val="single" w:sz="4" w:space="0" w:color="auto"/>
            </w:tcBorders>
          </w:tcPr>
          <w:p w14:paraId="5BE1ECE1" w14:textId="19C40586" w:rsidR="00441E9B" w:rsidRPr="007C1A63" w:rsidRDefault="002B173A" w:rsidP="000D29B8">
            <w:pPr>
              <w:keepNext/>
              <w:keepLines/>
              <w:jc w:val="center"/>
              <w:rPr>
                <w:rFonts w:cs="Tahoma"/>
                <w:snapToGrid w:val="0"/>
                <w:color w:val="000000"/>
                <w:sz w:val="20"/>
                <w:szCs w:val="20"/>
              </w:rPr>
            </w:pPr>
            <w:r w:rsidRPr="007C1A63">
              <w:rPr>
                <w:rFonts w:cs="Tahoma"/>
                <w:snapToGrid w:val="0"/>
                <w:color w:val="000000"/>
                <w:sz w:val="20"/>
                <w:szCs w:val="20"/>
              </w:rPr>
              <w:t>(K</w:t>
            </w:r>
            <w:r w:rsidR="00441E9B" w:rsidRPr="007C1A63">
              <w:rPr>
                <w:rFonts w:cs="Tahoma"/>
                <w:snapToGrid w:val="0"/>
                <w:color w:val="000000"/>
                <w:sz w:val="20"/>
                <w:szCs w:val="20"/>
              </w:rPr>
              <w:t>raj, datum)</w:t>
            </w:r>
          </w:p>
        </w:tc>
        <w:tc>
          <w:tcPr>
            <w:tcW w:w="2977" w:type="dxa"/>
          </w:tcPr>
          <w:p w14:paraId="05495D04" w14:textId="77777777" w:rsidR="00441E9B" w:rsidRPr="007C1A63" w:rsidRDefault="00441E9B" w:rsidP="000D29B8">
            <w:pPr>
              <w:keepNext/>
              <w:keepLines/>
              <w:jc w:val="center"/>
              <w:rPr>
                <w:rFonts w:cs="Tahoma"/>
                <w:snapToGrid w:val="0"/>
                <w:color w:val="000000"/>
                <w:sz w:val="20"/>
                <w:szCs w:val="20"/>
              </w:rPr>
            </w:pPr>
            <w:r w:rsidRPr="007C1A63">
              <w:rPr>
                <w:rFonts w:cs="Tahoma"/>
                <w:snapToGrid w:val="0"/>
                <w:color w:val="000000"/>
                <w:sz w:val="20"/>
                <w:szCs w:val="20"/>
              </w:rPr>
              <w:t>žig</w:t>
            </w:r>
          </w:p>
        </w:tc>
        <w:tc>
          <w:tcPr>
            <w:tcW w:w="3260" w:type="dxa"/>
            <w:tcBorders>
              <w:top w:val="single" w:sz="4" w:space="0" w:color="auto"/>
            </w:tcBorders>
          </w:tcPr>
          <w:p w14:paraId="6A821DCB" w14:textId="7C759C54" w:rsidR="00441E9B" w:rsidRPr="007C1A63" w:rsidRDefault="00441E9B" w:rsidP="000D29B8">
            <w:pPr>
              <w:keepNext/>
              <w:keepLines/>
              <w:jc w:val="center"/>
              <w:rPr>
                <w:rFonts w:cs="Tahoma"/>
                <w:snapToGrid w:val="0"/>
                <w:color w:val="000000"/>
                <w:sz w:val="20"/>
                <w:szCs w:val="20"/>
              </w:rPr>
            </w:pPr>
            <w:r w:rsidRPr="007C1A63">
              <w:rPr>
                <w:rFonts w:cs="Tahoma"/>
                <w:snapToGrid w:val="0"/>
                <w:color w:val="000000"/>
                <w:sz w:val="20"/>
                <w:szCs w:val="20"/>
              </w:rPr>
              <w:t>(</w:t>
            </w:r>
            <w:r w:rsidR="002B173A" w:rsidRPr="007C1A63">
              <w:rPr>
                <w:rFonts w:cs="Tahoma"/>
                <w:snapToGrid w:val="0"/>
                <w:color w:val="000000"/>
                <w:sz w:val="20"/>
                <w:szCs w:val="20"/>
              </w:rPr>
              <w:t>N</w:t>
            </w:r>
            <w:r w:rsidR="008043E9" w:rsidRPr="007C1A63">
              <w:rPr>
                <w:rFonts w:cs="Tahoma"/>
                <w:snapToGrid w:val="0"/>
                <w:color w:val="000000"/>
                <w:sz w:val="20"/>
                <w:szCs w:val="20"/>
              </w:rPr>
              <w:t>aziv</w:t>
            </w:r>
            <w:r w:rsidRPr="007C1A63">
              <w:rPr>
                <w:rFonts w:cs="Tahoma"/>
                <w:snapToGrid w:val="0"/>
                <w:color w:val="000000"/>
                <w:sz w:val="20"/>
                <w:szCs w:val="20"/>
              </w:rPr>
              <w:t xml:space="preserve"> in podpis ponudnika)</w:t>
            </w:r>
          </w:p>
        </w:tc>
      </w:tr>
    </w:tbl>
    <w:p w14:paraId="3D9BE943" w14:textId="77777777" w:rsidR="00441E9B" w:rsidRPr="007C1A63" w:rsidRDefault="00441E9B" w:rsidP="000D29B8">
      <w:pPr>
        <w:keepNext/>
        <w:keepLines/>
        <w:tabs>
          <w:tab w:val="left" w:pos="2835"/>
        </w:tabs>
        <w:ind w:left="284" w:hanging="284"/>
        <w:jc w:val="both"/>
        <w:rPr>
          <w:rFonts w:cs="Tahoma"/>
          <w:sz w:val="20"/>
          <w:szCs w:val="20"/>
        </w:rPr>
      </w:pPr>
    </w:p>
    <w:p w14:paraId="21507E8B" w14:textId="15712802" w:rsidR="00441E9B" w:rsidRPr="007C1A63" w:rsidRDefault="00441E9B" w:rsidP="000D29B8">
      <w:pPr>
        <w:keepNext/>
        <w:keepLines/>
        <w:tabs>
          <w:tab w:val="left" w:pos="567"/>
          <w:tab w:val="num" w:pos="851"/>
          <w:tab w:val="left" w:pos="993"/>
        </w:tabs>
        <w:jc w:val="both"/>
        <w:rPr>
          <w:rFonts w:cs="Tahoma"/>
          <w:i/>
          <w:sz w:val="16"/>
          <w:szCs w:val="18"/>
        </w:rPr>
      </w:pPr>
      <w:r w:rsidRPr="007C1A63">
        <w:rPr>
          <w:rFonts w:cs="Tahoma"/>
          <w:b/>
          <w:i/>
          <w:sz w:val="18"/>
          <w:szCs w:val="18"/>
        </w:rPr>
        <w:t xml:space="preserve">Navodilo: </w:t>
      </w:r>
      <w:r w:rsidRPr="007C1A63">
        <w:rPr>
          <w:rFonts w:cs="Tahoma"/>
          <w:i/>
          <w:sz w:val="16"/>
          <w:szCs w:val="18"/>
        </w:rPr>
        <w:t>V primeru, da odda več ponudnikov skupno ponudbo, morajo razmnožen obrazec Priloge 1 izpolniti vsi ponudniki – partnerji. V primeru skupne ponudbe ponudniki za to stranjo priložijo pravni akt o skupni izvedbi naročila, podpisan in žigosan s strani vseh ponudnikov, ki sodelujejo pri izvedbi naročila.</w:t>
      </w:r>
    </w:p>
    <w:p w14:paraId="31188B47" w14:textId="667E1784" w:rsidR="001761A9" w:rsidRPr="007C1A63" w:rsidRDefault="001761A9" w:rsidP="000D29B8">
      <w:pPr>
        <w:keepNext/>
        <w:keepLines/>
        <w:tabs>
          <w:tab w:val="left" w:pos="567"/>
          <w:tab w:val="num" w:pos="851"/>
          <w:tab w:val="left" w:pos="993"/>
        </w:tabs>
        <w:jc w:val="both"/>
        <w:rPr>
          <w:rFonts w:cs="Tahoma"/>
          <w:i/>
          <w:sz w:val="16"/>
          <w:szCs w:val="18"/>
        </w:rPr>
      </w:pPr>
    </w:p>
    <w:p w14:paraId="0E591AD7" w14:textId="721C9BAB" w:rsidR="001761A9" w:rsidRPr="007C1A63" w:rsidRDefault="001761A9" w:rsidP="000D29B8">
      <w:pPr>
        <w:keepNext/>
        <w:keepLines/>
        <w:tabs>
          <w:tab w:val="left" w:pos="567"/>
          <w:tab w:val="num" w:pos="851"/>
          <w:tab w:val="left" w:pos="993"/>
        </w:tabs>
        <w:jc w:val="both"/>
        <w:rPr>
          <w:rFonts w:cs="Tahoma"/>
          <w:i/>
          <w:sz w:val="16"/>
          <w:szCs w:val="18"/>
        </w:rPr>
      </w:pPr>
    </w:p>
    <w:p w14:paraId="4E8CE5BB" w14:textId="45775EDA" w:rsidR="001761A9" w:rsidRPr="007C1A63" w:rsidRDefault="001761A9" w:rsidP="000D29B8">
      <w:pPr>
        <w:keepNext/>
        <w:keepLines/>
        <w:tabs>
          <w:tab w:val="left" w:pos="567"/>
          <w:tab w:val="num" w:pos="851"/>
          <w:tab w:val="left" w:pos="993"/>
        </w:tabs>
        <w:jc w:val="both"/>
        <w:rPr>
          <w:rFonts w:cs="Tahoma"/>
          <w:i/>
          <w:sz w:val="16"/>
          <w:szCs w:val="18"/>
        </w:rPr>
      </w:pPr>
    </w:p>
    <w:p w14:paraId="0F7EB035" w14:textId="77777777" w:rsidR="001761A9" w:rsidRPr="007C1A63" w:rsidRDefault="001761A9" w:rsidP="000D29B8">
      <w:pPr>
        <w:keepNext/>
        <w:keepLines/>
        <w:tabs>
          <w:tab w:val="left" w:pos="567"/>
          <w:tab w:val="num" w:pos="851"/>
          <w:tab w:val="left" w:pos="993"/>
        </w:tabs>
        <w:jc w:val="both"/>
        <w:rPr>
          <w:rFonts w:cs="Tahoma"/>
          <w:i/>
          <w:sz w:val="16"/>
          <w:szCs w:val="18"/>
        </w:rPr>
      </w:pPr>
    </w:p>
    <w:p w14:paraId="6162A0F7" w14:textId="77777777" w:rsidR="00201EFB" w:rsidRPr="007C1A63" w:rsidRDefault="00961920" w:rsidP="000D29B8">
      <w:pPr>
        <w:keepNext/>
        <w:keepLines/>
        <w:tabs>
          <w:tab w:val="left" w:pos="567"/>
          <w:tab w:val="num" w:pos="851"/>
          <w:tab w:val="left" w:pos="993"/>
        </w:tabs>
        <w:jc w:val="right"/>
        <w:rPr>
          <w:rFonts w:cs="Tahoma"/>
          <w:b/>
          <w:sz w:val="20"/>
          <w:szCs w:val="20"/>
        </w:rPr>
      </w:pPr>
      <w:r w:rsidRPr="007C1A63">
        <w:rPr>
          <w:rFonts w:cs="Tahoma"/>
          <w:b/>
          <w:sz w:val="20"/>
          <w:szCs w:val="20"/>
        </w:rPr>
        <w:t>Obrazec 1 k P</w:t>
      </w:r>
      <w:r w:rsidR="00201EFB" w:rsidRPr="007C1A63">
        <w:rPr>
          <w:rFonts w:cs="Tahoma"/>
          <w:b/>
          <w:sz w:val="20"/>
          <w:szCs w:val="20"/>
        </w:rPr>
        <w:t xml:space="preserve">rilogi 1 </w:t>
      </w:r>
    </w:p>
    <w:p w14:paraId="1FC60331" w14:textId="77777777" w:rsidR="00201EFB" w:rsidRPr="007C1A63" w:rsidRDefault="00201EFB" w:rsidP="000D29B8">
      <w:pPr>
        <w:keepNext/>
        <w:keepLines/>
        <w:jc w:val="both"/>
        <w:rPr>
          <w:rFonts w:cs="Tahoma"/>
          <w:sz w:val="20"/>
          <w:szCs w:val="20"/>
        </w:rPr>
      </w:pPr>
    </w:p>
    <w:p w14:paraId="0A753204" w14:textId="77777777" w:rsidR="00201EFB" w:rsidRPr="007C1A63" w:rsidRDefault="00201EFB" w:rsidP="000D29B8">
      <w:pPr>
        <w:keepNext/>
        <w:keepLines/>
        <w:jc w:val="both"/>
        <w:rPr>
          <w:rFonts w:cs="Tahoma"/>
          <w:sz w:val="20"/>
          <w:szCs w:val="20"/>
        </w:rPr>
      </w:pPr>
    </w:p>
    <w:p w14:paraId="4D0C744E" w14:textId="77777777" w:rsidR="00201EFB" w:rsidRPr="007C1A63" w:rsidRDefault="00201EFB" w:rsidP="000D29B8">
      <w:pPr>
        <w:keepNext/>
        <w:keepLines/>
        <w:jc w:val="center"/>
        <w:rPr>
          <w:rFonts w:cs="Tahoma"/>
          <w:b/>
          <w:sz w:val="22"/>
          <w:szCs w:val="22"/>
        </w:rPr>
      </w:pPr>
      <w:r w:rsidRPr="007C1A63">
        <w:rPr>
          <w:rFonts w:cs="Tahoma"/>
          <w:b/>
          <w:sz w:val="22"/>
          <w:szCs w:val="22"/>
        </w:rPr>
        <w:t>PRAVNI AKT O SKUPNI IZVEDBI NAROČILA</w:t>
      </w:r>
    </w:p>
    <w:p w14:paraId="71D6BEA8" w14:textId="77777777" w:rsidR="00201EFB" w:rsidRPr="007C1A63" w:rsidRDefault="00201EFB" w:rsidP="000D29B8">
      <w:pPr>
        <w:keepNext/>
        <w:keepLines/>
        <w:jc w:val="both"/>
        <w:rPr>
          <w:rFonts w:cs="Tahoma"/>
          <w:sz w:val="20"/>
          <w:szCs w:val="20"/>
        </w:rPr>
      </w:pPr>
    </w:p>
    <w:p w14:paraId="565D2991" w14:textId="77777777" w:rsidR="00201EFB" w:rsidRPr="007C1A63" w:rsidRDefault="00201EFB" w:rsidP="000D29B8">
      <w:pPr>
        <w:keepNext/>
        <w:keepLines/>
        <w:jc w:val="both"/>
        <w:rPr>
          <w:rFonts w:cs="Tahoma"/>
          <w:sz w:val="20"/>
          <w:szCs w:val="20"/>
        </w:rPr>
      </w:pPr>
      <w:r w:rsidRPr="007C1A63">
        <w:rPr>
          <w:rFonts w:cs="Tahoma"/>
          <w:sz w:val="20"/>
          <w:szCs w:val="20"/>
        </w:rPr>
        <w:t>Za Obrazcem 1 k prilogi 1 se priloži pravni akt o skupni izvedbi naročila, podpisan in žigosan s strani vseh ponudnikov, ki sodelujejo pri izvedbi naročila.</w:t>
      </w:r>
    </w:p>
    <w:p w14:paraId="4F10874D" w14:textId="77777777" w:rsidR="00201EFB" w:rsidRPr="007C1A63" w:rsidRDefault="00201EFB" w:rsidP="000D29B8">
      <w:pPr>
        <w:keepNext/>
        <w:keepLines/>
        <w:rPr>
          <w:rFonts w:ascii="Times New Roman" w:hAnsi="Times New Roman"/>
          <w:sz w:val="20"/>
          <w:szCs w:val="20"/>
        </w:rPr>
      </w:pPr>
      <w:r w:rsidRPr="007C1A63">
        <w:rPr>
          <w:rFonts w:ascii="Times New Roman" w:hAnsi="Times New Roman"/>
          <w:sz w:val="20"/>
          <w:szCs w:val="20"/>
        </w:rPr>
        <w:br w:type="page"/>
      </w:r>
    </w:p>
    <w:p w14:paraId="482376D4" w14:textId="77777777" w:rsidR="00961920" w:rsidRPr="007C1A63" w:rsidRDefault="00961920" w:rsidP="000D29B8">
      <w:pPr>
        <w:keepNext/>
        <w:keepLines/>
        <w:rPr>
          <w:rFonts w:ascii="Times New Roman" w:hAnsi="Times New Roman"/>
          <w:sz w:val="20"/>
          <w:szCs w:val="20"/>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741"/>
        <w:gridCol w:w="7623"/>
        <w:gridCol w:w="850"/>
        <w:gridCol w:w="426"/>
      </w:tblGrid>
      <w:tr w:rsidR="00961920" w:rsidRPr="007C1A63" w14:paraId="0FAB226E" w14:textId="77777777" w:rsidTr="00961920">
        <w:tc>
          <w:tcPr>
            <w:tcW w:w="741" w:type="dxa"/>
            <w:tcBorders>
              <w:top w:val="single" w:sz="4" w:space="0" w:color="auto"/>
              <w:left w:val="single" w:sz="4" w:space="0" w:color="auto"/>
              <w:bottom w:val="single" w:sz="4" w:space="0" w:color="auto"/>
              <w:right w:val="nil"/>
            </w:tcBorders>
          </w:tcPr>
          <w:p w14:paraId="13928566" w14:textId="77777777" w:rsidR="00961920" w:rsidRPr="007C1A63" w:rsidRDefault="00961920" w:rsidP="000D29B8">
            <w:pPr>
              <w:keepNext/>
              <w:keepLines/>
              <w:spacing w:line="276" w:lineRule="auto"/>
              <w:jc w:val="both"/>
              <w:rPr>
                <w:rFonts w:cs="Tahoma"/>
                <w:sz w:val="20"/>
                <w:szCs w:val="20"/>
                <w:lang w:eastAsia="en-US"/>
              </w:rPr>
            </w:pPr>
            <w:r w:rsidRPr="007C1A63">
              <w:rPr>
                <w:rFonts w:cs="Tahoma"/>
                <w:sz w:val="20"/>
                <w:szCs w:val="20"/>
              </w:rPr>
              <w:br w:type="page"/>
            </w:r>
          </w:p>
        </w:tc>
        <w:tc>
          <w:tcPr>
            <w:tcW w:w="7623" w:type="dxa"/>
            <w:tcBorders>
              <w:top w:val="single" w:sz="4" w:space="0" w:color="auto"/>
              <w:left w:val="nil"/>
              <w:bottom w:val="single" w:sz="4" w:space="0" w:color="auto"/>
              <w:right w:val="single" w:sz="4" w:space="0" w:color="808080"/>
            </w:tcBorders>
            <w:vAlign w:val="bottom"/>
            <w:hideMark/>
          </w:tcPr>
          <w:p w14:paraId="7714607C" w14:textId="77777777" w:rsidR="00961920" w:rsidRPr="007C1A63" w:rsidRDefault="00961920" w:rsidP="000D29B8">
            <w:pPr>
              <w:keepNext/>
              <w:keepLines/>
              <w:spacing w:line="276" w:lineRule="auto"/>
              <w:jc w:val="both"/>
              <w:rPr>
                <w:rFonts w:cs="Tahoma"/>
                <w:sz w:val="20"/>
                <w:szCs w:val="20"/>
                <w:lang w:eastAsia="en-US"/>
              </w:rPr>
            </w:pPr>
            <w:r w:rsidRPr="007C1A63">
              <w:rPr>
                <w:rFonts w:cs="Tahoma"/>
                <w:sz w:val="20"/>
                <w:szCs w:val="20"/>
                <w:lang w:eastAsia="en-US"/>
              </w:rPr>
              <w:t xml:space="preserve">PONUDBA </w:t>
            </w:r>
          </w:p>
        </w:tc>
        <w:tc>
          <w:tcPr>
            <w:tcW w:w="850" w:type="dxa"/>
            <w:tcBorders>
              <w:top w:val="single" w:sz="4" w:space="0" w:color="auto"/>
              <w:left w:val="single" w:sz="4" w:space="0" w:color="808080"/>
              <w:bottom w:val="single" w:sz="4" w:space="0" w:color="auto"/>
              <w:right w:val="nil"/>
            </w:tcBorders>
            <w:hideMark/>
          </w:tcPr>
          <w:p w14:paraId="63C66B5B" w14:textId="77777777" w:rsidR="00961920" w:rsidRPr="007C1A63" w:rsidRDefault="00961920" w:rsidP="000D29B8">
            <w:pPr>
              <w:keepNext/>
              <w:keepLines/>
              <w:spacing w:line="276" w:lineRule="auto"/>
              <w:jc w:val="both"/>
              <w:rPr>
                <w:rFonts w:cs="Tahoma"/>
                <w:b/>
                <w:sz w:val="20"/>
                <w:szCs w:val="20"/>
                <w:lang w:eastAsia="en-US"/>
              </w:rPr>
            </w:pPr>
            <w:r w:rsidRPr="007C1A63">
              <w:rPr>
                <w:rFonts w:cs="Tahoma"/>
                <w:b/>
                <w:sz w:val="20"/>
                <w:szCs w:val="20"/>
                <w:lang w:eastAsia="en-US"/>
              </w:rPr>
              <w:t xml:space="preserve">Priloga </w:t>
            </w:r>
          </w:p>
        </w:tc>
        <w:tc>
          <w:tcPr>
            <w:tcW w:w="426" w:type="dxa"/>
            <w:tcBorders>
              <w:top w:val="single" w:sz="4" w:space="0" w:color="auto"/>
              <w:left w:val="nil"/>
              <w:bottom w:val="single" w:sz="4" w:space="0" w:color="auto"/>
              <w:right w:val="single" w:sz="4" w:space="0" w:color="auto"/>
            </w:tcBorders>
            <w:hideMark/>
          </w:tcPr>
          <w:p w14:paraId="4E117B11" w14:textId="77777777" w:rsidR="00961920" w:rsidRPr="007C1A63" w:rsidRDefault="00961920" w:rsidP="000D29B8">
            <w:pPr>
              <w:keepNext/>
              <w:keepLines/>
              <w:spacing w:line="276" w:lineRule="auto"/>
              <w:jc w:val="both"/>
              <w:rPr>
                <w:rFonts w:cs="Tahoma"/>
                <w:b/>
                <w:sz w:val="20"/>
                <w:szCs w:val="20"/>
                <w:lang w:eastAsia="en-US"/>
              </w:rPr>
            </w:pPr>
            <w:r w:rsidRPr="007C1A63">
              <w:rPr>
                <w:rFonts w:cs="Tahoma"/>
                <w:b/>
                <w:sz w:val="20"/>
                <w:szCs w:val="20"/>
                <w:lang w:eastAsia="en-US"/>
              </w:rPr>
              <w:t>2</w:t>
            </w:r>
          </w:p>
        </w:tc>
      </w:tr>
    </w:tbl>
    <w:p w14:paraId="335494FA" w14:textId="77777777" w:rsidR="00961920" w:rsidRPr="007C1A63" w:rsidRDefault="00961920" w:rsidP="000D29B8">
      <w:pPr>
        <w:keepNext/>
        <w:keepLines/>
        <w:rPr>
          <w:rFonts w:ascii="Times New Roman" w:hAnsi="Times New Roman"/>
          <w:sz w:val="20"/>
          <w:szCs w:val="20"/>
        </w:rPr>
      </w:pPr>
    </w:p>
    <w:p w14:paraId="4EE40B71" w14:textId="77777777" w:rsidR="00961920" w:rsidRPr="007C1A63" w:rsidRDefault="00961920" w:rsidP="000D29B8">
      <w:pPr>
        <w:keepNext/>
        <w:keepLines/>
        <w:ind w:left="1701" w:hanging="1701"/>
        <w:jc w:val="both"/>
        <w:rPr>
          <w:rFonts w:cs="Tahoma"/>
          <w:sz w:val="20"/>
          <w:szCs w:val="20"/>
        </w:rPr>
      </w:pPr>
      <w:r w:rsidRPr="007C1A63">
        <w:rPr>
          <w:rFonts w:cs="Tahoma"/>
          <w:sz w:val="20"/>
          <w:szCs w:val="20"/>
        </w:rPr>
        <w:t>PONUDBA št. _______________ za</w:t>
      </w:r>
    </w:p>
    <w:p w14:paraId="1D97D8FA" w14:textId="77777777" w:rsidR="00961920" w:rsidRPr="007C1A63" w:rsidRDefault="00961920" w:rsidP="000D29B8">
      <w:pPr>
        <w:keepNext/>
        <w:keepLines/>
        <w:ind w:left="1701" w:hanging="1701"/>
        <w:jc w:val="both"/>
        <w:rPr>
          <w:rFonts w:cs="Tahoma"/>
          <w:b/>
          <w:sz w:val="20"/>
          <w:szCs w:val="20"/>
        </w:rPr>
      </w:pPr>
    </w:p>
    <w:p w14:paraId="656BAA03" w14:textId="2004B532" w:rsidR="00961920" w:rsidRPr="007C1A63" w:rsidRDefault="00441E9B" w:rsidP="000D29B8">
      <w:pPr>
        <w:keepNext/>
        <w:keepLines/>
        <w:rPr>
          <w:rFonts w:cs="Tahoma"/>
          <w:b/>
          <w:sz w:val="20"/>
          <w:szCs w:val="20"/>
        </w:rPr>
      </w:pPr>
      <w:r w:rsidRPr="007C1A63">
        <w:rPr>
          <w:rFonts w:cs="Tahoma"/>
          <w:b/>
          <w:sz w:val="20"/>
          <w:szCs w:val="20"/>
        </w:rPr>
        <w:t>Javno naročilo št.</w:t>
      </w:r>
      <w:r w:rsidR="00961920" w:rsidRPr="007C1A63">
        <w:rPr>
          <w:rFonts w:ascii="Times New Roman" w:hAnsi="Times New Roman"/>
          <w:sz w:val="20"/>
          <w:szCs w:val="20"/>
        </w:rPr>
        <w:t xml:space="preserve"> </w:t>
      </w:r>
      <w:r w:rsidR="006D0ACB" w:rsidRPr="007C1A63">
        <w:rPr>
          <w:rFonts w:cs="Tahoma"/>
          <w:b/>
          <w:sz w:val="20"/>
          <w:szCs w:val="20"/>
        </w:rPr>
        <w:t>LPT-</w:t>
      </w:r>
      <w:r w:rsidR="00D85631">
        <w:rPr>
          <w:rFonts w:cs="Tahoma"/>
          <w:b/>
          <w:sz w:val="20"/>
          <w:szCs w:val="20"/>
        </w:rPr>
        <w:t>214</w:t>
      </w:r>
      <w:r w:rsidR="006D0ACB" w:rsidRPr="007C1A63">
        <w:rPr>
          <w:rFonts w:cs="Tahoma"/>
          <w:b/>
          <w:sz w:val="20"/>
          <w:szCs w:val="20"/>
        </w:rPr>
        <w:t>/24</w:t>
      </w:r>
      <w:r w:rsidR="00012EB1" w:rsidRPr="007C1A63">
        <w:rPr>
          <w:rFonts w:cs="Tahoma"/>
          <w:b/>
          <w:sz w:val="20"/>
          <w:szCs w:val="20"/>
        </w:rPr>
        <w:t xml:space="preserve"> </w:t>
      </w:r>
      <w:r w:rsidR="00111CE0" w:rsidRPr="007C1A63">
        <w:rPr>
          <w:rFonts w:cs="Tahoma"/>
          <w:b/>
          <w:sz w:val="20"/>
          <w:szCs w:val="20"/>
        </w:rPr>
        <w:t>Izvajanje storitev sprejemanja plačil parkirnine preko POS terminalov na avtomatskih blagajnah</w:t>
      </w:r>
    </w:p>
    <w:p w14:paraId="6E6621F5" w14:textId="24898142" w:rsidR="00961920" w:rsidRPr="007C1A63" w:rsidRDefault="00961920" w:rsidP="000D29B8">
      <w:pPr>
        <w:keepNext/>
        <w:keepLines/>
        <w:jc w:val="both"/>
        <w:rPr>
          <w:rFonts w:cs="Tahoma"/>
          <w:b/>
          <w:sz w:val="20"/>
          <w:szCs w:val="20"/>
        </w:rPr>
      </w:pPr>
    </w:p>
    <w:p w14:paraId="4DE52DE4" w14:textId="77777777" w:rsidR="00111CE0" w:rsidRPr="007C1A63" w:rsidRDefault="00111CE0" w:rsidP="000D29B8">
      <w:pPr>
        <w:keepNext/>
        <w:keepLines/>
        <w:ind w:left="1080" w:hanging="1080"/>
        <w:jc w:val="both"/>
        <w:rPr>
          <w:rFonts w:cs="Tahoma"/>
          <w:b/>
          <w:sz w:val="20"/>
          <w:szCs w:val="20"/>
        </w:rPr>
      </w:pPr>
      <w:r w:rsidRPr="007C1A63">
        <w:rPr>
          <w:rFonts w:cs="Tahoma"/>
          <w:sz w:val="20"/>
          <w:szCs w:val="20"/>
        </w:rPr>
        <w:t>Ponudbo oddajamo (označi):</w:t>
      </w:r>
      <w:r w:rsidRPr="007C1A63">
        <w:rPr>
          <w:rFonts w:cs="Tahoma"/>
          <w:b/>
          <w:sz w:val="20"/>
          <w:szCs w:val="20"/>
        </w:rPr>
        <w:t xml:space="preserve"> </w:t>
      </w:r>
    </w:p>
    <w:p w14:paraId="6C1E501A" w14:textId="77777777" w:rsidR="00111CE0" w:rsidRPr="007C1A63" w:rsidRDefault="00111CE0" w:rsidP="000D29B8">
      <w:pPr>
        <w:keepNext/>
        <w:keepLines/>
        <w:ind w:left="1080" w:hanging="1080"/>
        <w:jc w:val="both"/>
        <w:rPr>
          <w:rFonts w:cs="Tahoma"/>
          <w:b/>
          <w:sz w:val="18"/>
          <w:szCs w:val="18"/>
        </w:rPr>
      </w:pPr>
    </w:p>
    <w:p w14:paraId="61F3F233" w14:textId="77777777" w:rsidR="00111CE0" w:rsidRPr="007C1A63" w:rsidRDefault="00111CE0" w:rsidP="000D29B8">
      <w:pPr>
        <w:keepNext/>
        <w:keepLines/>
        <w:ind w:left="1080" w:hanging="1080"/>
        <w:jc w:val="both"/>
        <w:rPr>
          <w:rFonts w:cs="Tahoma"/>
          <w:bCs/>
          <w:sz w:val="18"/>
          <w:szCs w:val="18"/>
        </w:rPr>
      </w:pPr>
      <w:r w:rsidRPr="007C1A63">
        <w:rPr>
          <w:rFonts w:cs="Tahoma"/>
          <w:b/>
          <w:noProof/>
          <w:sz w:val="18"/>
          <w:szCs w:val="18"/>
        </w:rPr>
        <mc:AlternateContent>
          <mc:Choice Requires="wps">
            <w:drawing>
              <wp:anchor distT="0" distB="0" distL="114300" distR="114300" simplePos="0" relativeHeight="251662336" behindDoc="0" locked="0" layoutInCell="1" allowOverlap="1" wp14:anchorId="6E3CB867" wp14:editId="2A7B4274">
                <wp:simplePos x="0" y="0"/>
                <wp:positionH relativeFrom="margin">
                  <wp:posOffset>1539551</wp:posOffset>
                </wp:positionH>
                <wp:positionV relativeFrom="paragraph">
                  <wp:posOffset>3797</wp:posOffset>
                </wp:positionV>
                <wp:extent cx="260985" cy="233045"/>
                <wp:effectExtent l="0" t="0" r="24765" b="14605"/>
                <wp:wrapNone/>
                <wp:docPr id="21" name="Pravokotnik 21"/>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34F9FE05" w14:textId="77777777" w:rsidR="00111CE0" w:rsidRPr="007A6555" w:rsidRDefault="00111CE0" w:rsidP="00111CE0">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E3CB867" id="Pravokotnik 21" o:spid="_x0000_s1026" style="position:absolute;left:0;text-align:left;margin-left:121.2pt;margin-top:.3pt;width:20.55pt;height:18.3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" filled="f" strokecolor="windowText" strokeweight="1pt">
                <v:textbox inset="1mm,0,0,0">
                  <w:txbxContent>
                    <w:p w14:paraId="34F9FE05" w14:textId="77777777" w:rsidR="00111CE0" w:rsidRPr="007A6555" w:rsidRDefault="00111CE0" w:rsidP="00111CE0">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7C1A63">
        <w:rPr>
          <w:rFonts w:cs="Tahoma"/>
          <w:b/>
          <w:noProof/>
          <w:sz w:val="18"/>
          <w:szCs w:val="18"/>
        </w:rPr>
        <mc:AlternateContent>
          <mc:Choice Requires="wps">
            <w:drawing>
              <wp:anchor distT="0" distB="0" distL="114300" distR="114300" simplePos="0" relativeHeight="251659264" behindDoc="0" locked="0" layoutInCell="1" allowOverlap="1" wp14:anchorId="55B11982" wp14:editId="062C6101">
                <wp:simplePos x="0" y="0"/>
                <wp:positionH relativeFrom="margin">
                  <wp:posOffset>150495</wp:posOffset>
                </wp:positionH>
                <wp:positionV relativeFrom="paragraph">
                  <wp:posOffset>5080</wp:posOffset>
                </wp:positionV>
                <wp:extent cx="260985" cy="233045"/>
                <wp:effectExtent l="0" t="0" r="24765" b="14605"/>
                <wp:wrapNone/>
                <wp:docPr id="10" name="Pravokotnik 10"/>
                <wp:cNvGraphicFramePr/>
                <a:graphic xmlns:a="http://schemas.openxmlformats.org/drawingml/2006/main">
                  <a:graphicData uri="http://schemas.microsoft.com/office/word/2010/wordprocessingShape">
                    <wps:wsp>
                      <wps:cNvSpPr/>
                      <wps:spPr>
                        <a:xfrm>
                          <a:off x="0" y="0"/>
                          <a:ext cx="260985" cy="233045"/>
                        </a:xfrm>
                        <a:prstGeom prst="rect">
                          <a:avLst/>
                        </a:prstGeom>
                        <a:noFill/>
                        <a:ln w="12700" cap="flat" cmpd="sng" algn="ctr">
                          <a:solidFill>
                            <a:sysClr val="windowText" lastClr="000000"/>
                          </a:solidFill>
                          <a:prstDash val="solid"/>
                        </a:ln>
                        <a:effectLst/>
                      </wps:spPr>
                      <wps:txbx>
                        <w:txbxContent>
                          <w:p w14:paraId="1E05886E" w14:textId="77777777" w:rsidR="00111CE0" w:rsidRPr="007A6555" w:rsidRDefault="00111CE0" w:rsidP="00111CE0">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5B11982" id="Pravokotnik 10" o:spid="_x0000_s1027" style="position:absolute;left:0;text-align:left;margin-left:11.85pt;margin-top:.4pt;width:20.55pt;height:18.3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" filled="f" strokecolor="windowText" strokeweight="1pt">
                <v:textbox inset="1mm,0,0,0">
                  <w:txbxContent>
                    <w:p w14:paraId="1E05886E" w14:textId="77777777" w:rsidR="00111CE0" w:rsidRPr="007A6555" w:rsidRDefault="00111CE0" w:rsidP="00111CE0">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7C1A63">
        <w:rPr>
          <w:rFonts w:cs="Tahoma"/>
          <w:b/>
          <w:noProof/>
          <w:sz w:val="18"/>
          <w:szCs w:val="18"/>
        </w:rPr>
        <mc:AlternateContent>
          <mc:Choice Requires="wps">
            <w:drawing>
              <wp:anchor distT="0" distB="0" distL="114300" distR="114300" simplePos="0" relativeHeight="251660288" behindDoc="0" locked="0" layoutInCell="1" allowOverlap="1" wp14:anchorId="6F920F7E" wp14:editId="6F7506A8">
                <wp:simplePos x="0" y="0"/>
                <wp:positionH relativeFrom="margin">
                  <wp:posOffset>2977515</wp:posOffset>
                </wp:positionH>
                <wp:positionV relativeFrom="paragraph">
                  <wp:posOffset>5080</wp:posOffset>
                </wp:positionV>
                <wp:extent cx="260985" cy="242570"/>
                <wp:effectExtent l="0" t="0" r="24765" b="24130"/>
                <wp:wrapNone/>
                <wp:docPr id="15" name="Pravokotnik 15"/>
                <wp:cNvGraphicFramePr/>
                <a:graphic xmlns:a="http://schemas.openxmlformats.org/drawingml/2006/main">
                  <a:graphicData uri="http://schemas.microsoft.com/office/word/2010/wordprocessingShape">
                    <wps:wsp>
                      <wps:cNvSpPr/>
                      <wps:spPr>
                        <a:xfrm>
                          <a:off x="0" y="0"/>
                          <a:ext cx="260985" cy="242570"/>
                        </a:xfrm>
                        <a:prstGeom prst="rect">
                          <a:avLst/>
                        </a:prstGeom>
                        <a:noFill/>
                        <a:ln w="12700" cap="flat" cmpd="sng" algn="ctr">
                          <a:solidFill>
                            <a:sysClr val="windowText" lastClr="000000"/>
                          </a:solidFill>
                          <a:prstDash val="solid"/>
                        </a:ln>
                        <a:effectLst/>
                      </wps:spPr>
                      <wps:txbx>
                        <w:txbxContent>
                          <w:p w14:paraId="6CC44F14" w14:textId="77777777" w:rsidR="00111CE0" w:rsidRPr="007A6555" w:rsidRDefault="00111CE0" w:rsidP="00111CE0">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920F7E" id="Pravokotnik 15" o:spid="_x0000_s1030" style="position:absolute;left:0;text-align:left;margin-left:234.45pt;margin-top:.4pt;width:20.55pt;height:19.1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" filled="f" strokecolor="windowText" strokeweight="1pt">
                <v:textbox inset="1mm,0,0,0">
                  <w:txbxContent>
                    <w:p w14:paraId="6CC44F14" w14:textId="77777777" w:rsidR="00111CE0" w:rsidRPr="007A6555" w:rsidRDefault="00111CE0" w:rsidP="00111CE0">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7C1A63">
        <w:rPr>
          <w:rFonts w:cs="Tahoma"/>
          <w:b/>
          <w:noProof/>
          <w:sz w:val="18"/>
          <w:szCs w:val="18"/>
        </w:rPr>
        <mc:AlternateContent>
          <mc:Choice Requires="wps">
            <w:drawing>
              <wp:anchor distT="0" distB="0" distL="114300" distR="114300" simplePos="0" relativeHeight="251661312" behindDoc="0" locked="0" layoutInCell="1" allowOverlap="1" wp14:anchorId="50D9AD66" wp14:editId="49DDF1EE">
                <wp:simplePos x="0" y="0"/>
                <wp:positionH relativeFrom="margin">
                  <wp:posOffset>4395768</wp:posOffset>
                </wp:positionH>
                <wp:positionV relativeFrom="paragraph">
                  <wp:posOffset>5456</wp:posOffset>
                </wp:positionV>
                <wp:extent cx="251927" cy="242596"/>
                <wp:effectExtent l="0" t="0" r="15240" b="24130"/>
                <wp:wrapNone/>
                <wp:docPr id="20" name="Pravokotnik 20"/>
                <wp:cNvGraphicFramePr/>
                <a:graphic xmlns:a="http://schemas.openxmlformats.org/drawingml/2006/main">
                  <a:graphicData uri="http://schemas.microsoft.com/office/word/2010/wordprocessingShape">
                    <wps:wsp>
                      <wps:cNvSpPr/>
                      <wps:spPr>
                        <a:xfrm>
                          <a:off x="0" y="0"/>
                          <a:ext cx="251927" cy="242596"/>
                        </a:xfrm>
                        <a:prstGeom prst="rect">
                          <a:avLst/>
                        </a:prstGeom>
                        <a:noFill/>
                        <a:ln w="12700" cap="flat" cmpd="sng" algn="ctr">
                          <a:solidFill>
                            <a:sysClr val="windowText" lastClr="000000"/>
                          </a:solidFill>
                          <a:prstDash val="solid"/>
                        </a:ln>
                        <a:effectLst/>
                      </wps:spPr>
                      <wps:txbx>
                        <w:txbxContent>
                          <w:p w14:paraId="10976CE2" w14:textId="77777777" w:rsidR="00111CE0" w:rsidRPr="007A6555" w:rsidRDefault="00111CE0" w:rsidP="00111CE0">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D9AD66" id="Pravokotnik 20" o:spid="_x0000_s1029" style="position:absolute;left:0;text-align:left;margin-left:346.1pt;margin-top:.45pt;width:19.85pt;height:19.1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" filled="f" strokecolor="windowText" strokeweight="1pt">
                <v:textbox inset="1mm,0,0,0">
                  <w:txbxContent>
                    <w:p w14:paraId="10976CE2" w14:textId="77777777" w:rsidR="00111CE0" w:rsidRPr="007A6555" w:rsidRDefault="00111CE0" w:rsidP="00111CE0">
                      <w:pPr>
                        <w:rPr>
                          <w:rFonts w:cs="Tahoma"/>
                          <w:sz w:val="18"/>
                          <w:szCs w:val="18"/>
                          <w14:shadow w14:blurRad="50800" w14:dist="50800" w14:dir="5400000" w14:sx="0" w14:sy="0" w14:kx="0" w14:ky="0" w14:algn="ctr">
                            <w14:schemeClr w14:val="tx1"/>
                          </w14:shadow>
                        </w:rPr>
                      </w:pPr>
                    </w:p>
                  </w:txbxContent>
                </v:textbox>
                <w10:wrap anchorx="margin"/>
              </v:rect>
            </w:pict>
          </mc:Fallback>
        </mc:AlternateContent>
      </w:r>
      <w:r w:rsidRPr="007C1A63">
        <w:rPr>
          <w:rFonts w:cs="Tahoma"/>
          <w:b/>
          <w:sz w:val="18"/>
          <w:szCs w:val="18"/>
        </w:rPr>
        <w:t xml:space="preserve">               </w:t>
      </w:r>
      <w:r w:rsidRPr="007C1A63">
        <w:rPr>
          <w:rFonts w:cs="Tahoma"/>
          <w:bCs/>
          <w:sz w:val="18"/>
          <w:szCs w:val="18"/>
        </w:rPr>
        <w:t xml:space="preserve">samostojno         </w:t>
      </w:r>
      <w:r w:rsidRPr="007C1A63">
        <w:rPr>
          <w:rFonts w:cs="Tahoma"/>
          <w:b/>
          <w:sz w:val="18"/>
          <w:szCs w:val="18"/>
        </w:rPr>
        <w:t xml:space="preserve">                </w:t>
      </w:r>
      <w:r w:rsidRPr="007C1A63">
        <w:rPr>
          <w:rFonts w:cs="Tahoma"/>
          <w:bCs/>
          <w:sz w:val="18"/>
          <w:szCs w:val="18"/>
        </w:rPr>
        <w:t>skupna ponudba</w:t>
      </w:r>
      <w:r w:rsidRPr="007C1A63">
        <w:rPr>
          <w:rFonts w:cs="Tahoma"/>
          <w:b/>
          <w:sz w:val="18"/>
          <w:szCs w:val="18"/>
        </w:rPr>
        <w:t xml:space="preserve">                 </w:t>
      </w:r>
      <w:r w:rsidRPr="007C1A63">
        <w:rPr>
          <w:rFonts w:cs="Tahoma"/>
          <w:bCs/>
          <w:sz w:val="18"/>
          <w:szCs w:val="18"/>
        </w:rPr>
        <w:t xml:space="preserve">s podizvajalci                     uporaba zmogljivosti </w:t>
      </w:r>
    </w:p>
    <w:p w14:paraId="669F7900" w14:textId="77777777" w:rsidR="00111CE0" w:rsidRPr="007C1A63" w:rsidRDefault="00111CE0" w:rsidP="000D29B8">
      <w:pPr>
        <w:keepNext/>
        <w:keepLines/>
        <w:ind w:left="1080" w:hanging="1080"/>
        <w:jc w:val="both"/>
        <w:rPr>
          <w:rFonts w:cs="Tahoma"/>
          <w:b/>
          <w:sz w:val="18"/>
          <w:szCs w:val="18"/>
        </w:rPr>
      </w:pPr>
      <w:r w:rsidRPr="007C1A63">
        <w:rPr>
          <w:rFonts w:cs="Tahoma"/>
          <w:bCs/>
          <w:sz w:val="18"/>
          <w:szCs w:val="18"/>
        </w:rPr>
        <w:t xml:space="preserve">                                                                                                                                      drugih subjektov</w:t>
      </w:r>
    </w:p>
    <w:p w14:paraId="0EF1D31D" w14:textId="77777777" w:rsidR="00111CE0" w:rsidRPr="007C1A63" w:rsidRDefault="00111CE0" w:rsidP="000D29B8">
      <w:pPr>
        <w:keepNext/>
        <w:keepLines/>
        <w:ind w:left="1080" w:hanging="1080"/>
        <w:jc w:val="both"/>
        <w:rPr>
          <w:rFonts w:cs="Tahoma"/>
          <w:b/>
          <w:sz w:val="20"/>
          <w:szCs w:val="20"/>
        </w:rPr>
      </w:pPr>
    </w:p>
    <w:p w14:paraId="15C7DFEA" w14:textId="2FE5D353" w:rsidR="00111CE0" w:rsidRPr="007C1A63" w:rsidRDefault="00111CE0" w:rsidP="000D29B8">
      <w:pPr>
        <w:keepNext/>
        <w:keepLines/>
        <w:jc w:val="both"/>
        <w:rPr>
          <w:rFonts w:cs="Tahoma"/>
          <w:b/>
          <w:sz w:val="20"/>
          <w:szCs w:val="20"/>
        </w:rPr>
      </w:pPr>
    </w:p>
    <w:p w14:paraId="2B0948F5" w14:textId="61858FD7" w:rsidR="00961920" w:rsidRPr="007C1A63" w:rsidRDefault="00961920" w:rsidP="000D29B8">
      <w:pPr>
        <w:keepNext/>
        <w:keepLines/>
        <w:numPr>
          <w:ilvl w:val="0"/>
          <w:numId w:val="17"/>
        </w:numPr>
        <w:tabs>
          <w:tab w:val="num" w:pos="426"/>
        </w:tabs>
        <w:ind w:left="0" w:firstLine="0"/>
        <w:rPr>
          <w:rFonts w:cs="Tahoma"/>
          <w:b/>
          <w:sz w:val="20"/>
          <w:szCs w:val="20"/>
        </w:rPr>
      </w:pPr>
      <w:r w:rsidRPr="007C1A63">
        <w:rPr>
          <w:rFonts w:cs="Tahoma"/>
          <w:b/>
          <w:sz w:val="20"/>
          <w:szCs w:val="20"/>
        </w:rPr>
        <w:t xml:space="preserve">PONUDBENA CENA </w:t>
      </w:r>
      <w:r w:rsidR="00111CE0" w:rsidRPr="007C1A63">
        <w:rPr>
          <w:rFonts w:cs="Tahoma"/>
          <w:b/>
          <w:sz w:val="20"/>
          <w:szCs w:val="20"/>
        </w:rPr>
        <w:t>ZA OBDBOJE 48 MESECEV</w:t>
      </w:r>
    </w:p>
    <w:p w14:paraId="1E40A703" w14:textId="77777777" w:rsidR="000A5E3E" w:rsidRPr="007C1A63" w:rsidRDefault="000A5E3E" w:rsidP="000D29B8">
      <w:pPr>
        <w:keepNext/>
        <w:keepLines/>
        <w:rPr>
          <w:rFonts w:cs="Tahoma"/>
          <w:b/>
          <w:sz w:val="20"/>
          <w:szCs w:val="20"/>
        </w:rPr>
      </w:pPr>
    </w:p>
    <w:tbl>
      <w:tblPr>
        <w:tblW w:w="957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962"/>
        <w:gridCol w:w="4611"/>
      </w:tblGrid>
      <w:tr w:rsidR="000A5E3E" w:rsidRPr="007C1A63" w14:paraId="66EF078F" w14:textId="77777777" w:rsidTr="000A5E3E">
        <w:trPr>
          <w:trHeight w:val="491"/>
        </w:trPr>
        <w:tc>
          <w:tcPr>
            <w:tcW w:w="4962" w:type="dxa"/>
            <w:vAlign w:val="center"/>
          </w:tcPr>
          <w:p w14:paraId="3153E6EC" w14:textId="71B1783D" w:rsidR="000A5E3E" w:rsidRPr="007C1A63" w:rsidRDefault="00613CEF" w:rsidP="000D29B8">
            <w:pPr>
              <w:keepNext/>
              <w:keepLines/>
              <w:ind w:left="-70"/>
              <w:rPr>
                <w:rFonts w:cs="Tahoma"/>
                <w:sz w:val="20"/>
                <w:szCs w:val="20"/>
              </w:rPr>
            </w:pPr>
            <w:r w:rsidRPr="007C1A63">
              <w:rPr>
                <w:rFonts w:cs="Tahoma"/>
                <w:sz w:val="20"/>
                <w:szCs w:val="20"/>
              </w:rPr>
              <w:t xml:space="preserve"> </w:t>
            </w:r>
            <w:r w:rsidR="000A5E3E" w:rsidRPr="007C1A63">
              <w:rPr>
                <w:rFonts w:cs="Tahoma"/>
                <w:sz w:val="20"/>
                <w:szCs w:val="20"/>
              </w:rPr>
              <w:t xml:space="preserve">PONUDBENA CENA za obdobje </w:t>
            </w:r>
            <w:r w:rsidR="001151D2" w:rsidRPr="007C1A63">
              <w:rPr>
                <w:rFonts w:cs="Tahoma"/>
                <w:sz w:val="20"/>
                <w:szCs w:val="20"/>
              </w:rPr>
              <w:t>48</w:t>
            </w:r>
            <w:r w:rsidR="000A5E3E" w:rsidRPr="007C1A63">
              <w:rPr>
                <w:rFonts w:cs="Tahoma"/>
                <w:sz w:val="20"/>
                <w:szCs w:val="20"/>
              </w:rPr>
              <w:t xml:space="preserve"> mesecev brez DDV</w:t>
            </w:r>
          </w:p>
        </w:tc>
        <w:tc>
          <w:tcPr>
            <w:tcW w:w="4611" w:type="dxa"/>
            <w:vAlign w:val="center"/>
          </w:tcPr>
          <w:p w14:paraId="7ACEB47D" w14:textId="77777777" w:rsidR="000A5E3E" w:rsidRPr="007C1A63" w:rsidRDefault="000A5E3E" w:rsidP="000D29B8">
            <w:pPr>
              <w:keepNext/>
              <w:keepLines/>
              <w:jc w:val="right"/>
              <w:rPr>
                <w:rFonts w:cs="Tahoma"/>
                <w:sz w:val="20"/>
                <w:szCs w:val="20"/>
              </w:rPr>
            </w:pPr>
            <w:r w:rsidRPr="007C1A63">
              <w:rPr>
                <w:rFonts w:cs="Tahoma"/>
                <w:sz w:val="20"/>
                <w:szCs w:val="20"/>
              </w:rPr>
              <w:t>EUR</w:t>
            </w:r>
          </w:p>
        </w:tc>
      </w:tr>
      <w:tr w:rsidR="000A5E3E" w:rsidRPr="007C1A63" w14:paraId="4DCEC482" w14:textId="77777777" w:rsidTr="000A5E3E">
        <w:trPr>
          <w:trHeight w:val="413"/>
        </w:trPr>
        <w:tc>
          <w:tcPr>
            <w:tcW w:w="4962" w:type="dxa"/>
            <w:vAlign w:val="center"/>
          </w:tcPr>
          <w:p w14:paraId="7B01E55E" w14:textId="77777777" w:rsidR="000A5E3E" w:rsidRPr="007C1A63" w:rsidRDefault="00613CEF" w:rsidP="000D29B8">
            <w:pPr>
              <w:keepNext/>
              <w:keepLines/>
              <w:ind w:left="-70"/>
              <w:rPr>
                <w:rFonts w:cs="Tahoma"/>
                <w:sz w:val="20"/>
                <w:szCs w:val="20"/>
              </w:rPr>
            </w:pPr>
            <w:r w:rsidRPr="007C1A63">
              <w:rPr>
                <w:rFonts w:cs="Tahoma"/>
                <w:sz w:val="20"/>
                <w:szCs w:val="20"/>
              </w:rPr>
              <w:t xml:space="preserve"> </w:t>
            </w:r>
            <w:r w:rsidR="000A5E3E" w:rsidRPr="007C1A63">
              <w:rPr>
                <w:rFonts w:cs="Tahoma"/>
                <w:sz w:val="20"/>
                <w:szCs w:val="20"/>
              </w:rPr>
              <w:t>DDV ( ______ %)</w:t>
            </w:r>
          </w:p>
        </w:tc>
        <w:tc>
          <w:tcPr>
            <w:tcW w:w="4611" w:type="dxa"/>
            <w:vAlign w:val="center"/>
          </w:tcPr>
          <w:p w14:paraId="12C940FC" w14:textId="77777777" w:rsidR="000A5E3E" w:rsidRPr="007C1A63" w:rsidRDefault="000A5E3E" w:rsidP="000D29B8">
            <w:pPr>
              <w:keepNext/>
              <w:keepLines/>
              <w:jc w:val="right"/>
              <w:rPr>
                <w:rFonts w:cs="Tahoma"/>
                <w:sz w:val="20"/>
                <w:szCs w:val="20"/>
              </w:rPr>
            </w:pPr>
            <w:r w:rsidRPr="007C1A63">
              <w:rPr>
                <w:rFonts w:cs="Tahoma"/>
                <w:sz w:val="20"/>
                <w:szCs w:val="20"/>
              </w:rPr>
              <w:t>EUR</w:t>
            </w:r>
          </w:p>
        </w:tc>
      </w:tr>
      <w:tr w:rsidR="000A5E3E" w:rsidRPr="007C1A63" w14:paraId="4DCDE337" w14:textId="77777777" w:rsidTr="00383BE6">
        <w:trPr>
          <w:trHeight w:val="561"/>
        </w:trPr>
        <w:tc>
          <w:tcPr>
            <w:tcW w:w="4962" w:type="dxa"/>
            <w:vAlign w:val="center"/>
          </w:tcPr>
          <w:p w14:paraId="10559B93" w14:textId="66976669" w:rsidR="000A5E3E" w:rsidRPr="007C1A63" w:rsidRDefault="00613CEF" w:rsidP="000D29B8">
            <w:pPr>
              <w:keepNext/>
              <w:keepLines/>
              <w:ind w:left="-70"/>
              <w:rPr>
                <w:rFonts w:cs="Tahoma"/>
                <w:sz w:val="20"/>
                <w:szCs w:val="20"/>
              </w:rPr>
            </w:pPr>
            <w:r w:rsidRPr="007C1A63">
              <w:rPr>
                <w:rFonts w:cs="Tahoma"/>
                <w:sz w:val="20"/>
                <w:szCs w:val="20"/>
              </w:rPr>
              <w:t xml:space="preserve"> </w:t>
            </w:r>
            <w:r w:rsidR="000A5E3E" w:rsidRPr="007C1A63">
              <w:rPr>
                <w:rFonts w:cs="Tahoma"/>
                <w:sz w:val="20"/>
                <w:szCs w:val="20"/>
              </w:rPr>
              <w:t xml:space="preserve">PONUDBENA CENA za obdobje </w:t>
            </w:r>
            <w:r w:rsidR="007C1A63">
              <w:rPr>
                <w:rFonts w:cs="Tahoma"/>
                <w:sz w:val="20"/>
                <w:szCs w:val="20"/>
              </w:rPr>
              <w:t>48</w:t>
            </w:r>
            <w:r w:rsidR="000A5E3E" w:rsidRPr="007C1A63">
              <w:rPr>
                <w:rFonts w:cs="Tahoma"/>
                <w:sz w:val="20"/>
                <w:szCs w:val="20"/>
              </w:rPr>
              <w:t xml:space="preserve"> mesecev z DDV</w:t>
            </w:r>
          </w:p>
        </w:tc>
        <w:tc>
          <w:tcPr>
            <w:tcW w:w="4611" w:type="dxa"/>
            <w:vAlign w:val="center"/>
          </w:tcPr>
          <w:p w14:paraId="3F3E22E8" w14:textId="77777777" w:rsidR="000A5E3E" w:rsidRPr="007C1A63" w:rsidRDefault="000A5E3E" w:rsidP="000D29B8">
            <w:pPr>
              <w:keepNext/>
              <w:keepLines/>
              <w:jc w:val="right"/>
              <w:rPr>
                <w:rFonts w:cs="Tahoma"/>
                <w:sz w:val="20"/>
                <w:szCs w:val="20"/>
              </w:rPr>
            </w:pPr>
            <w:r w:rsidRPr="007C1A63">
              <w:rPr>
                <w:rFonts w:cs="Tahoma"/>
                <w:sz w:val="20"/>
                <w:szCs w:val="20"/>
              </w:rPr>
              <w:t>EUR</w:t>
            </w:r>
          </w:p>
        </w:tc>
      </w:tr>
    </w:tbl>
    <w:p w14:paraId="175B77BD" w14:textId="594A8AAC" w:rsidR="008E4A92" w:rsidRPr="007C1A63" w:rsidRDefault="008E4A92" w:rsidP="000D29B8">
      <w:pPr>
        <w:keepNext/>
        <w:keepLines/>
        <w:rPr>
          <w:rFonts w:cs="Tahoma"/>
          <w:b/>
          <w:sz w:val="20"/>
        </w:rPr>
      </w:pPr>
    </w:p>
    <w:p w14:paraId="226CE3C9" w14:textId="77777777" w:rsidR="00F21464" w:rsidRPr="007C1A63" w:rsidRDefault="00F21464" w:rsidP="000D29B8">
      <w:pPr>
        <w:keepNext/>
        <w:keepLines/>
        <w:numPr>
          <w:ilvl w:val="0"/>
          <w:numId w:val="17"/>
        </w:numPr>
        <w:tabs>
          <w:tab w:val="num" w:pos="426"/>
        </w:tabs>
        <w:ind w:left="0" w:firstLine="0"/>
        <w:rPr>
          <w:rFonts w:cs="Tahoma"/>
          <w:b/>
          <w:sz w:val="20"/>
        </w:rPr>
      </w:pPr>
      <w:r w:rsidRPr="007C1A63">
        <w:rPr>
          <w:rFonts w:cs="Tahoma"/>
          <w:b/>
          <w:sz w:val="20"/>
        </w:rPr>
        <w:t>VELJAVNOST PONUDBE</w:t>
      </w:r>
    </w:p>
    <w:p w14:paraId="466B60CC" w14:textId="77777777" w:rsidR="00F21464" w:rsidRPr="007C1A63" w:rsidRDefault="00F21464" w:rsidP="000D29B8">
      <w:pPr>
        <w:keepNext/>
        <w:keepLines/>
        <w:jc w:val="both"/>
        <w:rPr>
          <w:rFonts w:cs="Tahoma"/>
          <w:sz w:val="20"/>
        </w:rPr>
      </w:pPr>
    </w:p>
    <w:p w14:paraId="4907DDDD" w14:textId="77777777" w:rsidR="00B421A1" w:rsidRPr="00B421A1" w:rsidRDefault="00B421A1" w:rsidP="00B421A1">
      <w:pPr>
        <w:keepNext/>
        <w:keepLines/>
        <w:jc w:val="both"/>
        <w:rPr>
          <w:rFonts w:cs="Tahoma"/>
          <w:sz w:val="20"/>
          <w:szCs w:val="20"/>
        </w:rPr>
      </w:pPr>
      <w:r w:rsidRPr="00B421A1">
        <w:rPr>
          <w:rFonts w:cs="Tahoma"/>
          <w:sz w:val="20"/>
          <w:szCs w:val="20"/>
        </w:rPr>
        <w:t xml:space="preserve">Veljavnost ponudbe je  _________ dni </w:t>
      </w:r>
      <w:r w:rsidRPr="00B421A1">
        <w:rPr>
          <w:rFonts w:cs="Tahoma"/>
          <w:snapToGrid w:val="0"/>
          <w:sz w:val="20"/>
          <w:szCs w:val="20"/>
        </w:rPr>
        <w:t>(najmanj 90 dni)</w:t>
      </w:r>
      <w:r w:rsidRPr="00B421A1">
        <w:rPr>
          <w:rFonts w:cs="Tahoma"/>
          <w:sz w:val="20"/>
          <w:szCs w:val="20"/>
        </w:rPr>
        <w:t xml:space="preserve">, šteto od roka za predložitev ponudb. </w:t>
      </w:r>
    </w:p>
    <w:p w14:paraId="00358B7C" w14:textId="3AC807F6" w:rsidR="00F21464" w:rsidRDefault="00F21464" w:rsidP="000D29B8">
      <w:pPr>
        <w:keepNext/>
        <w:keepLines/>
        <w:jc w:val="both"/>
        <w:rPr>
          <w:rFonts w:cs="Tahoma"/>
          <w:sz w:val="20"/>
          <w:szCs w:val="20"/>
        </w:rPr>
      </w:pPr>
    </w:p>
    <w:p w14:paraId="26E63FA9" w14:textId="77777777" w:rsidR="00B421A1" w:rsidRPr="007C1A63" w:rsidRDefault="00B421A1" w:rsidP="000D29B8">
      <w:pPr>
        <w:keepNext/>
        <w:keepLines/>
        <w:jc w:val="both"/>
        <w:rPr>
          <w:rFonts w:cs="Tahoma"/>
          <w:sz w:val="20"/>
          <w:szCs w:val="20"/>
        </w:rPr>
      </w:pPr>
    </w:p>
    <w:p w14:paraId="2134D5B0" w14:textId="77777777" w:rsidR="00F21464" w:rsidRPr="007C1A63" w:rsidRDefault="00F21464" w:rsidP="000D29B8">
      <w:pPr>
        <w:keepNext/>
        <w:keepLines/>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F21464" w:rsidRPr="007C1A63" w14:paraId="56009FD9" w14:textId="77777777" w:rsidTr="0050333D">
        <w:trPr>
          <w:trHeight w:val="85"/>
        </w:trPr>
        <w:tc>
          <w:tcPr>
            <w:tcW w:w="3189" w:type="dxa"/>
            <w:tcBorders>
              <w:top w:val="single" w:sz="4" w:space="0" w:color="auto"/>
            </w:tcBorders>
            <w:vAlign w:val="bottom"/>
          </w:tcPr>
          <w:p w14:paraId="02F678EA" w14:textId="77777777" w:rsidR="00F21464" w:rsidRPr="007C1A63" w:rsidRDefault="00F21464" w:rsidP="000D29B8">
            <w:pPr>
              <w:keepNext/>
              <w:keepLines/>
              <w:tabs>
                <w:tab w:val="left" w:pos="567"/>
                <w:tab w:val="num" w:pos="851"/>
                <w:tab w:val="left" w:pos="993"/>
              </w:tabs>
              <w:jc w:val="center"/>
              <w:rPr>
                <w:rFonts w:cs="Tahoma"/>
                <w:sz w:val="20"/>
                <w:szCs w:val="20"/>
              </w:rPr>
            </w:pPr>
            <w:r w:rsidRPr="007C1A63">
              <w:rPr>
                <w:rFonts w:cs="Tahoma"/>
                <w:sz w:val="20"/>
                <w:szCs w:val="20"/>
              </w:rPr>
              <w:t>Kraj, datum</w:t>
            </w:r>
          </w:p>
        </w:tc>
        <w:tc>
          <w:tcPr>
            <w:tcW w:w="2268" w:type="dxa"/>
          </w:tcPr>
          <w:p w14:paraId="44895ECE" w14:textId="77777777" w:rsidR="00F21464" w:rsidRPr="007C1A63" w:rsidRDefault="00F21464" w:rsidP="000D29B8">
            <w:pPr>
              <w:keepNext/>
              <w:keepLines/>
              <w:tabs>
                <w:tab w:val="left" w:pos="567"/>
                <w:tab w:val="num" w:pos="851"/>
                <w:tab w:val="left" w:pos="993"/>
              </w:tabs>
              <w:jc w:val="center"/>
              <w:rPr>
                <w:rFonts w:cs="Tahoma"/>
                <w:sz w:val="20"/>
                <w:szCs w:val="20"/>
              </w:rPr>
            </w:pPr>
            <w:r w:rsidRPr="007C1A63">
              <w:rPr>
                <w:rFonts w:cs="Tahoma"/>
                <w:sz w:val="20"/>
                <w:szCs w:val="20"/>
              </w:rPr>
              <w:t>žig</w:t>
            </w:r>
          </w:p>
        </w:tc>
        <w:tc>
          <w:tcPr>
            <w:tcW w:w="4111" w:type="dxa"/>
            <w:tcBorders>
              <w:top w:val="single" w:sz="4" w:space="0" w:color="auto"/>
            </w:tcBorders>
          </w:tcPr>
          <w:p w14:paraId="6506EEB6" w14:textId="77777777" w:rsidR="00F21464" w:rsidRPr="007C1A63" w:rsidRDefault="00F21464" w:rsidP="000D29B8">
            <w:pPr>
              <w:keepNext/>
              <w:keepLines/>
              <w:tabs>
                <w:tab w:val="left" w:pos="567"/>
                <w:tab w:val="num" w:pos="851"/>
                <w:tab w:val="left" w:pos="993"/>
              </w:tabs>
              <w:jc w:val="center"/>
              <w:rPr>
                <w:rFonts w:cs="Tahoma"/>
                <w:sz w:val="20"/>
                <w:szCs w:val="20"/>
              </w:rPr>
            </w:pPr>
            <w:r w:rsidRPr="007C1A63">
              <w:rPr>
                <w:rFonts w:cs="Tahoma"/>
                <w:sz w:val="20"/>
                <w:szCs w:val="20"/>
              </w:rPr>
              <w:t>(</w:t>
            </w:r>
            <w:r w:rsidR="00330041" w:rsidRPr="007C1A63">
              <w:rPr>
                <w:rFonts w:cs="Tahoma"/>
                <w:sz w:val="20"/>
                <w:szCs w:val="20"/>
              </w:rPr>
              <w:t xml:space="preserve">Naziv in podpis </w:t>
            </w:r>
            <w:r w:rsidRPr="007C1A63">
              <w:rPr>
                <w:rFonts w:cs="Tahoma"/>
                <w:sz w:val="20"/>
                <w:szCs w:val="20"/>
              </w:rPr>
              <w:t>ponudnika)</w:t>
            </w:r>
          </w:p>
        </w:tc>
      </w:tr>
    </w:tbl>
    <w:p w14:paraId="7101189A" w14:textId="77777777" w:rsidR="00F21464" w:rsidRPr="007C1A63" w:rsidRDefault="00F21464" w:rsidP="000D29B8">
      <w:pPr>
        <w:keepNext/>
        <w:keepLines/>
        <w:rPr>
          <w:rFonts w:ascii="Times New Roman" w:hAnsi="Times New Roman"/>
          <w:sz w:val="20"/>
          <w:szCs w:val="20"/>
        </w:rPr>
      </w:pPr>
    </w:p>
    <w:p w14:paraId="5219C4CE" w14:textId="77777777" w:rsidR="00F21464" w:rsidRPr="007C1A63" w:rsidRDefault="00F21464" w:rsidP="000D29B8">
      <w:pPr>
        <w:keepNext/>
        <w:keepLines/>
        <w:jc w:val="both"/>
        <w:rPr>
          <w:rFonts w:cs="Tahoma"/>
          <w:sz w:val="20"/>
          <w:szCs w:val="20"/>
        </w:rPr>
      </w:pPr>
    </w:p>
    <w:p w14:paraId="419FEC3A" w14:textId="77777777" w:rsidR="00F21464" w:rsidRPr="007C1A63" w:rsidRDefault="000A5E3E" w:rsidP="000D29B8">
      <w:pPr>
        <w:keepNext/>
        <w:keepLines/>
        <w:jc w:val="both"/>
        <w:rPr>
          <w:rFonts w:cs="Tahoma"/>
          <w:b/>
          <w:sz w:val="20"/>
          <w:szCs w:val="20"/>
        </w:rPr>
      </w:pPr>
      <w:r w:rsidRPr="007C1A63">
        <w:rPr>
          <w:rFonts w:cs="Tahoma"/>
          <w:b/>
          <w:sz w:val="20"/>
          <w:szCs w:val="20"/>
        </w:rPr>
        <w:t>PRILOGE:</w:t>
      </w:r>
    </w:p>
    <w:p w14:paraId="2F363B4C" w14:textId="01DFB1EE" w:rsidR="000A5E3E" w:rsidRPr="007C1A63" w:rsidRDefault="000A5E3E" w:rsidP="000D29B8">
      <w:pPr>
        <w:pStyle w:val="Odstavekseznama"/>
        <w:keepNext/>
        <w:keepLines/>
        <w:numPr>
          <w:ilvl w:val="0"/>
          <w:numId w:val="27"/>
        </w:numPr>
        <w:tabs>
          <w:tab w:val="left" w:pos="284"/>
        </w:tabs>
        <w:jc w:val="both"/>
        <w:rPr>
          <w:rFonts w:ascii="Tahoma" w:hAnsi="Tahoma" w:cs="Tahoma"/>
        </w:rPr>
      </w:pPr>
      <w:r w:rsidRPr="007C1A63">
        <w:rPr>
          <w:rFonts w:ascii="Tahoma" w:hAnsi="Tahoma" w:cs="Tahoma"/>
        </w:rPr>
        <w:t>ponudbeni predračun za katerega</w:t>
      </w:r>
      <w:r w:rsidR="00441E9B" w:rsidRPr="007C1A63">
        <w:rPr>
          <w:rFonts w:ascii="Tahoma" w:hAnsi="Tahoma" w:cs="Tahoma"/>
        </w:rPr>
        <w:t xml:space="preserve"> ponudnik</w:t>
      </w:r>
      <w:r w:rsidRPr="007C1A63">
        <w:rPr>
          <w:rFonts w:ascii="Tahoma" w:hAnsi="Tahoma" w:cs="Tahoma"/>
        </w:rPr>
        <w:t xml:space="preserve"> oddaja ponudbo, ki </w:t>
      </w:r>
      <w:r w:rsidR="00441E9B" w:rsidRPr="007C1A63">
        <w:rPr>
          <w:rFonts w:ascii="Tahoma" w:hAnsi="Tahoma" w:cs="Tahoma"/>
        </w:rPr>
        <w:t>se ga natisne</w:t>
      </w:r>
      <w:r w:rsidRPr="007C1A63">
        <w:rPr>
          <w:rFonts w:ascii="Tahoma" w:hAnsi="Tahoma" w:cs="Tahoma"/>
        </w:rPr>
        <w:t xml:space="preserve"> iz popisa v elektronski obliki (v </w:t>
      </w:r>
      <w:proofErr w:type="spellStart"/>
      <w:r w:rsidRPr="007C1A63">
        <w:rPr>
          <w:rFonts w:ascii="Tahoma" w:hAnsi="Tahoma" w:cs="Tahoma"/>
        </w:rPr>
        <w:t>pdf</w:t>
      </w:r>
      <w:proofErr w:type="spellEnd"/>
      <w:r w:rsidRPr="007C1A63">
        <w:rPr>
          <w:rFonts w:ascii="Tahoma" w:hAnsi="Tahoma" w:cs="Tahoma"/>
        </w:rPr>
        <w:t xml:space="preserve">. in </w:t>
      </w:r>
      <w:proofErr w:type="spellStart"/>
      <w:r w:rsidRPr="007C1A63">
        <w:rPr>
          <w:rFonts w:ascii="Tahoma" w:hAnsi="Tahoma" w:cs="Tahoma"/>
        </w:rPr>
        <w:t>xls</w:t>
      </w:r>
      <w:r w:rsidR="007A4ECF" w:rsidRPr="007C1A63">
        <w:rPr>
          <w:rFonts w:ascii="Tahoma" w:hAnsi="Tahoma" w:cs="Tahoma"/>
        </w:rPr>
        <w:t>x</w:t>
      </w:r>
      <w:proofErr w:type="spellEnd"/>
      <w:r w:rsidRPr="007C1A63">
        <w:rPr>
          <w:rFonts w:ascii="Tahoma" w:hAnsi="Tahoma" w:cs="Tahoma"/>
        </w:rPr>
        <w:t xml:space="preserve">. </w:t>
      </w:r>
      <w:r w:rsidR="007A4ECF" w:rsidRPr="007C1A63">
        <w:rPr>
          <w:rFonts w:ascii="Tahoma" w:hAnsi="Tahoma" w:cs="Tahoma"/>
        </w:rPr>
        <w:t>obliki/formatu</w:t>
      </w:r>
      <w:r w:rsidRPr="007C1A63">
        <w:rPr>
          <w:rFonts w:ascii="Tahoma" w:hAnsi="Tahoma" w:cs="Tahoma"/>
        </w:rPr>
        <w:t>)</w:t>
      </w:r>
    </w:p>
    <w:p w14:paraId="4E8D9E5C" w14:textId="77777777" w:rsidR="000A5E3E" w:rsidRPr="007C1A63" w:rsidRDefault="000A5E3E" w:rsidP="000D29B8">
      <w:pPr>
        <w:keepNext/>
        <w:keepLines/>
        <w:jc w:val="both"/>
        <w:rPr>
          <w:rFonts w:cs="Tahoma"/>
          <w:sz w:val="20"/>
          <w:szCs w:val="20"/>
        </w:rPr>
      </w:pPr>
    </w:p>
    <w:p w14:paraId="4CC1ACE2" w14:textId="77777777" w:rsidR="00B421A1" w:rsidRDefault="00B421A1" w:rsidP="000D29B8">
      <w:pPr>
        <w:keepNext/>
        <w:keepLines/>
        <w:tabs>
          <w:tab w:val="left" w:pos="6525"/>
        </w:tabs>
        <w:spacing w:line="276" w:lineRule="auto"/>
        <w:jc w:val="both"/>
        <w:rPr>
          <w:rFonts w:cs="Tahoma"/>
          <w:b/>
          <w:i/>
          <w:sz w:val="16"/>
        </w:rPr>
      </w:pPr>
    </w:p>
    <w:p w14:paraId="78D0CD8E" w14:textId="2A45A46D" w:rsidR="0069704B" w:rsidRPr="007C1A63" w:rsidRDefault="00F21464" w:rsidP="000D29B8">
      <w:pPr>
        <w:keepNext/>
        <w:keepLines/>
        <w:tabs>
          <w:tab w:val="left" w:pos="6525"/>
        </w:tabs>
        <w:spacing w:line="276" w:lineRule="auto"/>
        <w:jc w:val="both"/>
        <w:rPr>
          <w:rFonts w:cs="Tahoma"/>
          <w:b/>
          <w:i/>
          <w:sz w:val="16"/>
        </w:rPr>
      </w:pPr>
      <w:r w:rsidRPr="007C1A63">
        <w:rPr>
          <w:rFonts w:cs="Tahoma"/>
          <w:b/>
          <w:i/>
          <w:sz w:val="16"/>
        </w:rPr>
        <w:t xml:space="preserve">Navodilo: </w:t>
      </w:r>
    </w:p>
    <w:p w14:paraId="4CB74F0B" w14:textId="6817B3BD" w:rsidR="0069704B" w:rsidRPr="007C1A63" w:rsidRDefault="00F21464" w:rsidP="000D29B8">
      <w:pPr>
        <w:keepNext/>
        <w:keepLines/>
        <w:tabs>
          <w:tab w:val="left" w:pos="6525"/>
        </w:tabs>
        <w:spacing w:line="276" w:lineRule="auto"/>
        <w:jc w:val="both"/>
        <w:rPr>
          <w:rFonts w:cs="Tahoma"/>
          <w:b/>
          <w:i/>
          <w:sz w:val="16"/>
          <w:u w:val="single"/>
        </w:rPr>
      </w:pPr>
      <w:r w:rsidRPr="007C1A63">
        <w:rPr>
          <w:rFonts w:cs="Tahoma"/>
          <w:i/>
          <w:sz w:val="16"/>
        </w:rPr>
        <w:t xml:space="preserve">Ponudnik </w:t>
      </w:r>
      <w:r w:rsidRPr="007C1A63">
        <w:rPr>
          <w:rFonts w:cs="Tahoma"/>
          <w:i/>
          <w:sz w:val="16"/>
          <w:u w:val="single"/>
        </w:rPr>
        <w:t>mora</w:t>
      </w:r>
      <w:r w:rsidR="00FE0C46" w:rsidRPr="007C1A63">
        <w:rPr>
          <w:rFonts w:cs="Tahoma"/>
          <w:i/>
          <w:sz w:val="16"/>
          <w:u w:val="single"/>
        </w:rPr>
        <w:t xml:space="preserve"> P</w:t>
      </w:r>
      <w:r w:rsidRPr="007C1A63">
        <w:rPr>
          <w:rFonts w:cs="Tahoma"/>
          <w:i/>
          <w:sz w:val="16"/>
          <w:u w:val="single"/>
        </w:rPr>
        <w:t>rilogo</w:t>
      </w:r>
      <w:r w:rsidR="00FE0C46" w:rsidRPr="007C1A63">
        <w:rPr>
          <w:rFonts w:cs="Tahoma"/>
          <w:i/>
          <w:sz w:val="16"/>
          <w:u w:val="single"/>
        </w:rPr>
        <w:t xml:space="preserve"> 2</w:t>
      </w:r>
      <w:r w:rsidRPr="007C1A63">
        <w:rPr>
          <w:rFonts w:cs="Tahoma"/>
          <w:i/>
          <w:sz w:val="16"/>
          <w:u w:val="single"/>
        </w:rPr>
        <w:t xml:space="preserve"> </w:t>
      </w:r>
      <w:r w:rsidRPr="007C1A63">
        <w:rPr>
          <w:rFonts w:cs="Tahoma"/>
          <w:i/>
          <w:sz w:val="16"/>
        </w:rPr>
        <w:t>v .</w:t>
      </w:r>
      <w:proofErr w:type="spellStart"/>
      <w:r w:rsidRPr="007C1A63">
        <w:rPr>
          <w:rFonts w:cs="Tahoma"/>
          <w:i/>
          <w:sz w:val="16"/>
        </w:rPr>
        <w:t>pdf</w:t>
      </w:r>
      <w:proofErr w:type="spellEnd"/>
      <w:r w:rsidRPr="007C1A63">
        <w:rPr>
          <w:rFonts w:cs="Tahoma"/>
          <w:i/>
          <w:sz w:val="16"/>
        </w:rPr>
        <w:t xml:space="preserve"> obliki</w:t>
      </w:r>
      <w:r w:rsidR="007A4ECF" w:rsidRPr="007C1A63">
        <w:rPr>
          <w:rFonts w:cs="Tahoma"/>
          <w:i/>
          <w:sz w:val="16"/>
        </w:rPr>
        <w:t xml:space="preserve">/formatu </w:t>
      </w:r>
      <w:r w:rsidRPr="007C1A63">
        <w:rPr>
          <w:rFonts w:cs="Tahoma"/>
          <w:i/>
          <w:sz w:val="16"/>
        </w:rPr>
        <w:t xml:space="preserve">v okviru </w:t>
      </w:r>
      <w:r w:rsidRPr="007C1A63">
        <w:rPr>
          <w:rFonts w:cs="Tahoma"/>
          <w:i/>
          <w:sz w:val="16"/>
          <w:u w:val="single"/>
        </w:rPr>
        <w:t xml:space="preserve">sistema e-JN </w:t>
      </w:r>
      <w:r w:rsidR="000C3D5D" w:rsidRPr="007C1A63">
        <w:rPr>
          <w:rFonts w:cs="Tahoma"/>
          <w:i/>
          <w:sz w:val="16"/>
          <w:u w:val="single"/>
        </w:rPr>
        <w:t xml:space="preserve">naložiti </w:t>
      </w:r>
      <w:r w:rsidR="000C3D5D" w:rsidRPr="007C1A63">
        <w:rPr>
          <w:rFonts w:cs="Tahoma"/>
          <w:b/>
          <w:i/>
          <w:sz w:val="16"/>
          <w:u w:val="single"/>
        </w:rPr>
        <w:t xml:space="preserve">v </w:t>
      </w:r>
      <w:r w:rsidR="0069704B" w:rsidRPr="007C1A63">
        <w:rPr>
          <w:rFonts w:cs="Tahoma"/>
          <w:b/>
          <w:i/>
          <w:sz w:val="16"/>
          <w:u w:val="single"/>
        </w:rPr>
        <w:t>razdelek »Skupna ponudbena vrednost«, del »Predračun in v  razdelek »DOKUMENTI«, del »Ostale priloge«</w:t>
      </w:r>
    </w:p>
    <w:p w14:paraId="57D0EFC9" w14:textId="77777777" w:rsidR="0069704B" w:rsidRPr="007C1A63" w:rsidRDefault="0069704B" w:rsidP="000D29B8">
      <w:pPr>
        <w:keepNext/>
        <w:keepLines/>
        <w:spacing w:line="276" w:lineRule="auto"/>
        <w:jc w:val="both"/>
        <w:rPr>
          <w:rFonts w:cs="Tahoma"/>
          <w:i/>
          <w:sz w:val="16"/>
          <w:u w:val="single"/>
        </w:rPr>
      </w:pPr>
    </w:p>
    <w:p w14:paraId="5B829016" w14:textId="35CF949A" w:rsidR="0069704B" w:rsidRPr="007C1A63" w:rsidRDefault="0069704B" w:rsidP="000D29B8">
      <w:pPr>
        <w:keepNext/>
        <w:keepLines/>
        <w:tabs>
          <w:tab w:val="left" w:pos="6525"/>
        </w:tabs>
        <w:spacing w:line="276" w:lineRule="auto"/>
        <w:jc w:val="both"/>
        <w:rPr>
          <w:rFonts w:cs="Tahoma"/>
          <w:b/>
          <w:i/>
          <w:sz w:val="16"/>
          <w:u w:val="single"/>
        </w:rPr>
      </w:pPr>
      <w:r w:rsidRPr="007C1A63">
        <w:rPr>
          <w:rFonts w:cs="Tahoma"/>
          <w:i/>
          <w:sz w:val="16"/>
        </w:rPr>
        <w:t xml:space="preserve">Ponudnik </w:t>
      </w:r>
      <w:r w:rsidRPr="007C1A63">
        <w:rPr>
          <w:rFonts w:cs="Tahoma"/>
          <w:i/>
          <w:sz w:val="16"/>
          <w:u w:val="single"/>
        </w:rPr>
        <w:t>mora ponudbeni predračun</w:t>
      </w:r>
      <w:r w:rsidRPr="007C1A63">
        <w:rPr>
          <w:rFonts w:cs="Tahoma"/>
          <w:i/>
          <w:sz w:val="16"/>
        </w:rPr>
        <w:t xml:space="preserve"> </w:t>
      </w:r>
      <w:r w:rsidR="007A4ECF" w:rsidRPr="007C1A63">
        <w:rPr>
          <w:rFonts w:cs="Tahoma"/>
          <w:i/>
          <w:sz w:val="16"/>
        </w:rPr>
        <w:t xml:space="preserve">v </w:t>
      </w:r>
      <w:proofErr w:type="spellStart"/>
      <w:r w:rsidR="007A4ECF" w:rsidRPr="007C1A63">
        <w:rPr>
          <w:rFonts w:cs="Tahoma"/>
          <w:i/>
          <w:sz w:val="16"/>
        </w:rPr>
        <w:t>pdf</w:t>
      </w:r>
      <w:proofErr w:type="spellEnd"/>
      <w:r w:rsidR="007A4ECF" w:rsidRPr="007C1A63">
        <w:rPr>
          <w:rFonts w:cs="Tahoma"/>
          <w:i/>
          <w:sz w:val="16"/>
        </w:rPr>
        <w:t xml:space="preserve">. in </w:t>
      </w:r>
      <w:proofErr w:type="spellStart"/>
      <w:r w:rsidR="007A4ECF" w:rsidRPr="007C1A63">
        <w:rPr>
          <w:rFonts w:cs="Tahoma"/>
          <w:i/>
          <w:sz w:val="16"/>
        </w:rPr>
        <w:t>xlsx</w:t>
      </w:r>
      <w:proofErr w:type="spellEnd"/>
      <w:r w:rsidR="007A4ECF" w:rsidRPr="007C1A63">
        <w:rPr>
          <w:rFonts w:cs="Tahoma"/>
          <w:i/>
          <w:sz w:val="16"/>
        </w:rPr>
        <w:t>.</w:t>
      </w:r>
      <w:r w:rsidRPr="007C1A63">
        <w:rPr>
          <w:rFonts w:cs="Tahoma"/>
          <w:i/>
          <w:sz w:val="16"/>
        </w:rPr>
        <w:t xml:space="preserve"> obliki</w:t>
      </w:r>
      <w:r w:rsidR="007A4ECF" w:rsidRPr="007C1A63">
        <w:rPr>
          <w:rFonts w:cs="Tahoma"/>
          <w:i/>
          <w:sz w:val="16"/>
        </w:rPr>
        <w:t>/</w:t>
      </w:r>
      <w:r w:rsidR="007A4ECF" w:rsidRPr="007C1A63">
        <w:rPr>
          <w:rFonts w:cs="Tahoma"/>
          <w:sz w:val="16"/>
        </w:rPr>
        <w:t>formatu</w:t>
      </w:r>
      <w:r w:rsidRPr="007C1A63">
        <w:rPr>
          <w:rFonts w:cs="Tahoma"/>
          <w:sz w:val="16"/>
        </w:rPr>
        <w:t xml:space="preserve"> v </w:t>
      </w:r>
      <w:r w:rsidRPr="007C1A63">
        <w:rPr>
          <w:rFonts w:cs="Tahoma"/>
          <w:sz w:val="16"/>
          <w:u w:val="single"/>
        </w:rPr>
        <w:t>okviru</w:t>
      </w:r>
      <w:r w:rsidRPr="007C1A63">
        <w:rPr>
          <w:rFonts w:cs="Tahoma"/>
          <w:i/>
          <w:sz w:val="16"/>
          <w:u w:val="single"/>
        </w:rPr>
        <w:t xml:space="preserve"> sistema e-JN naložiti </w:t>
      </w:r>
      <w:r w:rsidRPr="007C1A63">
        <w:rPr>
          <w:rFonts w:cs="Tahoma"/>
          <w:b/>
          <w:i/>
          <w:sz w:val="16"/>
          <w:u w:val="single"/>
        </w:rPr>
        <w:t>v razdelek »DOKUMENTI«, del »Ostale priloge«</w:t>
      </w:r>
    </w:p>
    <w:p w14:paraId="5A486169" w14:textId="39B62DBA" w:rsidR="0069704B" w:rsidRPr="007C1A63" w:rsidRDefault="0069704B" w:rsidP="000D29B8">
      <w:pPr>
        <w:keepNext/>
        <w:keepLines/>
        <w:spacing w:line="276" w:lineRule="auto"/>
        <w:jc w:val="both"/>
        <w:rPr>
          <w:rFonts w:cs="Tahoma"/>
          <w:b/>
          <w:i/>
          <w:sz w:val="16"/>
          <w:u w:val="single"/>
        </w:rPr>
      </w:pPr>
    </w:p>
    <w:p w14:paraId="6D991BFA" w14:textId="77777777" w:rsidR="0069704B" w:rsidRPr="007C1A63" w:rsidRDefault="0069704B" w:rsidP="000D29B8">
      <w:pPr>
        <w:keepNext/>
        <w:keepLines/>
        <w:spacing w:line="276" w:lineRule="auto"/>
        <w:jc w:val="both"/>
        <w:rPr>
          <w:rFonts w:cs="Tahoma"/>
          <w:b/>
          <w:i/>
          <w:sz w:val="16"/>
          <w:u w:val="single"/>
        </w:rPr>
      </w:pPr>
    </w:p>
    <w:p w14:paraId="3BF0A51E" w14:textId="77777777" w:rsidR="00F16748" w:rsidRPr="007C1A63" w:rsidRDefault="00F16748" w:rsidP="000D29B8">
      <w:pPr>
        <w:keepNext/>
        <w:keepLines/>
        <w:spacing w:line="276" w:lineRule="auto"/>
        <w:rPr>
          <w:rFonts w:cs="Tahoma"/>
          <w:b/>
          <w:i/>
          <w:sz w:val="20"/>
          <w:szCs w:val="20"/>
        </w:rPr>
        <w:sectPr w:rsidR="00F16748" w:rsidRPr="007C1A63" w:rsidSect="003B450F">
          <w:headerReference w:type="default" r:id="rId15"/>
          <w:footerReference w:type="default" r:id="rId16"/>
          <w:headerReference w:type="first" r:id="rId17"/>
          <w:footerReference w:type="first" r:id="rId18"/>
          <w:pgSz w:w="11906" w:h="16838" w:code="9"/>
          <w:pgMar w:top="1809" w:right="1134" w:bottom="1276" w:left="1276" w:header="425" w:footer="227" w:gutter="0"/>
          <w:pgNumType w:start="1"/>
          <w:cols w:space="708"/>
          <w:titlePg/>
          <w:docGrid w:linePitch="326"/>
        </w:sect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67"/>
        <w:gridCol w:w="7296"/>
        <w:gridCol w:w="993"/>
        <w:gridCol w:w="567"/>
      </w:tblGrid>
      <w:tr w:rsidR="009A4457" w:rsidRPr="007C1A63" w14:paraId="7447B020" w14:textId="77777777" w:rsidTr="00E22A0F">
        <w:trPr>
          <w:trHeight w:val="274"/>
        </w:trPr>
        <w:tc>
          <w:tcPr>
            <w:tcW w:w="567" w:type="dxa"/>
            <w:tcBorders>
              <w:top w:val="single" w:sz="4" w:space="0" w:color="auto"/>
              <w:left w:val="single" w:sz="4" w:space="0" w:color="auto"/>
              <w:bottom w:val="single" w:sz="4" w:space="0" w:color="auto"/>
              <w:right w:val="nil"/>
            </w:tcBorders>
          </w:tcPr>
          <w:p w14:paraId="19FB3BF4" w14:textId="77777777" w:rsidR="009A4457" w:rsidRPr="007C1A63" w:rsidRDefault="009A4457" w:rsidP="000D29B8">
            <w:pPr>
              <w:keepNext/>
              <w:keepLines/>
              <w:jc w:val="both"/>
              <w:rPr>
                <w:rFonts w:cs="Tahoma"/>
                <w:sz w:val="20"/>
                <w:szCs w:val="20"/>
              </w:rPr>
            </w:pPr>
            <w:r w:rsidRPr="007C1A63">
              <w:rPr>
                <w:rFonts w:ascii="Times New Roman" w:hAnsi="Times New Roman"/>
                <w:sz w:val="20"/>
                <w:szCs w:val="20"/>
              </w:rPr>
              <w:lastRenderedPageBreak/>
              <w:br w:type="page"/>
            </w: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cs="Tahoma"/>
                <w:sz w:val="20"/>
                <w:szCs w:val="20"/>
              </w:rPr>
              <w:br w:type="page"/>
            </w:r>
            <w:r w:rsidRPr="007C1A63">
              <w:rPr>
                <w:rFonts w:cs="Tahoma"/>
                <w:b/>
                <w:sz w:val="20"/>
                <w:szCs w:val="20"/>
              </w:rPr>
              <w:br w:type="page"/>
            </w:r>
            <w:r w:rsidRPr="007C1A63">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5637CC97" w14:textId="7D3235B2" w:rsidR="00B52B93" w:rsidRPr="007C1A63" w:rsidRDefault="004D6C24" w:rsidP="000D29B8">
            <w:pPr>
              <w:keepNext/>
              <w:keepLines/>
              <w:rPr>
                <w:rFonts w:cs="Tahoma"/>
                <w:sz w:val="20"/>
                <w:szCs w:val="20"/>
              </w:rPr>
            </w:pPr>
            <w:r w:rsidRPr="007C1A63">
              <w:rPr>
                <w:rFonts w:cs="Tahoma"/>
                <w:sz w:val="20"/>
                <w:szCs w:val="20"/>
              </w:rPr>
              <w:t>IZJAVA O IZPOLNJEVANJU SPOSOBNOSTI PONUDNIKA/PARTNERJA</w:t>
            </w:r>
          </w:p>
        </w:tc>
        <w:tc>
          <w:tcPr>
            <w:tcW w:w="993" w:type="dxa"/>
            <w:tcBorders>
              <w:top w:val="single" w:sz="4" w:space="0" w:color="auto"/>
              <w:left w:val="single" w:sz="4" w:space="0" w:color="auto"/>
              <w:bottom w:val="single" w:sz="4" w:space="0" w:color="auto"/>
              <w:right w:val="nil"/>
            </w:tcBorders>
            <w:vAlign w:val="center"/>
          </w:tcPr>
          <w:p w14:paraId="35B0AB9A" w14:textId="77777777" w:rsidR="009A4457" w:rsidRPr="007C1A63" w:rsidRDefault="001B23BF" w:rsidP="000D29B8">
            <w:pPr>
              <w:keepNext/>
              <w:keepLines/>
              <w:rPr>
                <w:rFonts w:cs="Tahoma"/>
                <w:b/>
                <w:sz w:val="20"/>
                <w:szCs w:val="20"/>
              </w:rPr>
            </w:pPr>
            <w:r w:rsidRPr="007C1A63">
              <w:rPr>
                <w:rFonts w:cs="Tahoma"/>
                <w:b/>
                <w:sz w:val="20"/>
                <w:szCs w:val="20"/>
              </w:rPr>
              <w:t>P</w:t>
            </w:r>
            <w:r w:rsidR="009A4457" w:rsidRPr="007C1A63">
              <w:rPr>
                <w:rFonts w:cs="Tahoma"/>
                <w:b/>
                <w:sz w:val="20"/>
                <w:szCs w:val="20"/>
              </w:rPr>
              <w:t xml:space="preserve">riloga </w:t>
            </w:r>
          </w:p>
        </w:tc>
        <w:tc>
          <w:tcPr>
            <w:tcW w:w="567" w:type="dxa"/>
            <w:tcBorders>
              <w:top w:val="single" w:sz="4" w:space="0" w:color="auto"/>
              <w:left w:val="nil"/>
              <w:bottom w:val="single" w:sz="4" w:space="0" w:color="auto"/>
              <w:right w:val="single" w:sz="4" w:space="0" w:color="auto"/>
            </w:tcBorders>
            <w:vAlign w:val="center"/>
          </w:tcPr>
          <w:p w14:paraId="55B3F841" w14:textId="77777777" w:rsidR="009A4457" w:rsidRPr="007C1A63" w:rsidRDefault="009A4457" w:rsidP="000D29B8">
            <w:pPr>
              <w:keepNext/>
              <w:keepLines/>
              <w:ind w:left="-70"/>
              <w:rPr>
                <w:rFonts w:cs="Tahoma"/>
                <w:b/>
                <w:sz w:val="20"/>
                <w:szCs w:val="20"/>
              </w:rPr>
            </w:pPr>
            <w:r w:rsidRPr="007C1A63">
              <w:rPr>
                <w:rFonts w:cs="Tahoma"/>
                <w:b/>
                <w:sz w:val="20"/>
                <w:szCs w:val="20"/>
              </w:rPr>
              <w:t>3/1</w:t>
            </w:r>
          </w:p>
        </w:tc>
      </w:tr>
    </w:tbl>
    <w:p w14:paraId="7D3CA5A5" w14:textId="77777777" w:rsidR="00631AA4" w:rsidRPr="007C1A63" w:rsidRDefault="00631AA4" w:rsidP="000D29B8">
      <w:pPr>
        <w:keepNext/>
        <w:keepLines/>
        <w:tabs>
          <w:tab w:val="left" w:pos="567"/>
          <w:tab w:val="num" w:pos="851"/>
          <w:tab w:val="left" w:pos="993"/>
        </w:tabs>
        <w:jc w:val="both"/>
        <w:rPr>
          <w:rFonts w:cs="Tahoma"/>
          <w:sz w:val="20"/>
          <w:szCs w:val="20"/>
        </w:rPr>
      </w:pPr>
    </w:p>
    <w:p w14:paraId="1AABAC0C" w14:textId="23FA82F6" w:rsidR="004D6C24" w:rsidRPr="007C1A63" w:rsidRDefault="004D6C24" w:rsidP="000D29B8">
      <w:pPr>
        <w:keepNext/>
        <w:keepLines/>
        <w:jc w:val="both"/>
        <w:rPr>
          <w:rFonts w:cs="Tahoma"/>
          <w:sz w:val="20"/>
          <w:szCs w:val="20"/>
        </w:rPr>
      </w:pPr>
      <w:r w:rsidRPr="007C1A63">
        <w:rPr>
          <w:rFonts w:cs="Tahoma"/>
          <w:sz w:val="20"/>
          <w:szCs w:val="20"/>
        </w:rPr>
        <w:t xml:space="preserve">Gospodarski subjekt ___________________________________________________________, ki oddajamo ponudbo za javno naročilo </w:t>
      </w:r>
      <w:r w:rsidR="006D0ACB" w:rsidRPr="007C1A63">
        <w:rPr>
          <w:rFonts w:cs="Tahoma"/>
          <w:b/>
          <w:sz w:val="20"/>
          <w:szCs w:val="20"/>
        </w:rPr>
        <w:t>LPT-</w:t>
      </w:r>
      <w:r w:rsidR="00D85631">
        <w:rPr>
          <w:rFonts w:cs="Tahoma"/>
          <w:b/>
          <w:sz w:val="20"/>
          <w:szCs w:val="20"/>
        </w:rPr>
        <w:t>214</w:t>
      </w:r>
      <w:r w:rsidR="006D0ACB" w:rsidRPr="007C1A63">
        <w:rPr>
          <w:rFonts w:cs="Tahoma"/>
          <w:b/>
          <w:sz w:val="20"/>
          <w:szCs w:val="20"/>
        </w:rPr>
        <w:t>/24</w:t>
      </w:r>
      <w:r w:rsidR="00012EB1" w:rsidRPr="007C1A63">
        <w:rPr>
          <w:rFonts w:cs="Tahoma"/>
          <w:b/>
          <w:sz w:val="20"/>
          <w:szCs w:val="20"/>
        </w:rPr>
        <w:t xml:space="preserve"> </w:t>
      </w:r>
      <w:r w:rsidR="00111CE0" w:rsidRPr="007C1A63">
        <w:rPr>
          <w:rFonts w:cs="Tahoma"/>
          <w:b/>
          <w:sz w:val="20"/>
          <w:szCs w:val="20"/>
        </w:rPr>
        <w:t>Izvajanje storitev sprejemanja plačil parkirnine preko POS terminalov na avtomatskih blagajnah</w:t>
      </w:r>
      <w:r w:rsidRPr="007C1A63">
        <w:rPr>
          <w:rFonts w:cs="Tahoma"/>
          <w:color w:val="000000"/>
          <w:sz w:val="20"/>
          <w:szCs w:val="20"/>
        </w:rPr>
        <w:t xml:space="preserve">, podajamo naslednje izjave: </w:t>
      </w:r>
    </w:p>
    <w:p w14:paraId="00CE8F1F" w14:textId="5B957900" w:rsidR="007A4ECF" w:rsidRPr="007C1A63" w:rsidRDefault="007A4ECF" w:rsidP="000D29B8">
      <w:pPr>
        <w:keepNext/>
        <w:keepLines/>
        <w:tabs>
          <w:tab w:val="left" w:pos="8647"/>
          <w:tab w:val="left" w:pos="9354"/>
        </w:tabs>
        <w:ind w:right="-2"/>
        <w:rPr>
          <w:rFonts w:cs="Tahoma"/>
          <w:b/>
          <w:sz w:val="20"/>
          <w:szCs w:val="20"/>
        </w:rPr>
      </w:pPr>
    </w:p>
    <w:p w14:paraId="5FAE765D" w14:textId="77777777" w:rsidR="007A4ECF" w:rsidRPr="007C1A63" w:rsidRDefault="007A4ECF" w:rsidP="000D29B8">
      <w:pPr>
        <w:keepNext/>
        <w:keepLines/>
        <w:tabs>
          <w:tab w:val="left" w:pos="8647"/>
          <w:tab w:val="left" w:pos="9354"/>
        </w:tabs>
        <w:ind w:right="-2"/>
        <w:jc w:val="center"/>
        <w:rPr>
          <w:rFonts w:cs="Tahoma"/>
          <w:b/>
          <w:sz w:val="20"/>
          <w:szCs w:val="20"/>
        </w:rPr>
      </w:pPr>
      <w:r w:rsidRPr="007C1A63">
        <w:rPr>
          <w:rFonts w:cs="Tahoma"/>
          <w:b/>
          <w:sz w:val="20"/>
          <w:szCs w:val="20"/>
        </w:rPr>
        <w:t>IZJAVLJAMO,</w:t>
      </w:r>
    </w:p>
    <w:p w14:paraId="42FFC1D9" w14:textId="77777777" w:rsidR="007A4ECF" w:rsidRPr="007C1A63" w:rsidRDefault="007A4ECF" w:rsidP="000D29B8">
      <w:pPr>
        <w:keepNext/>
        <w:keepLines/>
        <w:tabs>
          <w:tab w:val="left" w:pos="8647"/>
          <w:tab w:val="left" w:pos="9354"/>
        </w:tabs>
        <w:ind w:right="-2"/>
        <w:jc w:val="center"/>
        <w:rPr>
          <w:rFonts w:cs="Tahoma"/>
          <w:b/>
          <w:sz w:val="20"/>
          <w:szCs w:val="20"/>
        </w:rPr>
      </w:pPr>
    </w:p>
    <w:p w14:paraId="68BC8988" w14:textId="77777777" w:rsidR="007A4ECF" w:rsidRPr="007C1A63" w:rsidRDefault="007A4ECF" w:rsidP="000D29B8">
      <w:pPr>
        <w:keepNext/>
        <w:keepLines/>
        <w:numPr>
          <w:ilvl w:val="0"/>
          <w:numId w:val="31"/>
        </w:numPr>
        <w:tabs>
          <w:tab w:val="left" w:pos="426"/>
          <w:tab w:val="left" w:pos="9354"/>
        </w:tabs>
        <w:ind w:right="-2"/>
        <w:rPr>
          <w:rFonts w:cs="Tahoma"/>
          <w:b/>
          <w:smallCaps/>
          <w:sz w:val="20"/>
          <w:szCs w:val="20"/>
        </w:rPr>
      </w:pPr>
      <w:r w:rsidRPr="007C1A63">
        <w:rPr>
          <w:rFonts w:cs="Tahoma"/>
          <w:b/>
          <w:smallCaps/>
          <w:sz w:val="20"/>
          <w:szCs w:val="20"/>
        </w:rPr>
        <w:t>Razlogi za izključitev</w:t>
      </w:r>
    </w:p>
    <w:p w14:paraId="23F50F3C" w14:textId="77777777" w:rsidR="007A4ECF" w:rsidRPr="007C1A63" w:rsidRDefault="007A4ECF" w:rsidP="000D29B8">
      <w:pPr>
        <w:keepNext/>
        <w:keepLines/>
        <w:numPr>
          <w:ilvl w:val="1"/>
          <w:numId w:val="31"/>
        </w:numPr>
        <w:tabs>
          <w:tab w:val="left" w:pos="426"/>
          <w:tab w:val="left" w:pos="9354"/>
        </w:tabs>
        <w:ind w:left="426" w:right="-2" w:hanging="426"/>
        <w:jc w:val="both"/>
        <w:rPr>
          <w:rFonts w:cs="Tahoma"/>
          <w:sz w:val="20"/>
          <w:szCs w:val="20"/>
        </w:rPr>
      </w:pPr>
      <w:r w:rsidRPr="007C1A63">
        <w:rPr>
          <w:rFonts w:cs="Tahoma"/>
          <w:sz w:val="20"/>
          <w:szCs w:val="20"/>
        </w:rPr>
        <w:t>da nam (gospodarskem subjektu) ni bila izrečena pravnomočna sodba, ki ima elemente naslednjih kaznivih dejanj, ki so opredeljena v prvem odstavku 75. člena ZJN-3;</w:t>
      </w:r>
    </w:p>
    <w:p w14:paraId="0B5628B2" w14:textId="77777777" w:rsidR="007A4ECF" w:rsidRPr="007C1A63" w:rsidRDefault="007A4ECF" w:rsidP="000D29B8">
      <w:pPr>
        <w:keepNext/>
        <w:keepLines/>
        <w:numPr>
          <w:ilvl w:val="1"/>
          <w:numId w:val="31"/>
        </w:numPr>
        <w:tabs>
          <w:tab w:val="left" w:pos="426"/>
          <w:tab w:val="left" w:pos="9354"/>
        </w:tabs>
        <w:ind w:left="426" w:right="-2" w:hanging="426"/>
        <w:jc w:val="both"/>
        <w:rPr>
          <w:rFonts w:cs="Tahoma"/>
          <w:sz w:val="20"/>
          <w:szCs w:val="20"/>
        </w:rPr>
      </w:pPr>
      <w:r w:rsidRPr="007C1A63">
        <w:rPr>
          <w:rFonts w:cs="Tahoma"/>
          <w:sz w:val="20"/>
          <w:szCs w:val="20"/>
          <w:lang w:val="x-none"/>
        </w:rPr>
        <w:t>da</w:t>
      </w:r>
      <w:r w:rsidRPr="007C1A63">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če vrednost teh neplačanih zapadlih obveznosti na dan oddaje ponudbe ali prijave znaša 50 evrov ali več in da imamo na dan oddaje prijave/ponudbe predložene vse obračune davčnih odtegljajev za dohodke iz delovnega razmerja za obdobje zadnjih petih let do dne oddaje prijave/ponudb;</w:t>
      </w:r>
    </w:p>
    <w:p w14:paraId="0363FB7A" w14:textId="77777777" w:rsidR="007A4ECF" w:rsidRPr="007C1A63" w:rsidRDefault="007A4ECF" w:rsidP="000D29B8">
      <w:pPr>
        <w:keepNext/>
        <w:keepLines/>
        <w:numPr>
          <w:ilvl w:val="1"/>
          <w:numId w:val="31"/>
        </w:numPr>
        <w:tabs>
          <w:tab w:val="left" w:pos="426"/>
          <w:tab w:val="left" w:pos="9354"/>
        </w:tabs>
        <w:ind w:left="426" w:right="-2" w:hanging="426"/>
        <w:jc w:val="both"/>
        <w:rPr>
          <w:rFonts w:cs="Tahoma"/>
          <w:sz w:val="20"/>
          <w:szCs w:val="20"/>
        </w:rPr>
      </w:pPr>
      <w:r w:rsidRPr="007C1A63">
        <w:rPr>
          <w:rFonts w:cs="Tahoma"/>
          <w:sz w:val="20"/>
          <w:szCs w:val="20"/>
        </w:rPr>
        <w:t>da na dan, ko je potekel rok za oddajo ponudb, nismo izločeni iz postopkov oddaje javnih naročil zaradi uvrstitve v evidenco gospodarskih subjektov z izrečenimi stranskimi sankcijami izločitve iz postopkov javnega naročanja;</w:t>
      </w:r>
    </w:p>
    <w:p w14:paraId="4006F2C3" w14:textId="59816314" w:rsidR="00D42ECC" w:rsidRPr="007C1A63" w:rsidRDefault="007A4ECF" w:rsidP="000D29B8">
      <w:pPr>
        <w:keepNext/>
        <w:keepLines/>
        <w:numPr>
          <w:ilvl w:val="1"/>
          <w:numId w:val="31"/>
        </w:numPr>
        <w:tabs>
          <w:tab w:val="left" w:pos="426"/>
          <w:tab w:val="left" w:pos="9354"/>
        </w:tabs>
        <w:ind w:left="426" w:right="-2" w:hanging="426"/>
        <w:jc w:val="both"/>
        <w:rPr>
          <w:rFonts w:cs="Tahoma"/>
          <w:sz w:val="20"/>
          <w:szCs w:val="20"/>
        </w:rPr>
      </w:pPr>
      <w:r w:rsidRPr="007C1A63">
        <w:rPr>
          <w:rFonts w:cs="Tahoma"/>
          <w:sz w:val="20"/>
          <w:szCs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4DA936C3" w14:textId="1D131FC2" w:rsidR="004C16AF" w:rsidRPr="007C1A63" w:rsidRDefault="004C16AF" w:rsidP="000D29B8">
      <w:pPr>
        <w:keepNext/>
        <w:keepLines/>
        <w:numPr>
          <w:ilvl w:val="1"/>
          <w:numId w:val="31"/>
        </w:numPr>
        <w:tabs>
          <w:tab w:val="left" w:pos="426"/>
          <w:tab w:val="left" w:pos="9354"/>
        </w:tabs>
        <w:ind w:left="426" w:right="-2" w:hanging="426"/>
        <w:jc w:val="both"/>
        <w:rPr>
          <w:rFonts w:cs="Tahoma"/>
          <w:sz w:val="20"/>
          <w:szCs w:val="20"/>
        </w:rPr>
      </w:pPr>
      <w:r w:rsidRPr="007C1A63">
        <w:rPr>
          <w:rFonts w:cs="Tahoma"/>
          <w:sz w:val="20"/>
          <w:szCs w:val="20"/>
        </w:rPr>
        <w:t>da kot ponudnik/partner iz skupine ponudnikov za predmetno naročilo,  izpolnjujemo omejevalne ukrepe navedene v členu 1h »sklepa Sveta (SZVP) 2022/578 z dne 8. aprila 2022 o spremembi Sklepa 2014/512/SZVP o omejevalnih ukrepih zaradi delovanja Rusije, ki povzroča destabilizacijo razmer v Ukrajini« (podtočka E. točke 3.1</w:t>
      </w:r>
      <w:r w:rsidR="0083120B" w:rsidRPr="007C1A63">
        <w:rPr>
          <w:rFonts w:cs="Tahoma"/>
          <w:sz w:val="20"/>
          <w:szCs w:val="20"/>
        </w:rPr>
        <w:t>. razpisne dokumentacije);</w:t>
      </w:r>
    </w:p>
    <w:p w14:paraId="45A518EF" w14:textId="62C42610" w:rsidR="00741DE5" w:rsidRPr="007C1A63" w:rsidRDefault="00741DE5" w:rsidP="000D29B8">
      <w:pPr>
        <w:keepNext/>
        <w:keepLines/>
        <w:tabs>
          <w:tab w:val="left" w:pos="426"/>
          <w:tab w:val="left" w:pos="9354"/>
        </w:tabs>
        <w:ind w:right="-2"/>
        <w:jc w:val="both"/>
        <w:rPr>
          <w:rFonts w:cs="Tahoma"/>
          <w:sz w:val="20"/>
          <w:szCs w:val="20"/>
        </w:rPr>
      </w:pPr>
    </w:p>
    <w:p w14:paraId="63CC37E9" w14:textId="77777777" w:rsidR="007A4ECF" w:rsidRPr="007C1A63" w:rsidRDefault="007A4ECF" w:rsidP="000D29B8">
      <w:pPr>
        <w:keepNext/>
        <w:keepLines/>
        <w:numPr>
          <w:ilvl w:val="0"/>
          <w:numId w:val="31"/>
        </w:numPr>
        <w:tabs>
          <w:tab w:val="left" w:pos="426"/>
          <w:tab w:val="left" w:pos="9354"/>
        </w:tabs>
        <w:ind w:right="-2"/>
        <w:rPr>
          <w:rFonts w:cs="Tahoma"/>
          <w:b/>
          <w:smallCaps/>
          <w:sz w:val="20"/>
          <w:szCs w:val="20"/>
        </w:rPr>
      </w:pPr>
      <w:r w:rsidRPr="007C1A63">
        <w:rPr>
          <w:rFonts w:cs="Tahoma"/>
          <w:b/>
          <w:smallCaps/>
          <w:sz w:val="20"/>
          <w:szCs w:val="20"/>
        </w:rPr>
        <w:t>Pogoji za sodelovanje</w:t>
      </w:r>
    </w:p>
    <w:p w14:paraId="2C89D98F" w14:textId="77E4D8CC" w:rsidR="007A4ECF" w:rsidRPr="007C1A63" w:rsidRDefault="007A4ECF" w:rsidP="000D29B8">
      <w:pPr>
        <w:keepNext/>
        <w:keepLines/>
        <w:numPr>
          <w:ilvl w:val="1"/>
          <w:numId w:val="31"/>
        </w:numPr>
        <w:tabs>
          <w:tab w:val="left" w:pos="426"/>
        </w:tabs>
        <w:ind w:left="426" w:right="-2" w:hanging="426"/>
        <w:jc w:val="both"/>
        <w:rPr>
          <w:rFonts w:cs="Tahoma"/>
          <w:sz w:val="20"/>
          <w:szCs w:val="20"/>
        </w:rPr>
      </w:pPr>
      <w:r w:rsidRPr="007C1A63">
        <w:rPr>
          <w:rFonts w:cs="Tahoma"/>
          <w:sz w:val="20"/>
          <w:szCs w:val="20"/>
        </w:rPr>
        <w:t>da smo sposobni za opravljanje poklicne dejavnosti oziroma imamo registrirano dejavnost oziroma smo vpisani v enega od poklicnih ali poslovnih registrov, ki se vodijo v državi članici, v kateri imamo sedež;</w:t>
      </w:r>
    </w:p>
    <w:p w14:paraId="215E146E" w14:textId="46246350" w:rsidR="00F90C48" w:rsidRPr="007C1A63" w:rsidRDefault="00F90C48" w:rsidP="000D29B8">
      <w:pPr>
        <w:keepNext/>
        <w:keepLines/>
        <w:numPr>
          <w:ilvl w:val="1"/>
          <w:numId w:val="31"/>
        </w:numPr>
        <w:tabs>
          <w:tab w:val="left" w:pos="426"/>
        </w:tabs>
        <w:ind w:left="426" w:right="-2" w:hanging="426"/>
        <w:jc w:val="both"/>
        <w:rPr>
          <w:rFonts w:cs="Tahoma"/>
          <w:sz w:val="20"/>
          <w:szCs w:val="20"/>
        </w:rPr>
      </w:pPr>
      <w:r w:rsidRPr="007C1A63">
        <w:rPr>
          <w:rFonts w:cs="Tahoma"/>
          <w:sz w:val="20"/>
          <w:szCs w:val="20"/>
        </w:rPr>
        <w:t>da</w:t>
      </w:r>
      <w:r w:rsidRPr="007C1A63">
        <w:rPr>
          <w:rFonts w:cs="Tahoma"/>
          <w:b/>
          <w:sz w:val="20"/>
          <w:szCs w:val="20"/>
        </w:rPr>
        <w:t xml:space="preserve"> </w:t>
      </w:r>
      <w:r w:rsidRPr="007C1A63">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3F6C1CB7" w14:textId="77777777" w:rsidR="007A4ECF" w:rsidRPr="007C1A63" w:rsidRDefault="007A4ECF" w:rsidP="000D29B8">
      <w:pPr>
        <w:keepNext/>
        <w:keepLines/>
        <w:numPr>
          <w:ilvl w:val="1"/>
          <w:numId w:val="31"/>
        </w:numPr>
        <w:tabs>
          <w:tab w:val="left" w:pos="426"/>
        </w:tabs>
        <w:ind w:left="426" w:right="-2" w:hanging="426"/>
        <w:jc w:val="both"/>
        <w:rPr>
          <w:rFonts w:cs="Tahoma"/>
          <w:sz w:val="20"/>
          <w:szCs w:val="20"/>
        </w:rPr>
      </w:pPr>
      <w:r w:rsidRPr="007C1A63">
        <w:rPr>
          <w:rFonts w:cs="Tahoma"/>
          <w:sz w:val="20"/>
          <w:szCs w:val="20"/>
        </w:rPr>
        <w:t>da smo ekonomsko in finančno sposobni izvesti predmet javnega naročila;</w:t>
      </w:r>
    </w:p>
    <w:p w14:paraId="3196632F" w14:textId="24163A92" w:rsidR="007A4ECF" w:rsidRPr="007C1A63" w:rsidRDefault="007A4ECF" w:rsidP="000D29B8">
      <w:pPr>
        <w:keepNext/>
        <w:keepLines/>
        <w:numPr>
          <w:ilvl w:val="1"/>
          <w:numId w:val="31"/>
        </w:numPr>
        <w:tabs>
          <w:tab w:val="left" w:pos="426"/>
        </w:tabs>
        <w:ind w:left="426" w:right="-2" w:hanging="426"/>
        <w:jc w:val="both"/>
        <w:rPr>
          <w:rFonts w:cs="Tahoma"/>
          <w:sz w:val="20"/>
          <w:szCs w:val="20"/>
        </w:rPr>
      </w:pPr>
      <w:r w:rsidRPr="007C1A63">
        <w:rPr>
          <w:rFonts w:cs="Tahoma"/>
          <w:sz w:val="20"/>
          <w:szCs w:val="20"/>
        </w:rPr>
        <w:t>razpolagamo z vsemi tehni</w:t>
      </w:r>
      <w:r w:rsidR="0083120B" w:rsidRPr="007C1A63">
        <w:rPr>
          <w:rFonts w:cs="Tahoma"/>
          <w:sz w:val="20"/>
          <w:szCs w:val="20"/>
        </w:rPr>
        <w:t>čnimi sredstvi, opremo in ustreznimi kadri</w:t>
      </w:r>
      <w:r w:rsidRPr="007C1A63">
        <w:rPr>
          <w:rFonts w:cs="Tahoma"/>
          <w:sz w:val="20"/>
          <w:szCs w:val="20"/>
        </w:rPr>
        <w:t>, ter bomo zagotovili ustrezne tehnične zmogljivosti za kvalitetno izvedbo celotnega naročila v predvidenem roku, skladno z zahtevami iz razpisne dokumentacije, pravili stroke ter določili predpisov in standardov s področja predmeta naročila;</w:t>
      </w:r>
    </w:p>
    <w:p w14:paraId="7167DF95" w14:textId="7E65F5DF" w:rsidR="007A4ECF" w:rsidRPr="007C1A63" w:rsidRDefault="007A4ECF" w:rsidP="000D29B8">
      <w:pPr>
        <w:keepNext/>
        <w:keepLines/>
        <w:numPr>
          <w:ilvl w:val="1"/>
          <w:numId w:val="31"/>
        </w:numPr>
        <w:tabs>
          <w:tab w:val="left" w:pos="426"/>
        </w:tabs>
        <w:ind w:left="426" w:right="-2" w:hanging="426"/>
        <w:jc w:val="both"/>
        <w:rPr>
          <w:rFonts w:cs="Tahoma"/>
          <w:sz w:val="20"/>
          <w:szCs w:val="20"/>
        </w:rPr>
      </w:pPr>
      <w:r w:rsidRPr="007C1A63">
        <w:rPr>
          <w:rFonts w:cs="Tahoma"/>
          <w:sz w:val="20"/>
          <w:szCs w:val="20"/>
        </w:rPr>
        <w:t>da izpolnjujemo tehnično in strokovno (kadrovsko) sposobnost v skladu z zahtevami naročnika, nave</w:t>
      </w:r>
      <w:r w:rsidR="0083120B" w:rsidRPr="007C1A63">
        <w:rPr>
          <w:rFonts w:cs="Tahoma"/>
          <w:sz w:val="20"/>
          <w:szCs w:val="20"/>
        </w:rPr>
        <w:t>denimi v razpisni dokumentaciji;</w:t>
      </w:r>
    </w:p>
    <w:p w14:paraId="51203EFC" w14:textId="245D2E86" w:rsidR="007A4ECF" w:rsidRPr="007C1A63" w:rsidRDefault="007A4ECF" w:rsidP="000D29B8">
      <w:pPr>
        <w:keepNext/>
        <w:keepLines/>
        <w:tabs>
          <w:tab w:val="left" w:pos="426"/>
        </w:tabs>
        <w:ind w:right="-2"/>
        <w:jc w:val="both"/>
        <w:rPr>
          <w:rFonts w:cs="Tahoma"/>
          <w:sz w:val="20"/>
          <w:szCs w:val="20"/>
        </w:rPr>
      </w:pPr>
    </w:p>
    <w:p w14:paraId="5D1D35E4" w14:textId="77777777" w:rsidR="007A4ECF" w:rsidRPr="007C1A63" w:rsidRDefault="007A4ECF" w:rsidP="000D29B8">
      <w:pPr>
        <w:keepNext/>
        <w:keepLines/>
        <w:numPr>
          <w:ilvl w:val="0"/>
          <w:numId w:val="31"/>
        </w:numPr>
        <w:tabs>
          <w:tab w:val="left" w:pos="426"/>
          <w:tab w:val="left" w:pos="9354"/>
        </w:tabs>
        <w:ind w:right="-2"/>
        <w:jc w:val="both"/>
        <w:rPr>
          <w:rFonts w:cs="Tahoma"/>
          <w:sz w:val="20"/>
          <w:szCs w:val="20"/>
        </w:rPr>
      </w:pPr>
      <w:r w:rsidRPr="007C1A63">
        <w:rPr>
          <w:rFonts w:cs="Tahoma"/>
          <w:b/>
          <w:sz w:val="20"/>
          <w:szCs w:val="20"/>
        </w:rPr>
        <w:t>O</w:t>
      </w:r>
      <w:r w:rsidRPr="007C1A63">
        <w:rPr>
          <w:rFonts w:cs="Tahoma"/>
          <w:b/>
          <w:smallCaps/>
          <w:sz w:val="20"/>
          <w:szCs w:val="20"/>
        </w:rPr>
        <w:t>stale zahteve naročnika in ostale izjave</w:t>
      </w:r>
    </w:p>
    <w:p w14:paraId="44A95EB1" w14:textId="77777777" w:rsidR="007A4ECF" w:rsidRPr="007C1A63" w:rsidRDefault="007A4ECF" w:rsidP="000D29B8">
      <w:pPr>
        <w:keepNext/>
        <w:keepLines/>
        <w:numPr>
          <w:ilvl w:val="1"/>
          <w:numId w:val="31"/>
        </w:numPr>
        <w:tabs>
          <w:tab w:val="left" w:pos="426"/>
        </w:tabs>
        <w:ind w:left="426" w:right="-2" w:hanging="426"/>
        <w:jc w:val="both"/>
        <w:rPr>
          <w:rFonts w:cs="Tahoma"/>
          <w:sz w:val="20"/>
          <w:szCs w:val="20"/>
        </w:rPr>
      </w:pPr>
      <w:r w:rsidRPr="007C1A63">
        <w:rPr>
          <w:rFonts w:cs="Tahoma"/>
          <w:sz w:val="20"/>
          <w:szCs w:val="20"/>
        </w:rPr>
        <w:t>da nismo uvrščeni v evidenco poslovnih subjektov katerim je omejeni poslovanje z naročnikom na podlagi 35. člena Zakona o integriteti in preprečevanju korupcije (Ur. l. RS, št. 69/11-UPB);</w:t>
      </w:r>
    </w:p>
    <w:p w14:paraId="30A29799" w14:textId="77777777" w:rsidR="007A4ECF" w:rsidRPr="007C1A63" w:rsidRDefault="007A4ECF" w:rsidP="000D29B8">
      <w:pPr>
        <w:keepNext/>
        <w:keepLines/>
        <w:numPr>
          <w:ilvl w:val="1"/>
          <w:numId w:val="31"/>
        </w:numPr>
        <w:tabs>
          <w:tab w:val="left" w:pos="426"/>
        </w:tabs>
        <w:ind w:left="426" w:right="-2" w:hanging="426"/>
        <w:jc w:val="both"/>
        <w:rPr>
          <w:rFonts w:cs="Tahoma"/>
          <w:sz w:val="20"/>
          <w:szCs w:val="20"/>
        </w:rPr>
      </w:pPr>
      <w:r w:rsidRPr="007C1A63">
        <w:rPr>
          <w:rFonts w:cs="Tahoma"/>
          <w:sz w:val="20"/>
          <w:szCs w:val="20"/>
        </w:rPr>
        <w:t>da se strinjamo in v celoti izpolnjujemo vse pogoje in zahteve glede predmeta javnega naročila, za katerega oddajamo ponudbo in ostalih pogojev in zahtev, ki so navedeni v predmetni razpisni dokumentaciji.</w:t>
      </w:r>
    </w:p>
    <w:p w14:paraId="689EA69D" w14:textId="77777777" w:rsidR="007A4ECF" w:rsidRPr="007C1A63" w:rsidRDefault="007A4ECF" w:rsidP="000D29B8">
      <w:pPr>
        <w:keepNext/>
        <w:keepLines/>
        <w:tabs>
          <w:tab w:val="left" w:pos="0"/>
          <w:tab w:val="left" w:pos="8647"/>
        </w:tabs>
        <w:ind w:right="-2"/>
        <w:jc w:val="both"/>
        <w:rPr>
          <w:rFonts w:cs="Tahoma"/>
          <w:sz w:val="20"/>
          <w:szCs w:val="20"/>
        </w:rPr>
      </w:pPr>
    </w:p>
    <w:p w14:paraId="296AD3AA" w14:textId="6F524EB3" w:rsidR="007A4ECF" w:rsidRPr="007C1A63" w:rsidRDefault="007A4ECF" w:rsidP="000D29B8">
      <w:pPr>
        <w:keepNext/>
        <w:keepLines/>
        <w:tabs>
          <w:tab w:val="left" w:pos="0"/>
          <w:tab w:val="left" w:pos="8647"/>
        </w:tabs>
        <w:ind w:right="-2"/>
        <w:jc w:val="both"/>
        <w:rPr>
          <w:rFonts w:cs="Tahoma"/>
          <w:sz w:val="20"/>
          <w:szCs w:val="20"/>
        </w:rPr>
      </w:pPr>
      <w:r w:rsidRPr="007C1A63">
        <w:rPr>
          <w:rFonts w:cs="Tahoma"/>
          <w:b/>
          <w:sz w:val="20"/>
          <w:szCs w:val="20"/>
        </w:rPr>
        <w:lastRenderedPageBreak/>
        <w:t xml:space="preserve">S podpisom te izjave izjavljamo tudi, da smo v celoti seznanjeni z vsebino razpisne dokumentacije ter vsemi njenimi spremembami in dopolnitvami ter da se strinjamo in sprejemamo tudi vse ostale pogoje in zahteve predmetne razpisne dokumentacije, vključno z vsebino pogodbe/okvirnega sporazuma in vzorci </w:t>
      </w:r>
      <w:r w:rsidR="00B767F5">
        <w:rPr>
          <w:rFonts w:cs="Tahoma"/>
          <w:b/>
          <w:sz w:val="20"/>
          <w:szCs w:val="20"/>
        </w:rPr>
        <w:t xml:space="preserve">morebitnih </w:t>
      </w:r>
      <w:r w:rsidRPr="007C1A63">
        <w:rPr>
          <w:rFonts w:cs="Tahoma"/>
          <w:b/>
          <w:sz w:val="20"/>
          <w:szCs w:val="20"/>
        </w:rPr>
        <w:t>finančnih zavarovanj ter prevzemamo kazensko in materialno odgovornost, da so vsi podatki in dokumenti, podani v ponudbi, resnični, in da priložene listine ustrezajo originalu. S podpisom te izjave izjavljamo, da bomo v primeru izbora kot ekonomsko najugodnejši ponudnik, na poziv naročnika podpisali okvirni sporazum brez ugovorov.</w:t>
      </w:r>
    </w:p>
    <w:p w14:paraId="0246F98D" w14:textId="77777777" w:rsidR="007A4ECF" w:rsidRPr="007C1A63" w:rsidRDefault="007A4ECF" w:rsidP="000D29B8">
      <w:pPr>
        <w:keepNext/>
        <w:keepLines/>
        <w:tabs>
          <w:tab w:val="left" w:pos="0"/>
        </w:tabs>
        <w:ind w:right="-2"/>
        <w:jc w:val="both"/>
        <w:rPr>
          <w:rFonts w:cs="Tahoma"/>
          <w:sz w:val="20"/>
          <w:szCs w:val="20"/>
        </w:rPr>
      </w:pPr>
    </w:p>
    <w:p w14:paraId="77E05310" w14:textId="52713B29" w:rsidR="007A4ECF" w:rsidRPr="007C1A63" w:rsidRDefault="007A4ECF" w:rsidP="000D29B8">
      <w:pPr>
        <w:keepNext/>
        <w:keepLines/>
        <w:spacing w:after="120"/>
        <w:jc w:val="both"/>
        <w:rPr>
          <w:rFonts w:cs="Tahoma"/>
          <w:b/>
          <w:bCs/>
          <w:sz w:val="20"/>
          <w:szCs w:val="20"/>
        </w:rPr>
      </w:pPr>
      <w:r w:rsidRPr="007C1A63">
        <w:rPr>
          <w:rFonts w:cs="Tahoma"/>
          <w:b/>
          <w:sz w:val="20"/>
          <w:szCs w:val="20"/>
        </w:rPr>
        <w:t xml:space="preserve">S podpisom te izjave </w:t>
      </w:r>
      <w:r w:rsidR="00855B82" w:rsidRPr="007C1A63">
        <w:rPr>
          <w:rFonts w:cs="Tahoma"/>
          <w:b/>
          <w:sz w:val="20"/>
          <w:szCs w:val="20"/>
        </w:rPr>
        <w:t>SOGLAŠAMO</w:t>
      </w:r>
      <w:r w:rsidRPr="007C1A63">
        <w:rPr>
          <w:rFonts w:cs="Tahoma"/>
          <w:b/>
          <w:sz w:val="20"/>
          <w:szCs w:val="20"/>
        </w:rPr>
        <w:t xml:space="preserve">, da </w:t>
      </w:r>
      <w:r w:rsidR="00684B01" w:rsidRPr="007C1A63">
        <w:rPr>
          <w:rFonts w:cs="Tahoma"/>
          <w:b/>
          <w:sz w:val="20"/>
          <w:szCs w:val="20"/>
        </w:rPr>
        <w:t>naročnik</w:t>
      </w:r>
      <w:r w:rsidRPr="007C1A63">
        <w:rPr>
          <w:rFonts w:cs="Tahoma"/>
          <w:b/>
          <w:color w:val="000000" w:themeColor="text1"/>
          <w:sz w:val="20"/>
          <w:szCs w:val="20"/>
        </w:rPr>
        <w:t>:</w:t>
      </w:r>
    </w:p>
    <w:p w14:paraId="695D6830" w14:textId="5CD995AF" w:rsidR="00684B01" w:rsidRPr="007C1A63" w:rsidRDefault="00684B01" w:rsidP="000D29B8">
      <w:pPr>
        <w:keepNext/>
        <w:keepLines/>
        <w:numPr>
          <w:ilvl w:val="0"/>
          <w:numId w:val="35"/>
        </w:numPr>
        <w:tabs>
          <w:tab w:val="left" w:pos="0"/>
          <w:tab w:val="left" w:pos="8647"/>
        </w:tabs>
        <w:ind w:right="-2"/>
        <w:jc w:val="both"/>
        <w:rPr>
          <w:rFonts w:cs="Tahoma"/>
          <w:b/>
          <w:sz w:val="20"/>
          <w:szCs w:val="20"/>
        </w:rPr>
      </w:pPr>
      <w:r w:rsidRPr="007C1A63">
        <w:rPr>
          <w:rFonts w:cs="Tahoma"/>
          <w:b/>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7C1A63">
        <w:rPr>
          <w:rFonts w:cs="Tahoma"/>
          <w:b/>
          <w:sz w:val="20"/>
          <w:szCs w:val="20"/>
        </w:rPr>
        <w:t>eDosje</w:t>
      </w:r>
      <w:proofErr w:type="spellEnd"/>
      <w:r w:rsidRPr="007C1A63">
        <w:rPr>
          <w:rFonts w:cs="Tahoma"/>
          <w:b/>
          <w:sz w:val="20"/>
          <w:szCs w:val="20"/>
        </w:rPr>
        <w:t xml:space="preserve"> iz devetega odstavka 77. člena ZJN-3, ter se tudi zavezujemo, da bomo na zahtevo naročnika predložiti dodatna pooblastila za preveritev podatkov iz uradnih evidenc,</w:t>
      </w:r>
    </w:p>
    <w:p w14:paraId="09002E47" w14:textId="096A4D7B" w:rsidR="00684B01" w:rsidRPr="007C1A63" w:rsidRDefault="00684B01" w:rsidP="000D29B8">
      <w:pPr>
        <w:keepNext/>
        <w:keepLines/>
        <w:numPr>
          <w:ilvl w:val="0"/>
          <w:numId w:val="35"/>
        </w:numPr>
        <w:tabs>
          <w:tab w:val="left" w:pos="0"/>
          <w:tab w:val="left" w:pos="8647"/>
        </w:tabs>
        <w:ind w:right="-2"/>
        <w:jc w:val="both"/>
        <w:rPr>
          <w:rFonts w:cs="Tahoma"/>
          <w:b/>
          <w:sz w:val="20"/>
          <w:szCs w:val="20"/>
        </w:rPr>
      </w:pPr>
      <w:r w:rsidRPr="007C1A63">
        <w:rPr>
          <w:rFonts w:cs="Tahoma"/>
          <w:b/>
          <w:sz w:val="20"/>
          <w:szCs w:val="20"/>
        </w:rPr>
        <w:t>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296125D1" w14:textId="171CEBEF" w:rsidR="007A4ECF" w:rsidRPr="007C1A63" w:rsidRDefault="007A4ECF" w:rsidP="000D29B8">
      <w:pPr>
        <w:keepNext/>
        <w:keepLines/>
        <w:jc w:val="both"/>
        <w:rPr>
          <w:rFonts w:cs="Tahoma"/>
          <w:bCs/>
          <w:i/>
          <w:noProof/>
          <w:sz w:val="18"/>
          <w:szCs w:val="18"/>
        </w:rPr>
      </w:pPr>
    </w:p>
    <w:p w14:paraId="0EF48444" w14:textId="77777777" w:rsidR="007A4ECF" w:rsidRPr="007C1A63" w:rsidRDefault="007A4ECF" w:rsidP="000D29B8">
      <w:pPr>
        <w:keepNext/>
        <w:keepLines/>
        <w:tabs>
          <w:tab w:val="left" w:pos="0"/>
          <w:tab w:val="left" w:pos="8647"/>
        </w:tabs>
        <w:ind w:right="-2"/>
        <w:jc w:val="both"/>
        <w:rPr>
          <w:rFonts w:cs="Tahoma"/>
          <w:b/>
          <w:sz w:val="20"/>
          <w:szCs w:val="20"/>
        </w:rPr>
      </w:pPr>
      <w:r w:rsidRPr="007C1A63">
        <w:rPr>
          <w:rFonts w:cs="Tahoma"/>
          <w:b/>
          <w:sz w:val="20"/>
          <w:szCs w:val="20"/>
        </w:rPr>
        <w:t>Ponudnik s sedežem izven Republike Slovenije se zavezujemo, da bomo dokazila o izpolnjevanju zahtev iz tč. 3.1. razpisne dokumentacije iz ustreznih evidenc predložili naročniku sami, v kolikor nas bo naročnik k temu pozval.</w:t>
      </w:r>
    </w:p>
    <w:p w14:paraId="5582E72A" w14:textId="77777777" w:rsidR="007A4ECF" w:rsidRPr="007C1A63" w:rsidRDefault="007A4ECF" w:rsidP="000D29B8">
      <w:pPr>
        <w:keepNext/>
        <w:keepLines/>
        <w:tabs>
          <w:tab w:val="left" w:pos="0"/>
          <w:tab w:val="left" w:pos="8647"/>
        </w:tabs>
        <w:ind w:right="-2"/>
        <w:jc w:val="both"/>
        <w:rPr>
          <w:rFonts w:cs="Tahoma"/>
          <w:b/>
          <w:sz w:val="18"/>
          <w:szCs w:val="18"/>
        </w:rPr>
      </w:pPr>
    </w:p>
    <w:p w14:paraId="19EB1485" w14:textId="77777777" w:rsidR="007A4ECF" w:rsidRPr="007C1A63" w:rsidRDefault="007A4ECF" w:rsidP="000D29B8">
      <w:pPr>
        <w:keepNext/>
        <w:keepLines/>
        <w:jc w:val="both"/>
        <w:rPr>
          <w:rFonts w:cs="Tahoma"/>
          <w:i/>
          <w:sz w:val="20"/>
          <w:szCs w:val="20"/>
          <w:u w:val="single"/>
        </w:rPr>
      </w:pPr>
      <w:r w:rsidRPr="007C1A63">
        <w:rPr>
          <w:rFonts w:cs="Tahoma"/>
          <w:i/>
          <w:sz w:val="20"/>
          <w:szCs w:val="20"/>
          <w:u w:val="single"/>
        </w:rPr>
        <w:t>Vse izjave podajamo pod kazensko in materialno odgovornostjo.</w:t>
      </w:r>
    </w:p>
    <w:p w14:paraId="6A7EF91F" w14:textId="77777777" w:rsidR="007A4ECF" w:rsidRPr="007C1A63" w:rsidRDefault="007A4ECF" w:rsidP="000D29B8">
      <w:pPr>
        <w:keepNext/>
        <w:keepLines/>
        <w:jc w:val="both"/>
        <w:rPr>
          <w:rFonts w:cs="Tahoma"/>
          <w:bCs/>
          <w:i/>
          <w:noProof/>
          <w:sz w:val="18"/>
          <w:szCs w:val="18"/>
        </w:rPr>
      </w:pPr>
    </w:p>
    <w:p w14:paraId="24280D0E" w14:textId="77777777" w:rsidR="007A4ECF" w:rsidRPr="007C1A63" w:rsidRDefault="007A4ECF" w:rsidP="000D29B8">
      <w:pPr>
        <w:keepNext/>
        <w:keepLines/>
        <w:jc w:val="both"/>
        <w:rPr>
          <w:rFonts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7A4ECF" w:rsidRPr="007C1A63" w14:paraId="57A133CC" w14:textId="77777777" w:rsidTr="00516376">
        <w:trPr>
          <w:trHeight w:val="235"/>
        </w:trPr>
        <w:tc>
          <w:tcPr>
            <w:tcW w:w="3430" w:type="dxa"/>
            <w:tcBorders>
              <w:bottom w:val="single" w:sz="4" w:space="0" w:color="auto"/>
            </w:tcBorders>
          </w:tcPr>
          <w:p w14:paraId="2F89900E" w14:textId="77777777" w:rsidR="007A4ECF" w:rsidRPr="007C1A63" w:rsidRDefault="007A4ECF" w:rsidP="000D29B8">
            <w:pPr>
              <w:keepNext/>
              <w:keepLines/>
              <w:jc w:val="both"/>
              <w:rPr>
                <w:rFonts w:cs="Tahoma"/>
                <w:snapToGrid w:val="0"/>
                <w:color w:val="000000"/>
                <w:sz w:val="20"/>
                <w:szCs w:val="20"/>
              </w:rPr>
            </w:pPr>
          </w:p>
        </w:tc>
        <w:tc>
          <w:tcPr>
            <w:tcW w:w="2574" w:type="dxa"/>
          </w:tcPr>
          <w:p w14:paraId="4B6824E1" w14:textId="77777777" w:rsidR="007A4ECF" w:rsidRPr="007C1A63" w:rsidRDefault="007A4ECF" w:rsidP="000D29B8">
            <w:pPr>
              <w:keepNext/>
              <w:keepLines/>
              <w:jc w:val="center"/>
              <w:rPr>
                <w:rFonts w:cs="Tahoma"/>
                <w:snapToGrid w:val="0"/>
                <w:color w:val="000000"/>
                <w:sz w:val="20"/>
                <w:szCs w:val="20"/>
              </w:rPr>
            </w:pPr>
          </w:p>
        </w:tc>
        <w:tc>
          <w:tcPr>
            <w:tcW w:w="3148" w:type="dxa"/>
            <w:tcBorders>
              <w:bottom w:val="single" w:sz="4" w:space="0" w:color="auto"/>
            </w:tcBorders>
          </w:tcPr>
          <w:p w14:paraId="755BA3A0" w14:textId="77777777" w:rsidR="007A4ECF" w:rsidRPr="007C1A63" w:rsidRDefault="007A4ECF" w:rsidP="000D29B8">
            <w:pPr>
              <w:keepNext/>
              <w:keepLines/>
              <w:tabs>
                <w:tab w:val="left" w:pos="567"/>
                <w:tab w:val="num" w:pos="851"/>
                <w:tab w:val="left" w:pos="993"/>
              </w:tabs>
              <w:jc w:val="both"/>
              <w:rPr>
                <w:rFonts w:cs="Tahoma"/>
                <w:snapToGrid w:val="0"/>
                <w:color w:val="000000"/>
                <w:sz w:val="20"/>
                <w:szCs w:val="20"/>
              </w:rPr>
            </w:pPr>
          </w:p>
        </w:tc>
      </w:tr>
      <w:tr w:rsidR="007A4ECF" w:rsidRPr="007C1A63" w14:paraId="15022375" w14:textId="77777777" w:rsidTr="00516376">
        <w:trPr>
          <w:trHeight w:val="235"/>
        </w:trPr>
        <w:tc>
          <w:tcPr>
            <w:tcW w:w="3430" w:type="dxa"/>
            <w:tcBorders>
              <w:top w:val="single" w:sz="4" w:space="0" w:color="auto"/>
            </w:tcBorders>
          </w:tcPr>
          <w:p w14:paraId="5E4D10EB" w14:textId="13C0A642" w:rsidR="007A4ECF" w:rsidRPr="007C1A63" w:rsidRDefault="002B173A" w:rsidP="000D29B8">
            <w:pPr>
              <w:keepNext/>
              <w:keepLines/>
              <w:jc w:val="center"/>
              <w:rPr>
                <w:rFonts w:cs="Tahoma"/>
                <w:snapToGrid w:val="0"/>
                <w:color w:val="000000"/>
                <w:sz w:val="20"/>
                <w:szCs w:val="20"/>
              </w:rPr>
            </w:pPr>
            <w:r w:rsidRPr="007C1A63">
              <w:rPr>
                <w:rFonts w:cs="Tahoma"/>
                <w:snapToGrid w:val="0"/>
                <w:color w:val="000000"/>
                <w:sz w:val="20"/>
                <w:szCs w:val="20"/>
              </w:rPr>
              <w:t>(K</w:t>
            </w:r>
            <w:r w:rsidR="007A4ECF" w:rsidRPr="007C1A63">
              <w:rPr>
                <w:rFonts w:cs="Tahoma"/>
                <w:snapToGrid w:val="0"/>
                <w:color w:val="000000"/>
                <w:sz w:val="20"/>
                <w:szCs w:val="20"/>
              </w:rPr>
              <w:t>raj, datum)</w:t>
            </w:r>
          </w:p>
        </w:tc>
        <w:tc>
          <w:tcPr>
            <w:tcW w:w="2574" w:type="dxa"/>
          </w:tcPr>
          <w:p w14:paraId="4D8EF238" w14:textId="77777777" w:rsidR="007A4ECF" w:rsidRPr="007C1A63" w:rsidRDefault="007A4ECF" w:rsidP="000D29B8">
            <w:pPr>
              <w:keepNext/>
              <w:keepLines/>
              <w:jc w:val="center"/>
              <w:rPr>
                <w:rFonts w:cs="Tahoma"/>
                <w:snapToGrid w:val="0"/>
                <w:color w:val="000000"/>
                <w:sz w:val="20"/>
                <w:szCs w:val="20"/>
              </w:rPr>
            </w:pPr>
            <w:r w:rsidRPr="007C1A63">
              <w:rPr>
                <w:rFonts w:cs="Tahoma"/>
                <w:snapToGrid w:val="0"/>
                <w:color w:val="000000"/>
                <w:sz w:val="20"/>
                <w:szCs w:val="20"/>
              </w:rPr>
              <w:t>Žig</w:t>
            </w:r>
          </w:p>
        </w:tc>
        <w:tc>
          <w:tcPr>
            <w:tcW w:w="3148" w:type="dxa"/>
            <w:tcBorders>
              <w:top w:val="single" w:sz="4" w:space="0" w:color="auto"/>
            </w:tcBorders>
          </w:tcPr>
          <w:p w14:paraId="7FEF28EE" w14:textId="7F4B51B8" w:rsidR="007A4ECF" w:rsidRPr="007C1A63" w:rsidRDefault="007A4ECF" w:rsidP="000D29B8">
            <w:pPr>
              <w:keepNext/>
              <w:keepLines/>
              <w:jc w:val="both"/>
              <w:rPr>
                <w:rFonts w:cs="Tahoma"/>
                <w:snapToGrid w:val="0"/>
                <w:color w:val="000000"/>
                <w:sz w:val="20"/>
                <w:szCs w:val="20"/>
              </w:rPr>
            </w:pPr>
            <w:r w:rsidRPr="007C1A63">
              <w:rPr>
                <w:rFonts w:cs="Tahoma"/>
                <w:snapToGrid w:val="0"/>
                <w:color w:val="000000"/>
                <w:sz w:val="20"/>
                <w:szCs w:val="20"/>
              </w:rPr>
              <w:t>(</w:t>
            </w:r>
            <w:r w:rsidR="002B173A" w:rsidRPr="007C1A63">
              <w:rPr>
                <w:rFonts w:cs="Tahoma"/>
                <w:snapToGrid w:val="0"/>
                <w:color w:val="000000"/>
                <w:sz w:val="20"/>
                <w:szCs w:val="20"/>
              </w:rPr>
              <w:t>Naziv</w:t>
            </w:r>
            <w:r w:rsidRPr="007C1A63">
              <w:rPr>
                <w:rFonts w:cs="Tahoma"/>
                <w:snapToGrid w:val="0"/>
                <w:color w:val="000000"/>
                <w:sz w:val="20"/>
                <w:szCs w:val="20"/>
              </w:rPr>
              <w:t xml:space="preserve"> ter podpis ponudnika/partnerja)</w:t>
            </w:r>
          </w:p>
        </w:tc>
      </w:tr>
    </w:tbl>
    <w:p w14:paraId="0E16EFB0" w14:textId="77777777" w:rsidR="007A4ECF" w:rsidRPr="007C1A63" w:rsidRDefault="007A4ECF" w:rsidP="000D29B8">
      <w:pPr>
        <w:keepNext/>
        <w:keepLines/>
        <w:tabs>
          <w:tab w:val="left" w:pos="426"/>
        </w:tabs>
        <w:ind w:right="-2"/>
        <w:jc w:val="both"/>
        <w:rPr>
          <w:rFonts w:cs="Tahoma"/>
          <w:sz w:val="20"/>
          <w:szCs w:val="20"/>
        </w:rPr>
      </w:pPr>
    </w:p>
    <w:p w14:paraId="20F5DE8C" w14:textId="77777777" w:rsidR="007A4ECF" w:rsidRPr="007C1A63" w:rsidRDefault="007A4ECF" w:rsidP="000D29B8">
      <w:pPr>
        <w:keepNext/>
        <w:keepLines/>
        <w:jc w:val="both"/>
        <w:rPr>
          <w:rFonts w:cs="Tahoma"/>
          <w:b/>
          <w:bCs/>
          <w:i/>
          <w:noProof/>
          <w:sz w:val="18"/>
          <w:szCs w:val="18"/>
        </w:rPr>
      </w:pPr>
    </w:p>
    <w:p w14:paraId="13676FC3" w14:textId="3C230C07" w:rsidR="007A4ECF" w:rsidRPr="007C1A63" w:rsidRDefault="007A4ECF" w:rsidP="000D29B8">
      <w:pPr>
        <w:keepNext/>
        <w:keepLines/>
        <w:jc w:val="both"/>
        <w:rPr>
          <w:rFonts w:cs="Tahoma"/>
          <w:bCs/>
          <w:i/>
          <w:iCs/>
          <w:noProof/>
          <w:sz w:val="18"/>
          <w:szCs w:val="18"/>
        </w:rPr>
      </w:pPr>
      <w:r w:rsidRPr="007C1A63">
        <w:rPr>
          <w:rFonts w:cs="Tahoma"/>
          <w:b/>
          <w:bCs/>
          <w:i/>
          <w:noProof/>
          <w:sz w:val="18"/>
          <w:szCs w:val="18"/>
        </w:rPr>
        <w:t xml:space="preserve">Navodilo: </w:t>
      </w:r>
      <w:r w:rsidRPr="007C1A63">
        <w:rPr>
          <w:rFonts w:cs="Tahoma"/>
          <w:bCs/>
          <w:i/>
          <w:iCs/>
          <w:noProof/>
          <w:sz w:val="18"/>
          <w:szCs w:val="18"/>
        </w:rPr>
        <w:t xml:space="preserve">Izjavo izpolni in podpiše </w:t>
      </w:r>
      <w:r w:rsidRPr="007C1A63">
        <w:rPr>
          <w:rFonts w:cs="Tahoma"/>
          <w:bCs/>
          <w:i/>
          <w:iCs/>
          <w:noProof/>
          <w:sz w:val="18"/>
          <w:szCs w:val="18"/>
          <w:u w:val="single"/>
        </w:rPr>
        <w:t>ponudnik</w:t>
      </w:r>
      <w:r w:rsidRPr="007C1A63">
        <w:rPr>
          <w:rFonts w:cs="Tahoma"/>
          <w:bCs/>
          <w:i/>
          <w:iCs/>
          <w:noProof/>
          <w:sz w:val="18"/>
          <w:szCs w:val="18"/>
        </w:rPr>
        <w:t xml:space="preserve"> kot tudi vsi </w:t>
      </w:r>
      <w:r w:rsidRPr="007C1A63">
        <w:rPr>
          <w:rFonts w:cs="Tahoma"/>
          <w:bCs/>
          <w:i/>
          <w:iCs/>
          <w:noProof/>
          <w:sz w:val="18"/>
          <w:szCs w:val="18"/>
          <w:u w:val="single"/>
        </w:rPr>
        <w:t>posamezni člani skupine ponudnikov</w:t>
      </w:r>
      <w:r w:rsidRPr="007C1A63">
        <w:rPr>
          <w:rFonts w:cs="Tahoma"/>
          <w:bCs/>
          <w:i/>
          <w:iCs/>
          <w:noProof/>
          <w:sz w:val="18"/>
          <w:szCs w:val="18"/>
        </w:rPr>
        <w:t xml:space="preserve"> (partnerji) v primeru skupne ponudbe. Ponudnik priloži </w:t>
      </w:r>
      <w:r w:rsidRPr="007C1A63">
        <w:rPr>
          <w:rFonts w:cs="Tahoma"/>
          <w:bCs/>
          <w:i/>
          <w:iCs/>
          <w:noProof/>
          <w:sz w:val="18"/>
          <w:szCs w:val="18"/>
          <w:u w:val="single"/>
        </w:rPr>
        <w:t>ločeno</w:t>
      </w:r>
      <w:r w:rsidRPr="007C1A63">
        <w:rPr>
          <w:rFonts w:cs="Tahoma"/>
          <w:bCs/>
          <w:i/>
          <w:iCs/>
          <w:noProof/>
          <w:sz w:val="18"/>
          <w:szCs w:val="18"/>
        </w:rPr>
        <w:t xml:space="preserve"> izpolnjene izjave za vsakega od gospodarskih subjektov v ponudbi.</w:t>
      </w:r>
    </w:p>
    <w:p w14:paraId="2791453B" w14:textId="24E6F51E" w:rsidR="00A1089B" w:rsidRPr="007C1A63" w:rsidRDefault="00A1089B" w:rsidP="000D29B8">
      <w:pPr>
        <w:keepNext/>
        <w:keepLines/>
        <w:jc w:val="both"/>
        <w:rPr>
          <w:rFonts w:cs="Tahoma"/>
          <w:bCs/>
          <w:i/>
          <w:iCs/>
          <w:noProof/>
          <w:sz w:val="18"/>
          <w:szCs w:val="18"/>
        </w:rPr>
      </w:pPr>
    </w:p>
    <w:p w14:paraId="4B5634DF" w14:textId="5D213F02" w:rsidR="00A1089B" w:rsidRPr="007C1A63" w:rsidRDefault="00A1089B" w:rsidP="000D29B8">
      <w:pPr>
        <w:keepNext/>
        <w:keepLines/>
        <w:jc w:val="both"/>
        <w:rPr>
          <w:rFonts w:cs="Tahoma"/>
          <w:bCs/>
          <w:i/>
          <w:iCs/>
          <w:noProof/>
          <w:sz w:val="18"/>
          <w:szCs w:val="18"/>
        </w:rPr>
      </w:pPr>
    </w:p>
    <w:p w14:paraId="5F7B0FDC" w14:textId="30664063" w:rsidR="00A1089B" w:rsidRPr="007C1A63" w:rsidRDefault="00A1089B" w:rsidP="000D29B8">
      <w:pPr>
        <w:keepNext/>
        <w:keepLines/>
        <w:jc w:val="both"/>
        <w:rPr>
          <w:rFonts w:cs="Tahoma"/>
          <w:bCs/>
          <w:i/>
          <w:iCs/>
          <w:noProof/>
          <w:sz w:val="18"/>
          <w:szCs w:val="18"/>
        </w:rPr>
      </w:pPr>
    </w:p>
    <w:p w14:paraId="5DC0D461" w14:textId="360BB561" w:rsidR="00A1089B" w:rsidRPr="007C1A63" w:rsidRDefault="00A1089B" w:rsidP="000D29B8">
      <w:pPr>
        <w:keepNext/>
        <w:keepLines/>
        <w:jc w:val="both"/>
        <w:rPr>
          <w:rFonts w:cs="Tahoma"/>
          <w:bCs/>
          <w:i/>
          <w:iCs/>
          <w:noProof/>
          <w:sz w:val="18"/>
          <w:szCs w:val="18"/>
        </w:rPr>
      </w:pPr>
    </w:p>
    <w:p w14:paraId="7A3A13BD" w14:textId="242AC35B" w:rsidR="00684B01" w:rsidRPr="007C1A63" w:rsidRDefault="00684B01" w:rsidP="000D29B8">
      <w:pPr>
        <w:keepNext/>
        <w:keepLines/>
        <w:jc w:val="both"/>
        <w:rPr>
          <w:rFonts w:cs="Tahoma"/>
          <w:bCs/>
          <w:i/>
          <w:iCs/>
          <w:noProof/>
          <w:sz w:val="18"/>
          <w:szCs w:val="18"/>
        </w:rPr>
      </w:pPr>
    </w:p>
    <w:p w14:paraId="17954690" w14:textId="349EC98C" w:rsidR="00684B01" w:rsidRPr="007C1A63" w:rsidRDefault="00684B01" w:rsidP="000D29B8">
      <w:pPr>
        <w:keepNext/>
        <w:keepLines/>
        <w:jc w:val="both"/>
        <w:rPr>
          <w:rFonts w:cs="Tahoma"/>
          <w:bCs/>
          <w:i/>
          <w:iCs/>
          <w:noProof/>
          <w:sz w:val="18"/>
          <w:szCs w:val="18"/>
        </w:rPr>
      </w:pPr>
    </w:p>
    <w:p w14:paraId="4AA6BE0D" w14:textId="49B8E556" w:rsidR="00684B01" w:rsidRPr="007C1A63" w:rsidRDefault="00684B01" w:rsidP="000D29B8">
      <w:pPr>
        <w:keepNext/>
        <w:keepLines/>
        <w:jc w:val="both"/>
        <w:rPr>
          <w:rFonts w:cs="Tahoma"/>
          <w:bCs/>
          <w:i/>
          <w:iCs/>
          <w:noProof/>
          <w:sz w:val="18"/>
          <w:szCs w:val="18"/>
        </w:rPr>
      </w:pPr>
    </w:p>
    <w:p w14:paraId="5542E47D" w14:textId="6786E796" w:rsidR="00684B01" w:rsidRPr="007C1A63" w:rsidRDefault="00684B01" w:rsidP="000D29B8">
      <w:pPr>
        <w:keepNext/>
        <w:keepLines/>
        <w:jc w:val="both"/>
        <w:rPr>
          <w:rFonts w:cs="Tahoma"/>
          <w:bCs/>
          <w:i/>
          <w:iCs/>
          <w:noProof/>
          <w:sz w:val="18"/>
          <w:szCs w:val="18"/>
        </w:rPr>
      </w:pPr>
    </w:p>
    <w:p w14:paraId="3D6F4BC5" w14:textId="32E692FC" w:rsidR="00684B01" w:rsidRPr="007C1A63" w:rsidRDefault="00684B01" w:rsidP="000D29B8">
      <w:pPr>
        <w:keepNext/>
        <w:keepLines/>
        <w:jc w:val="both"/>
        <w:rPr>
          <w:rFonts w:cs="Tahoma"/>
          <w:bCs/>
          <w:i/>
          <w:iCs/>
          <w:noProof/>
          <w:sz w:val="18"/>
          <w:szCs w:val="18"/>
        </w:rPr>
      </w:pPr>
    </w:p>
    <w:p w14:paraId="52A1963A" w14:textId="6B54C622" w:rsidR="00684B01" w:rsidRPr="007C1A63" w:rsidRDefault="00684B01" w:rsidP="000D29B8">
      <w:pPr>
        <w:keepNext/>
        <w:keepLines/>
        <w:jc w:val="both"/>
        <w:rPr>
          <w:rFonts w:cs="Tahoma"/>
          <w:bCs/>
          <w:i/>
          <w:iCs/>
          <w:noProof/>
          <w:sz w:val="18"/>
          <w:szCs w:val="18"/>
        </w:rPr>
      </w:pPr>
    </w:p>
    <w:p w14:paraId="2E4201FC" w14:textId="1DCDD535" w:rsidR="00684B01" w:rsidRPr="007C1A63" w:rsidRDefault="00684B01" w:rsidP="000D29B8">
      <w:pPr>
        <w:keepNext/>
        <w:keepLines/>
        <w:jc w:val="both"/>
        <w:rPr>
          <w:rFonts w:cs="Tahoma"/>
          <w:bCs/>
          <w:i/>
          <w:iCs/>
          <w:noProof/>
          <w:sz w:val="18"/>
          <w:szCs w:val="18"/>
        </w:rPr>
      </w:pPr>
    </w:p>
    <w:p w14:paraId="7C790BA5" w14:textId="2B5EFA94" w:rsidR="00684B01" w:rsidRPr="007C1A63" w:rsidRDefault="00684B01" w:rsidP="000D29B8">
      <w:pPr>
        <w:keepNext/>
        <w:keepLines/>
        <w:jc w:val="both"/>
        <w:rPr>
          <w:rFonts w:cs="Tahoma"/>
          <w:bCs/>
          <w:i/>
          <w:iCs/>
          <w:noProof/>
          <w:sz w:val="18"/>
          <w:szCs w:val="18"/>
        </w:rPr>
      </w:pPr>
    </w:p>
    <w:p w14:paraId="75BFD136" w14:textId="1144BA8D" w:rsidR="00684B01" w:rsidRPr="007C1A63" w:rsidRDefault="00684B01" w:rsidP="000D29B8">
      <w:pPr>
        <w:keepNext/>
        <w:keepLines/>
        <w:jc w:val="both"/>
        <w:rPr>
          <w:rFonts w:cs="Tahoma"/>
          <w:bCs/>
          <w:i/>
          <w:iCs/>
          <w:noProof/>
          <w:sz w:val="18"/>
          <w:szCs w:val="18"/>
        </w:rPr>
      </w:pPr>
    </w:p>
    <w:p w14:paraId="14B55DDC" w14:textId="05D412AD" w:rsidR="00684B01" w:rsidRPr="007C1A63" w:rsidRDefault="00684B01" w:rsidP="000D29B8">
      <w:pPr>
        <w:keepNext/>
        <w:keepLines/>
        <w:jc w:val="both"/>
        <w:rPr>
          <w:rFonts w:cs="Tahoma"/>
          <w:bCs/>
          <w:i/>
          <w:iCs/>
          <w:noProof/>
          <w:sz w:val="18"/>
          <w:szCs w:val="18"/>
        </w:rPr>
      </w:pPr>
    </w:p>
    <w:p w14:paraId="33DD2168" w14:textId="03028EC7" w:rsidR="00F90C48" w:rsidRPr="007C1A63" w:rsidRDefault="00F90C48" w:rsidP="000D29B8">
      <w:pPr>
        <w:keepNext/>
        <w:keepLines/>
        <w:jc w:val="both"/>
        <w:rPr>
          <w:rFonts w:cs="Tahoma"/>
          <w:bCs/>
          <w:i/>
          <w:iCs/>
          <w:noProof/>
          <w:sz w:val="18"/>
          <w:szCs w:val="18"/>
        </w:rPr>
      </w:pPr>
    </w:p>
    <w:p w14:paraId="142C2104" w14:textId="191B3198" w:rsidR="00F90C48" w:rsidRPr="007C1A63" w:rsidRDefault="00F90C48" w:rsidP="000D29B8">
      <w:pPr>
        <w:keepNext/>
        <w:keepLines/>
        <w:jc w:val="both"/>
        <w:rPr>
          <w:rFonts w:cs="Tahoma"/>
          <w:bCs/>
          <w:i/>
          <w:iCs/>
          <w:noProof/>
          <w:sz w:val="18"/>
          <w:szCs w:val="18"/>
        </w:rPr>
      </w:pPr>
    </w:p>
    <w:p w14:paraId="434A4BF7" w14:textId="4187F276" w:rsidR="00F90C48" w:rsidRPr="007C1A63" w:rsidRDefault="00F90C48" w:rsidP="000D29B8">
      <w:pPr>
        <w:keepNext/>
        <w:keepLines/>
        <w:jc w:val="both"/>
        <w:rPr>
          <w:rFonts w:cs="Tahoma"/>
          <w:bCs/>
          <w:i/>
          <w:iCs/>
          <w:noProof/>
          <w:sz w:val="18"/>
          <w:szCs w:val="18"/>
        </w:rPr>
      </w:pPr>
    </w:p>
    <w:p w14:paraId="176D7183" w14:textId="1F750773" w:rsidR="00F90C48" w:rsidRPr="007C1A63" w:rsidRDefault="00F90C48" w:rsidP="000D29B8">
      <w:pPr>
        <w:keepNext/>
        <w:keepLines/>
        <w:jc w:val="both"/>
        <w:rPr>
          <w:rFonts w:cs="Tahoma"/>
          <w:bCs/>
          <w:i/>
          <w:iCs/>
          <w:noProof/>
          <w:sz w:val="18"/>
          <w:szCs w:val="18"/>
        </w:rPr>
      </w:pPr>
    </w:p>
    <w:p w14:paraId="67AB95F9" w14:textId="70B4E89F" w:rsidR="00F90C48" w:rsidRPr="007C1A63" w:rsidRDefault="00F90C48" w:rsidP="000D29B8">
      <w:pPr>
        <w:keepNext/>
        <w:keepLines/>
        <w:jc w:val="both"/>
        <w:rPr>
          <w:rFonts w:cs="Tahoma"/>
          <w:bCs/>
          <w:i/>
          <w:iCs/>
          <w:noProof/>
          <w:sz w:val="18"/>
          <w:szCs w:val="18"/>
        </w:rPr>
      </w:pPr>
    </w:p>
    <w:p w14:paraId="674D2135" w14:textId="71F2B283" w:rsidR="00F90C48" w:rsidRPr="007C1A63" w:rsidRDefault="00F90C48" w:rsidP="000D29B8">
      <w:pPr>
        <w:keepNext/>
        <w:keepLines/>
        <w:jc w:val="both"/>
        <w:rPr>
          <w:rFonts w:cs="Tahoma"/>
          <w:bCs/>
          <w:i/>
          <w:iCs/>
          <w:noProof/>
          <w:sz w:val="18"/>
          <w:szCs w:val="18"/>
        </w:rPr>
      </w:pPr>
    </w:p>
    <w:p w14:paraId="06B75011" w14:textId="77777777" w:rsidR="00F90C48" w:rsidRPr="007C1A63" w:rsidRDefault="00F90C48" w:rsidP="000D29B8">
      <w:pPr>
        <w:keepNext/>
        <w:keepLines/>
        <w:jc w:val="both"/>
        <w:rPr>
          <w:rFonts w:cs="Tahoma"/>
          <w:bCs/>
          <w:i/>
          <w:iCs/>
          <w:noProof/>
          <w:sz w:val="18"/>
          <w:szCs w:val="18"/>
        </w:rPr>
      </w:pPr>
    </w:p>
    <w:p w14:paraId="0BEA0B6B" w14:textId="77777777" w:rsidR="00684B01" w:rsidRPr="007C1A63" w:rsidRDefault="00684B01" w:rsidP="000D29B8">
      <w:pPr>
        <w:keepNext/>
        <w:keepLines/>
        <w:jc w:val="both"/>
        <w:rPr>
          <w:rFonts w:cs="Tahoma"/>
          <w:bCs/>
          <w:i/>
          <w:iCs/>
          <w:noProof/>
          <w:sz w:val="18"/>
          <w:szCs w:val="18"/>
        </w:rPr>
      </w:pPr>
    </w:p>
    <w:p w14:paraId="1D16C67B" w14:textId="3EDF9FAF" w:rsidR="00186DF6" w:rsidRPr="007C1A63" w:rsidRDefault="00186DF6" w:rsidP="000D29B8">
      <w:pPr>
        <w:keepNext/>
        <w:keepLines/>
        <w:spacing w:after="200" w:line="276" w:lineRule="auto"/>
        <w:rPr>
          <w:rFonts w:cs="Tahoma"/>
          <w:b/>
          <w:sz w:val="20"/>
          <w:szCs w:val="20"/>
        </w:rPr>
      </w:pPr>
      <w:r w:rsidRPr="007C1A63">
        <w:rPr>
          <w:rFonts w:cs="Tahoma"/>
          <w:b/>
          <w:sz w:val="20"/>
          <w:szCs w:val="20"/>
        </w:rPr>
        <w:br w:type="page"/>
      </w: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7"/>
        <w:gridCol w:w="7296"/>
        <w:gridCol w:w="993"/>
        <w:gridCol w:w="567"/>
      </w:tblGrid>
      <w:tr w:rsidR="00E22A0F" w:rsidRPr="007C1A63" w14:paraId="35D03945" w14:textId="77777777" w:rsidTr="00F90C48">
        <w:trPr>
          <w:trHeight w:val="274"/>
        </w:trPr>
        <w:tc>
          <w:tcPr>
            <w:tcW w:w="567" w:type="dxa"/>
            <w:tcBorders>
              <w:top w:val="single" w:sz="4" w:space="0" w:color="auto"/>
              <w:left w:val="single" w:sz="4" w:space="0" w:color="auto"/>
              <w:bottom w:val="single" w:sz="4" w:space="0" w:color="auto"/>
              <w:right w:val="nil"/>
            </w:tcBorders>
          </w:tcPr>
          <w:p w14:paraId="0DC9200C" w14:textId="77777777" w:rsidR="00E22A0F" w:rsidRPr="007C1A63" w:rsidRDefault="00E22A0F" w:rsidP="000D29B8">
            <w:pPr>
              <w:keepNext/>
              <w:keepLines/>
              <w:jc w:val="both"/>
              <w:rPr>
                <w:rFonts w:cs="Tahoma"/>
                <w:sz w:val="20"/>
                <w:szCs w:val="20"/>
              </w:rPr>
            </w:pPr>
            <w:r w:rsidRPr="007C1A63">
              <w:rPr>
                <w:rFonts w:ascii="Times New Roman" w:hAnsi="Times New Roman"/>
                <w:sz w:val="20"/>
                <w:szCs w:val="20"/>
              </w:rPr>
              <w:lastRenderedPageBreak/>
              <w:br w:type="page"/>
            </w: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cs="Tahoma"/>
                <w:sz w:val="20"/>
                <w:szCs w:val="20"/>
              </w:rPr>
              <w:br w:type="page"/>
            </w:r>
            <w:r w:rsidRPr="007C1A63">
              <w:rPr>
                <w:rFonts w:cs="Tahoma"/>
                <w:b/>
                <w:sz w:val="20"/>
                <w:szCs w:val="20"/>
              </w:rPr>
              <w:br w:type="page"/>
            </w:r>
            <w:r w:rsidRPr="007C1A63">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77DF2B25" w14:textId="77777777" w:rsidR="00E22A0F" w:rsidRPr="007C1A63" w:rsidRDefault="00E22A0F" w:rsidP="000D29B8">
            <w:pPr>
              <w:keepNext/>
              <w:keepLines/>
              <w:rPr>
                <w:rFonts w:cs="Tahoma"/>
                <w:sz w:val="20"/>
                <w:szCs w:val="20"/>
              </w:rPr>
            </w:pPr>
            <w:r w:rsidRPr="007C1A63">
              <w:rPr>
                <w:rFonts w:cs="Tahoma"/>
                <w:sz w:val="20"/>
                <w:szCs w:val="20"/>
              </w:rPr>
              <w:t>IZJAVA O IZPOLNJEVANJU SPOSOBNOSTI PODIZVAJALCA/ DRUGEGA SUBJEKTA</w:t>
            </w:r>
          </w:p>
        </w:tc>
        <w:tc>
          <w:tcPr>
            <w:tcW w:w="993" w:type="dxa"/>
            <w:tcBorders>
              <w:top w:val="single" w:sz="4" w:space="0" w:color="auto"/>
              <w:left w:val="single" w:sz="4" w:space="0" w:color="auto"/>
              <w:bottom w:val="single" w:sz="4" w:space="0" w:color="auto"/>
              <w:right w:val="nil"/>
            </w:tcBorders>
            <w:vAlign w:val="center"/>
          </w:tcPr>
          <w:p w14:paraId="478732E3" w14:textId="77777777" w:rsidR="00E22A0F" w:rsidRPr="007C1A63" w:rsidRDefault="00E22A0F" w:rsidP="000D29B8">
            <w:pPr>
              <w:keepNext/>
              <w:keepLines/>
              <w:rPr>
                <w:rFonts w:cs="Tahoma"/>
                <w:b/>
                <w:sz w:val="20"/>
                <w:szCs w:val="20"/>
              </w:rPr>
            </w:pPr>
            <w:r w:rsidRPr="007C1A63">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28B7FF77" w14:textId="77777777" w:rsidR="00E22A0F" w:rsidRPr="007C1A63" w:rsidRDefault="00E22A0F" w:rsidP="000D29B8">
            <w:pPr>
              <w:keepNext/>
              <w:keepLines/>
              <w:ind w:left="-70"/>
              <w:rPr>
                <w:rFonts w:cs="Tahoma"/>
                <w:b/>
                <w:sz w:val="20"/>
                <w:szCs w:val="20"/>
              </w:rPr>
            </w:pPr>
            <w:r w:rsidRPr="007C1A63">
              <w:rPr>
                <w:rFonts w:cs="Tahoma"/>
                <w:b/>
                <w:sz w:val="20"/>
                <w:szCs w:val="20"/>
              </w:rPr>
              <w:t>3/2</w:t>
            </w:r>
          </w:p>
        </w:tc>
      </w:tr>
    </w:tbl>
    <w:p w14:paraId="635F5D32" w14:textId="738A084A" w:rsidR="00E22A0F" w:rsidRPr="007C1A63" w:rsidRDefault="00E22A0F" w:rsidP="000D29B8">
      <w:pPr>
        <w:keepNext/>
        <w:keepLines/>
        <w:tabs>
          <w:tab w:val="left" w:pos="284"/>
        </w:tabs>
        <w:rPr>
          <w:rFonts w:cs="Tahoma"/>
          <w:b/>
          <w:sz w:val="20"/>
          <w:szCs w:val="20"/>
        </w:rPr>
      </w:pPr>
    </w:p>
    <w:p w14:paraId="68FA4A8F" w14:textId="41BFCD1C" w:rsidR="00A1089B" w:rsidRPr="007C1A63" w:rsidRDefault="0077054B" w:rsidP="000D29B8">
      <w:pPr>
        <w:keepNext/>
        <w:keepLines/>
        <w:jc w:val="both"/>
        <w:rPr>
          <w:rFonts w:cs="Tahoma"/>
          <w:sz w:val="20"/>
          <w:szCs w:val="20"/>
        </w:rPr>
      </w:pPr>
      <w:r w:rsidRPr="007C1A63">
        <w:rPr>
          <w:rFonts w:cs="Tahoma"/>
          <w:sz w:val="20"/>
          <w:szCs w:val="20"/>
        </w:rPr>
        <w:t>Gospodarski subjekt: ________________________________________________________,</w:t>
      </w:r>
      <w:r w:rsidR="001761A9" w:rsidRPr="007C1A63">
        <w:rPr>
          <w:rFonts w:cs="Tahoma"/>
          <w:sz w:val="20"/>
          <w:szCs w:val="20"/>
        </w:rPr>
        <w:t xml:space="preserve"> matična št. _______________, </w:t>
      </w:r>
      <w:r w:rsidRPr="007C1A63">
        <w:rPr>
          <w:rFonts w:cs="Tahoma"/>
          <w:sz w:val="20"/>
          <w:szCs w:val="20"/>
        </w:rPr>
        <w:t xml:space="preserve"> </w:t>
      </w:r>
      <w:r w:rsidRPr="007C1A63">
        <w:rPr>
          <w:rFonts w:cs="Tahoma"/>
          <w:sz w:val="20"/>
          <w:szCs w:val="20"/>
          <w:lang w:val="x-none"/>
        </w:rPr>
        <w:t xml:space="preserve">ki nastopamo kot </w:t>
      </w:r>
      <w:r w:rsidR="00A1089B" w:rsidRPr="007C1A63">
        <w:rPr>
          <w:rFonts w:cs="Tahoma"/>
          <w:sz w:val="20"/>
          <w:szCs w:val="20"/>
        </w:rPr>
        <w:t>(ustrezno označiti):</w:t>
      </w:r>
    </w:p>
    <w:p w14:paraId="30205905" w14:textId="77777777" w:rsidR="001761A9" w:rsidRPr="007C1A63" w:rsidRDefault="001761A9" w:rsidP="000D29B8">
      <w:pPr>
        <w:keepNext/>
        <w:keepLines/>
        <w:jc w:val="both"/>
        <w:rPr>
          <w:rFonts w:cs="Tahoma"/>
          <w:sz w:val="20"/>
          <w:szCs w:val="20"/>
        </w:rPr>
      </w:pPr>
    </w:p>
    <w:p w14:paraId="3BE28E8A" w14:textId="2625BD08" w:rsidR="00A1089B" w:rsidRPr="007C1A63" w:rsidRDefault="00A1089B" w:rsidP="000D29B8">
      <w:pPr>
        <w:keepNext/>
        <w:keepLines/>
        <w:numPr>
          <w:ilvl w:val="0"/>
          <w:numId w:val="33"/>
        </w:numPr>
        <w:jc w:val="both"/>
        <w:rPr>
          <w:rFonts w:cs="Tahoma"/>
          <w:sz w:val="20"/>
          <w:szCs w:val="20"/>
        </w:rPr>
      </w:pPr>
      <w:r w:rsidRPr="007C1A63">
        <w:rPr>
          <w:rFonts w:cs="Tahoma"/>
          <w:b/>
          <w:sz w:val="20"/>
          <w:szCs w:val="20"/>
        </w:rPr>
        <w:t xml:space="preserve">podizvajalec ____________________ </w:t>
      </w:r>
    </w:p>
    <w:p w14:paraId="7D830F6F" w14:textId="67C55076" w:rsidR="00A1089B" w:rsidRPr="007C1A63" w:rsidRDefault="00A1089B" w:rsidP="000D29B8">
      <w:pPr>
        <w:keepNext/>
        <w:keepLines/>
        <w:numPr>
          <w:ilvl w:val="0"/>
          <w:numId w:val="33"/>
        </w:numPr>
        <w:jc w:val="both"/>
        <w:rPr>
          <w:rFonts w:cs="Tahoma"/>
          <w:sz w:val="20"/>
          <w:szCs w:val="20"/>
        </w:rPr>
      </w:pPr>
      <w:r w:rsidRPr="007C1A63">
        <w:rPr>
          <w:rFonts w:cs="Tahoma"/>
          <w:b/>
          <w:sz w:val="20"/>
          <w:szCs w:val="20"/>
        </w:rPr>
        <w:t xml:space="preserve">subjekt, katerega zmogljivost uporablja ponudnik </w:t>
      </w:r>
    </w:p>
    <w:p w14:paraId="04AB54B6" w14:textId="7E4F9160" w:rsidR="00A1089B" w:rsidRPr="007C1A63" w:rsidRDefault="00A1089B" w:rsidP="000D29B8">
      <w:pPr>
        <w:keepNext/>
        <w:keepLines/>
        <w:jc w:val="both"/>
        <w:rPr>
          <w:rFonts w:cs="Tahoma"/>
          <w:sz w:val="20"/>
          <w:szCs w:val="20"/>
        </w:rPr>
      </w:pPr>
    </w:p>
    <w:p w14:paraId="5C8732D6" w14:textId="1AE574D6" w:rsidR="0077054B" w:rsidRPr="007C1A63" w:rsidRDefault="0077054B" w:rsidP="000D29B8">
      <w:pPr>
        <w:keepNext/>
        <w:keepLines/>
        <w:jc w:val="both"/>
        <w:rPr>
          <w:rFonts w:cs="Tahoma"/>
          <w:sz w:val="20"/>
          <w:szCs w:val="20"/>
        </w:rPr>
      </w:pPr>
      <w:r w:rsidRPr="007C1A63">
        <w:rPr>
          <w:rFonts w:cs="Tahoma"/>
          <w:sz w:val="20"/>
          <w:szCs w:val="20"/>
          <w:lang w:val="x-none"/>
        </w:rPr>
        <w:t>za javno naročilo</w:t>
      </w:r>
      <w:r w:rsidRPr="007C1A63">
        <w:rPr>
          <w:rFonts w:cs="Tahoma"/>
          <w:sz w:val="20"/>
          <w:szCs w:val="20"/>
        </w:rPr>
        <w:t xml:space="preserve"> št. </w:t>
      </w:r>
      <w:r w:rsidR="006D0ACB" w:rsidRPr="007C1A63">
        <w:rPr>
          <w:rFonts w:cs="Tahoma"/>
          <w:b/>
          <w:sz w:val="20"/>
          <w:szCs w:val="20"/>
        </w:rPr>
        <w:t>LPT-</w:t>
      </w:r>
      <w:r w:rsidR="00D85631">
        <w:rPr>
          <w:rFonts w:cs="Tahoma"/>
          <w:b/>
          <w:sz w:val="20"/>
          <w:szCs w:val="20"/>
        </w:rPr>
        <w:t>214</w:t>
      </w:r>
      <w:r w:rsidR="006D0ACB" w:rsidRPr="007C1A63">
        <w:rPr>
          <w:rFonts w:cs="Tahoma"/>
          <w:b/>
          <w:sz w:val="20"/>
          <w:szCs w:val="20"/>
        </w:rPr>
        <w:t>/24</w:t>
      </w:r>
      <w:r w:rsidR="00012EB1" w:rsidRPr="007C1A63">
        <w:rPr>
          <w:rFonts w:cs="Tahoma"/>
          <w:b/>
          <w:sz w:val="20"/>
          <w:szCs w:val="20"/>
        </w:rPr>
        <w:t xml:space="preserve"> </w:t>
      </w:r>
      <w:r w:rsidR="00111CE0" w:rsidRPr="007C1A63">
        <w:rPr>
          <w:rFonts w:cs="Tahoma"/>
          <w:b/>
          <w:sz w:val="20"/>
          <w:szCs w:val="20"/>
        </w:rPr>
        <w:t>Izvajanje storitev sprejemanja plačil parkirnine preko POS terminalov na avtomatskih blagajnah</w:t>
      </w:r>
      <w:r w:rsidRPr="007C1A63">
        <w:rPr>
          <w:rFonts w:cs="Tahoma"/>
          <w:b/>
          <w:sz w:val="20"/>
          <w:szCs w:val="20"/>
        </w:rPr>
        <w:t xml:space="preserve">, </w:t>
      </w:r>
      <w:r w:rsidRPr="007C1A63">
        <w:rPr>
          <w:rFonts w:cs="Tahoma"/>
          <w:sz w:val="20"/>
          <w:szCs w:val="20"/>
        </w:rPr>
        <w:t>v okviru navedb, opredeljenih v ponudbi ponudnika, ki oddaja ponudbo za predmetno javno naročilo, podajamo naslednje izjave:</w:t>
      </w:r>
    </w:p>
    <w:p w14:paraId="0DEA0F55" w14:textId="19AB12B5" w:rsidR="00A1089B" w:rsidRPr="007C1A63" w:rsidRDefault="00A1089B" w:rsidP="000D29B8">
      <w:pPr>
        <w:keepNext/>
        <w:keepLines/>
        <w:jc w:val="both"/>
        <w:rPr>
          <w:rFonts w:cs="Tahoma"/>
          <w:sz w:val="20"/>
          <w:szCs w:val="20"/>
          <w:lang w:val="x-none"/>
        </w:rPr>
      </w:pPr>
    </w:p>
    <w:p w14:paraId="675AE646" w14:textId="77777777" w:rsidR="00A1089B" w:rsidRPr="007C1A63" w:rsidRDefault="00A1089B" w:rsidP="000D29B8">
      <w:pPr>
        <w:keepNext/>
        <w:keepLines/>
        <w:tabs>
          <w:tab w:val="left" w:pos="8647"/>
          <w:tab w:val="left" w:pos="9354"/>
        </w:tabs>
        <w:ind w:right="-2"/>
        <w:jc w:val="center"/>
        <w:rPr>
          <w:rFonts w:cs="Tahoma"/>
          <w:b/>
          <w:sz w:val="20"/>
          <w:szCs w:val="20"/>
        </w:rPr>
      </w:pPr>
      <w:r w:rsidRPr="007C1A63">
        <w:rPr>
          <w:rFonts w:cs="Tahoma"/>
          <w:b/>
          <w:sz w:val="20"/>
          <w:szCs w:val="20"/>
        </w:rPr>
        <w:t>IZJAVLJAMO,</w:t>
      </w:r>
    </w:p>
    <w:p w14:paraId="254106B0" w14:textId="77777777" w:rsidR="00A1089B" w:rsidRPr="007C1A63" w:rsidRDefault="00A1089B" w:rsidP="000D29B8">
      <w:pPr>
        <w:keepNext/>
        <w:keepLines/>
        <w:numPr>
          <w:ilvl w:val="0"/>
          <w:numId w:val="34"/>
        </w:numPr>
        <w:tabs>
          <w:tab w:val="left" w:pos="426"/>
          <w:tab w:val="left" w:pos="9354"/>
        </w:tabs>
        <w:ind w:right="-2"/>
        <w:rPr>
          <w:rFonts w:cs="Tahoma"/>
          <w:b/>
          <w:smallCaps/>
          <w:sz w:val="20"/>
          <w:szCs w:val="20"/>
        </w:rPr>
      </w:pPr>
      <w:r w:rsidRPr="007C1A63">
        <w:rPr>
          <w:rFonts w:cs="Tahoma"/>
          <w:b/>
          <w:smallCaps/>
          <w:sz w:val="20"/>
          <w:szCs w:val="20"/>
        </w:rPr>
        <w:t>Razlogi za izključitev</w:t>
      </w:r>
    </w:p>
    <w:p w14:paraId="4AAA600F" w14:textId="77777777" w:rsidR="00A1089B" w:rsidRPr="007C1A63" w:rsidRDefault="00A1089B" w:rsidP="000D29B8">
      <w:pPr>
        <w:keepNext/>
        <w:keepLines/>
        <w:tabs>
          <w:tab w:val="left" w:pos="8647"/>
          <w:tab w:val="left" w:pos="9354"/>
        </w:tabs>
        <w:ind w:right="-2"/>
        <w:jc w:val="both"/>
        <w:rPr>
          <w:rFonts w:cs="Tahoma"/>
          <w:b/>
          <w:sz w:val="20"/>
          <w:szCs w:val="20"/>
        </w:rPr>
      </w:pPr>
    </w:p>
    <w:p w14:paraId="0533FC4A" w14:textId="77777777" w:rsidR="00A1089B" w:rsidRPr="007C1A63" w:rsidRDefault="00A1089B" w:rsidP="000D29B8">
      <w:pPr>
        <w:keepNext/>
        <w:keepLines/>
        <w:numPr>
          <w:ilvl w:val="1"/>
          <w:numId w:val="34"/>
        </w:numPr>
        <w:tabs>
          <w:tab w:val="left" w:pos="426"/>
          <w:tab w:val="left" w:pos="9354"/>
        </w:tabs>
        <w:ind w:left="426" w:right="-2" w:hanging="426"/>
        <w:jc w:val="both"/>
        <w:rPr>
          <w:rFonts w:cs="Tahoma"/>
          <w:sz w:val="20"/>
          <w:szCs w:val="20"/>
        </w:rPr>
      </w:pPr>
      <w:r w:rsidRPr="007C1A63">
        <w:rPr>
          <w:rFonts w:cs="Tahoma"/>
          <w:sz w:val="20"/>
          <w:szCs w:val="20"/>
        </w:rPr>
        <w:t xml:space="preserve">da nam (gospodarskem subjektu) ni bila izrečena pravnomočna sodba za kazniva dejanja iz Kazenskega zakonika (Ur. l. RS, št. 50/12 – uradno prečiščeno besedilo, 6/16 – </w:t>
      </w:r>
      <w:proofErr w:type="spellStart"/>
      <w:r w:rsidRPr="007C1A63">
        <w:rPr>
          <w:rFonts w:cs="Tahoma"/>
          <w:sz w:val="20"/>
          <w:szCs w:val="20"/>
        </w:rPr>
        <w:t>popr</w:t>
      </w:r>
      <w:proofErr w:type="spellEnd"/>
      <w:r w:rsidRPr="007C1A63">
        <w:rPr>
          <w:rFonts w:cs="Tahoma"/>
          <w:sz w:val="20"/>
          <w:szCs w:val="20"/>
        </w:rPr>
        <w:t>., 54/15, 38/16, 27/17, 23/20, 91/20, 95/21, 186/21 in 105/22 – ZZNŠPP; v nadaljnjem besedilu: KZ-1) ali za primerljiva kazniva dejanja, kot so opredeljena v prvem odstavku 75. člena ZJN-3;</w:t>
      </w:r>
    </w:p>
    <w:p w14:paraId="36625862" w14:textId="77777777" w:rsidR="00A1089B" w:rsidRPr="007C1A63" w:rsidRDefault="00A1089B" w:rsidP="000D29B8">
      <w:pPr>
        <w:keepNext/>
        <w:keepLines/>
        <w:numPr>
          <w:ilvl w:val="1"/>
          <w:numId w:val="34"/>
        </w:numPr>
        <w:tabs>
          <w:tab w:val="left" w:pos="426"/>
          <w:tab w:val="left" w:pos="9354"/>
        </w:tabs>
        <w:ind w:left="426" w:right="-2" w:hanging="426"/>
        <w:jc w:val="both"/>
        <w:rPr>
          <w:rFonts w:cs="Tahoma"/>
          <w:sz w:val="20"/>
          <w:szCs w:val="20"/>
        </w:rPr>
      </w:pPr>
      <w:r w:rsidRPr="007C1A63">
        <w:rPr>
          <w:rFonts w:cs="Tahoma"/>
          <w:sz w:val="20"/>
          <w:szCs w:val="20"/>
          <w:lang w:val="x-none"/>
        </w:rPr>
        <w:t>da</w:t>
      </w:r>
      <w:r w:rsidRPr="007C1A63">
        <w:rPr>
          <w:rFonts w:cs="Tahoma"/>
          <w:sz w:val="20"/>
          <w:szCs w:val="20"/>
        </w:rPr>
        <w:t xml:space="preserve"> izpolnjujemo obvezne dajatve in druge denarne nedavčne obveznosti v skladu z zakonom, ki ureja finančno upravo, ki jih pobira davčni organ v skladu s predpisi države, v kateri imamo sedež, ali predpisi države naročnika, in da imamo predložene vse obračune davčnih odtegljajev za dohodke iz delovnega razmerja za obdobje zadnjih petih let do roka za oddajo ponudbe;</w:t>
      </w:r>
    </w:p>
    <w:p w14:paraId="75E57599" w14:textId="77777777" w:rsidR="00A1089B" w:rsidRPr="007C1A63" w:rsidRDefault="00A1089B" w:rsidP="000D29B8">
      <w:pPr>
        <w:keepNext/>
        <w:keepLines/>
        <w:numPr>
          <w:ilvl w:val="1"/>
          <w:numId w:val="34"/>
        </w:numPr>
        <w:tabs>
          <w:tab w:val="left" w:pos="426"/>
          <w:tab w:val="left" w:pos="9354"/>
        </w:tabs>
        <w:ind w:left="426" w:right="-2" w:hanging="426"/>
        <w:jc w:val="both"/>
        <w:rPr>
          <w:rFonts w:cs="Tahoma"/>
          <w:sz w:val="20"/>
          <w:szCs w:val="20"/>
        </w:rPr>
      </w:pPr>
      <w:r w:rsidRPr="007C1A63">
        <w:rPr>
          <w:rFonts w:cs="Tahoma"/>
          <w:sz w:val="20"/>
          <w:szCs w:val="20"/>
        </w:rPr>
        <w:t>da na dan, ko je potekel rok za oddajo ponudb, nismo izločeni iz postopkov oddaje javnih naročil zaradi uvrstitve v evidenco gospodarskih subjektov z izrečenimi stranskimi sankcijami izločitve iz postopkov javnega naročanja;</w:t>
      </w:r>
    </w:p>
    <w:p w14:paraId="4C8BD036" w14:textId="554548CF" w:rsidR="00A1089B" w:rsidRPr="007C1A63" w:rsidRDefault="00A1089B" w:rsidP="000D29B8">
      <w:pPr>
        <w:keepNext/>
        <w:keepLines/>
        <w:numPr>
          <w:ilvl w:val="1"/>
          <w:numId w:val="34"/>
        </w:numPr>
        <w:tabs>
          <w:tab w:val="left" w:pos="426"/>
          <w:tab w:val="left" w:pos="9354"/>
        </w:tabs>
        <w:ind w:left="426" w:right="-2" w:hanging="426"/>
        <w:jc w:val="both"/>
        <w:rPr>
          <w:rFonts w:cs="Tahoma"/>
          <w:sz w:val="20"/>
          <w:szCs w:val="20"/>
        </w:rPr>
      </w:pPr>
      <w:r w:rsidRPr="007C1A63">
        <w:rPr>
          <w:rFonts w:cs="Tahoma"/>
          <w:sz w:val="20"/>
          <w:szCs w:val="20"/>
        </w:rPr>
        <w:t>da v zadnjih treh letih pred potekom roka za oddajo ponudb pristojni organ Republike Slovenije ali druge države članice ali tretje države ni ugotovil najmanj dve kršitvi v zvezi s plačilom za delo, delovnim časom, počitki, opravljanjem dela na podlagi pogodb civilnega prava kljub obstoju elementov delovnega razmerja ali v zvezi z zaposlovanjem na črno, za kateri nam (gospodarskemu subjektu) je bila s pravnomočno odločitvijo ali več pravnomočnimi odločitvami izrečena globa za prekršek;</w:t>
      </w:r>
    </w:p>
    <w:p w14:paraId="5A1CCCE5" w14:textId="3C858100" w:rsidR="00516376" w:rsidRPr="007C1A63" w:rsidRDefault="00741DE5" w:rsidP="000D29B8">
      <w:pPr>
        <w:keepNext/>
        <w:keepLines/>
        <w:numPr>
          <w:ilvl w:val="1"/>
          <w:numId w:val="34"/>
        </w:numPr>
        <w:tabs>
          <w:tab w:val="left" w:pos="426"/>
          <w:tab w:val="left" w:pos="9354"/>
        </w:tabs>
        <w:ind w:left="426" w:right="-2" w:hanging="426"/>
        <w:jc w:val="both"/>
        <w:rPr>
          <w:rFonts w:cs="Tahoma"/>
          <w:sz w:val="20"/>
          <w:szCs w:val="20"/>
        </w:rPr>
      </w:pPr>
      <w:r w:rsidRPr="007C1A63">
        <w:rPr>
          <w:rFonts w:cs="Tahoma"/>
          <w:sz w:val="20"/>
          <w:szCs w:val="20"/>
        </w:rPr>
        <w:t xml:space="preserve">da </w:t>
      </w:r>
      <w:r w:rsidR="00F52366" w:rsidRPr="007C1A63">
        <w:rPr>
          <w:rFonts w:cs="Tahoma"/>
          <w:sz w:val="20"/>
          <w:szCs w:val="20"/>
        </w:rPr>
        <w:t>kot podizvajalec oziroma subjekt, katerih zmogljivosti uporablja ponudnik za predmetno naročilo</w:t>
      </w:r>
      <w:r w:rsidR="00516376" w:rsidRPr="007C1A63">
        <w:rPr>
          <w:rFonts w:cs="Tahoma"/>
          <w:sz w:val="20"/>
          <w:szCs w:val="20"/>
        </w:rPr>
        <w:t xml:space="preserve">, </w:t>
      </w:r>
      <w:r w:rsidR="00F52366" w:rsidRPr="007C1A63">
        <w:rPr>
          <w:rFonts w:cs="Tahoma"/>
          <w:sz w:val="20"/>
          <w:szCs w:val="20"/>
        </w:rPr>
        <w:t xml:space="preserve"> </w:t>
      </w:r>
      <w:r w:rsidR="00516376" w:rsidRPr="007C1A63">
        <w:rPr>
          <w:rFonts w:cs="Tahoma"/>
          <w:sz w:val="20"/>
          <w:szCs w:val="20"/>
        </w:rPr>
        <w:t>izpolnjujemo omejevalne ukrepe navedene v členu 1h »sklepa Sveta (SZVP) 2022/578 z dne 8. aprila 2022 o spremembi Sklepa 2014/512/SZVP o omejevalnih ukrepih zaradi delovanja Rusije, ki povzroča destabilizacijo razmer v Ukrajini« (podtočka E. točke 3.1</w:t>
      </w:r>
      <w:r w:rsidR="0005451E" w:rsidRPr="007C1A63">
        <w:rPr>
          <w:rFonts w:cs="Tahoma"/>
          <w:sz w:val="20"/>
          <w:szCs w:val="20"/>
        </w:rPr>
        <w:t>. razpisne dokumentacije);</w:t>
      </w:r>
    </w:p>
    <w:p w14:paraId="1E42A155" w14:textId="26D100D1" w:rsidR="00A1089B" w:rsidRPr="007C1A63" w:rsidRDefault="00A1089B" w:rsidP="000D29B8">
      <w:pPr>
        <w:keepNext/>
        <w:keepLines/>
        <w:jc w:val="both"/>
        <w:rPr>
          <w:rFonts w:cs="Tahoma"/>
          <w:bCs/>
          <w:i/>
          <w:noProof/>
          <w:sz w:val="18"/>
          <w:szCs w:val="18"/>
        </w:rPr>
      </w:pPr>
    </w:p>
    <w:p w14:paraId="26F1F358" w14:textId="77777777" w:rsidR="00A1089B" w:rsidRPr="007C1A63" w:rsidRDefault="00A1089B" w:rsidP="000D29B8">
      <w:pPr>
        <w:keepNext/>
        <w:keepLines/>
        <w:numPr>
          <w:ilvl w:val="0"/>
          <w:numId w:val="34"/>
        </w:numPr>
        <w:tabs>
          <w:tab w:val="left" w:pos="426"/>
          <w:tab w:val="left" w:pos="9354"/>
        </w:tabs>
        <w:ind w:right="-2"/>
        <w:rPr>
          <w:rFonts w:cs="Tahoma"/>
          <w:b/>
          <w:smallCaps/>
          <w:sz w:val="20"/>
          <w:szCs w:val="20"/>
        </w:rPr>
      </w:pPr>
      <w:r w:rsidRPr="007C1A63">
        <w:rPr>
          <w:rFonts w:cs="Tahoma"/>
          <w:b/>
          <w:smallCaps/>
          <w:sz w:val="20"/>
          <w:szCs w:val="20"/>
        </w:rPr>
        <w:t>Pogoji za sodelovanje</w:t>
      </w:r>
    </w:p>
    <w:p w14:paraId="2B11395B" w14:textId="77777777" w:rsidR="00A1089B" w:rsidRPr="007C1A63" w:rsidRDefault="00A1089B" w:rsidP="000D29B8">
      <w:pPr>
        <w:keepNext/>
        <w:keepLines/>
        <w:ind w:left="426" w:hanging="426"/>
        <w:jc w:val="both"/>
        <w:rPr>
          <w:rFonts w:cs="Tahoma"/>
          <w:bCs/>
          <w:noProof/>
          <w:sz w:val="18"/>
          <w:szCs w:val="18"/>
        </w:rPr>
      </w:pPr>
    </w:p>
    <w:p w14:paraId="4ED22F59" w14:textId="77777777" w:rsidR="00A1089B" w:rsidRPr="007C1A63" w:rsidRDefault="00A1089B" w:rsidP="000D29B8">
      <w:pPr>
        <w:keepNext/>
        <w:keepLines/>
        <w:jc w:val="both"/>
        <w:rPr>
          <w:rFonts w:cs="Tahoma"/>
          <w:b/>
          <w:bCs/>
          <w:noProof/>
          <w:sz w:val="18"/>
          <w:szCs w:val="18"/>
        </w:rPr>
      </w:pPr>
      <w:r w:rsidRPr="007C1A63">
        <w:rPr>
          <w:rFonts w:cs="Tahoma"/>
          <w:b/>
          <w:bCs/>
          <w:noProof/>
          <w:sz w:val="18"/>
          <w:szCs w:val="18"/>
        </w:rPr>
        <w:t xml:space="preserve">Spodaj navedene izjave veljajo le v primeru, če ponudnik izpolnjuje pogoje za sodelovanje s podizvajalci ali z uporabo zmogljivosti drugih subjektov. Spodaj navedene izjave veljajo sorazmerno, v skladu z načinom ter obsegom izpolnitve posameznega pogoja, ki se nanaša na podizvajalca ali drugega subjekta, katerega zmogljivosti bo uporabljal ponudnik. Način ter obseg izpolnitve posameznega pogoja, v skladu z zahtevami naročnika, navedenimi v razpisni dokumentaciji, v ponudbi opredeli ponudnik in priloži zahtevana oziroma ustrezna dokazila, ki bodo potrjena ali izdana s strani podizvajalca ali drugega subjekta, katerega zmogljivosti bo uporabljal ponudnik. </w:t>
      </w:r>
    </w:p>
    <w:p w14:paraId="14476380" w14:textId="5613045D" w:rsidR="0083120B" w:rsidRPr="007C1A63" w:rsidRDefault="0083120B" w:rsidP="000D29B8">
      <w:pPr>
        <w:keepNext/>
        <w:keepLines/>
        <w:tabs>
          <w:tab w:val="left" w:pos="426"/>
          <w:tab w:val="left" w:pos="9354"/>
        </w:tabs>
        <w:ind w:right="-2"/>
        <w:jc w:val="both"/>
        <w:rPr>
          <w:rFonts w:cs="Tahoma"/>
          <w:sz w:val="20"/>
          <w:szCs w:val="20"/>
        </w:rPr>
      </w:pPr>
    </w:p>
    <w:p w14:paraId="190B8F1D" w14:textId="61AD4FEB" w:rsidR="0083120B" w:rsidRPr="007C1A63" w:rsidRDefault="0083120B" w:rsidP="000D29B8">
      <w:pPr>
        <w:keepNext/>
        <w:keepLines/>
        <w:numPr>
          <w:ilvl w:val="1"/>
          <w:numId w:val="34"/>
        </w:numPr>
        <w:tabs>
          <w:tab w:val="left" w:pos="426"/>
          <w:tab w:val="left" w:pos="9354"/>
        </w:tabs>
        <w:ind w:left="426" w:right="-2" w:hanging="426"/>
        <w:jc w:val="both"/>
        <w:rPr>
          <w:rFonts w:cs="Tahoma"/>
          <w:sz w:val="20"/>
          <w:szCs w:val="20"/>
        </w:rPr>
      </w:pPr>
      <w:r w:rsidRPr="007C1A63">
        <w:rPr>
          <w:rFonts w:cs="Tahoma"/>
          <w:sz w:val="20"/>
          <w:szCs w:val="20"/>
        </w:rPr>
        <w:t>da smo sposobni za opravljanje poklicne dejavnosti oziroma imamo registrirano dejavnost oziroma smo vpisani v enega od poklicnih ali poslovnih registrov, ki se vodijo v državi članici, v kateri imamo sedež;</w:t>
      </w:r>
    </w:p>
    <w:p w14:paraId="50DFD8D1" w14:textId="704BCFCC" w:rsidR="00F90C48" w:rsidRPr="007C1A63" w:rsidRDefault="00F90C48" w:rsidP="000D29B8">
      <w:pPr>
        <w:keepNext/>
        <w:keepLines/>
        <w:numPr>
          <w:ilvl w:val="1"/>
          <w:numId w:val="34"/>
        </w:numPr>
        <w:tabs>
          <w:tab w:val="left" w:pos="426"/>
          <w:tab w:val="left" w:pos="9354"/>
        </w:tabs>
        <w:ind w:left="426" w:right="-2" w:hanging="426"/>
        <w:jc w:val="both"/>
        <w:rPr>
          <w:rFonts w:cs="Tahoma"/>
          <w:sz w:val="20"/>
          <w:szCs w:val="20"/>
        </w:rPr>
      </w:pPr>
      <w:r w:rsidRPr="007C1A63">
        <w:rPr>
          <w:rFonts w:cs="Tahoma"/>
          <w:sz w:val="20"/>
          <w:szCs w:val="20"/>
        </w:rPr>
        <w:t>da</w:t>
      </w:r>
      <w:r w:rsidRPr="007C1A63">
        <w:rPr>
          <w:rFonts w:cs="Tahoma"/>
          <w:b/>
          <w:sz w:val="20"/>
          <w:szCs w:val="20"/>
        </w:rPr>
        <w:t xml:space="preserve"> </w:t>
      </w:r>
      <w:r w:rsidRPr="007C1A63">
        <w:rPr>
          <w:rFonts w:cs="Tahoma"/>
          <w:sz w:val="20"/>
          <w:szCs w:val="20"/>
        </w:rPr>
        <w:t>imamo pridobljeno dovoljenje oziroma smo člani posebne organizacije, da lahko v svoji matični državi, kjer imamo sedež, opravljamo storitev, ki je ali se nanaša na predmet javnega naročila, v kolikor je tako dovoljenje ali članstvo potrebno;</w:t>
      </w:r>
    </w:p>
    <w:p w14:paraId="6B7E11F7" w14:textId="77777777" w:rsidR="0083120B" w:rsidRPr="007C1A63" w:rsidRDefault="0083120B" w:rsidP="000D29B8">
      <w:pPr>
        <w:keepNext/>
        <w:keepLines/>
        <w:numPr>
          <w:ilvl w:val="1"/>
          <w:numId w:val="34"/>
        </w:numPr>
        <w:tabs>
          <w:tab w:val="left" w:pos="426"/>
          <w:tab w:val="left" w:pos="9354"/>
        </w:tabs>
        <w:ind w:left="426" w:right="-2" w:hanging="426"/>
        <w:jc w:val="both"/>
        <w:rPr>
          <w:rFonts w:cs="Tahoma"/>
          <w:sz w:val="20"/>
          <w:szCs w:val="20"/>
        </w:rPr>
      </w:pPr>
      <w:r w:rsidRPr="007C1A63">
        <w:rPr>
          <w:rFonts w:cs="Tahoma"/>
          <w:sz w:val="20"/>
          <w:szCs w:val="20"/>
        </w:rPr>
        <w:t>da smo ekonomsko in finančno sposobni izvesti predmet javnega naročila;</w:t>
      </w:r>
    </w:p>
    <w:p w14:paraId="5E84270A" w14:textId="2EFEFCC5" w:rsidR="0083120B" w:rsidRPr="007C1A63" w:rsidRDefault="0083120B" w:rsidP="000D29B8">
      <w:pPr>
        <w:keepNext/>
        <w:keepLines/>
        <w:numPr>
          <w:ilvl w:val="1"/>
          <w:numId w:val="34"/>
        </w:numPr>
        <w:tabs>
          <w:tab w:val="left" w:pos="426"/>
          <w:tab w:val="left" w:pos="9354"/>
        </w:tabs>
        <w:ind w:left="426" w:right="-2" w:hanging="426"/>
        <w:jc w:val="both"/>
        <w:rPr>
          <w:rFonts w:cs="Tahoma"/>
          <w:sz w:val="20"/>
          <w:szCs w:val="20"/>
        </w:rPr>
      </w:pPr>
      <w:r w:rsidRPr="007C1A63">
        <w:rPr>
          <w:rFonts w:cs="Tahoma"/>
          <w:sz w:val="20"/>
          <w:szCs w:val="20"/>
        </w:rPr>
        <w:lastRenderedPageBreak/>
        <w:t>razpolagamo z vsemi tehničnimi sredstvi, opremo in ustreznimi kadri, ter bomo zagotovili ustrezne tehnične zmogljivosti za kvalitetno izvedbo celotnega naročila v predvidenem roku, skladno z zahtevami iz razpisne dokumentacije, pravili stroke ter določili predpisov in standardov s področja predmeta naročila;</w:t>
      </w:r>
    </w:p>
    <w:p w14:paraId="0EDAA3A5" w14:textId="25C592AA" w:rsidR="0083120B" w:rsidRPr="007C1A63" w:rsidRDefault="0083120B" w:rsidP="000D29B8">
      <w:pPr>
        <w:keepNext/>
        <w:keepLines/>
        <w:numPr>
          <w:ilvl w:val="1"/>
          <w:numId w:val="34"/>
        </w:numPr>
        <w:tabs>
          <w:tab w:val="left" w:pos="426"/>
          <w:tab w:val="left" w:pos="9354"/>
        </w:tabs>
        <w:ind w:left="426" w:right="-2" w:hanging="426"/>
        <w:jc w:val="both"/>
        <w:rPr>
          <w:rFonts w:cs="Tahoma"/>
          <w:sz w:val="20"/>
          <w:szCs w:val="20"/>
        </w:rPr>
      </w:pPr>
      <w:r w:rsidRPr="007C1A63">
        <w:rPr>
          <w:rFonts w:cs="Tahoma"/>
          <w:sz w:val="20"/>
          <w:szCs w:val="20"/>
        </w:rPr>
        <w:t>da izpolnjujemo tehnično in strokovno (kadrovsko) sposobnost v skladu z zahtevami naročnika, nave</w:t>
      </w:r>
      <w:r w:rsidR="00855B82" w:rsidRPr="007C1A63">
        <w:rPr>
          <w:rFonts w:cs="Tahoma"/>
          <w:sz w:val="20"/>
          <w:szCs w:val="20"/>
        </w:rPr>
        <w:t>denimi v razpisni dokumentaciji;</w:t>
      </w:r>
    </w:p>
    <w:p w14:paraId="27984B64" w14:textId="77777777" w:rsidR="00F90C48" w:rsidRPr="007C1A63" w:rsidRDefault="00F90C48" w:rsidP="000D29B8">
      <w:pPr>
        <w:keepNext/>
        <w:keepLines/>
        <w:tabs>
          <w:tab w:val="left" w:pos="426"/>
          <w:tab w:val="left" w:pos="9354"/>
        </w:tabs>
        <w:ind w:left="426" w:right="-2"/>
        <w:jc w:val="both"/>
        <w:rPr>
          <w:rFonts w:cs="Tahoma"/>
          <w:sz w:val="20"/>
          <w:szCs w:val="20"/>
        </w:rPr>
      </w:pPr>
    </w:p>
    <w:p w14:paraId="2400B4D1" w14:textId="77777777" w:rsidR="0083120B" w:rsidRPr="007C1A63" w:rsidRDefault="0083120B" w:rsidP="000D29B8">
      <w:pPr>
        <w:keepNext/>
        <w:keepLines/>
        <w:numPr>
          <w:ilvl w:val="0"/>
          <w:numId w:val="34"/>
        </w:numPr>
        <w:tabs>
          <w:tab w:val="left" w:pos="426"/>
          <w:tab w:val="left" w:pos="9354"/>
        </w:tabs>
        <w:ind w:right="-2"/>
        <w:rPr>
          <w:rFonts w:cs="Tahoma"/>
          <w:sz w:val="20"/>
          <w:szCs w:val="20"/>
        </w:rPr>
      </w:pPr>
      <w:r w:rsidRPr="007C1A63">
        <w:rPr>
          <w:rFonts w:cs="Tahoma"/>
          <w:b/>
          <w:sz w:val="20"/>
          <w:szCs w:val="20"/>
        </w:rPr>
        <w:t>O</w:t>
      </w:r>
      <w:r w:rsidRPr="007C1A63">
        <w:rPr>
          <w:rFonts w:cs="Tahoma"/>
          <w:b/>
          <w:smallCaps/>
          <w:sz w:val="20"/>
          <w:szCs w:val="20"/>
        </w:rPr>
        <w:t>stale zahteve naročnika in ostale izjave</w:t>
      </w:r>
    </w:p>
    <w:p w14:paraId="4A25826D" w14:textId="77777777" w:rsidR="0083120B" w:rsidRPr="007C1A63" w:rsidRDefault="0083120B" w:rsidP="000D29B8">
      <w:pPr>
        <w:keepNext/>
        <w:keepLines/>
        <w:numPr>
          <w:ilvl w:val="1"/>
          <w:numId w:val="34"/>
        </w:numPr>
        <w:tabs>
          <w:tab w:val="left" w:pos="426"/>
        </w:tabs>
        <w:ind w:left="426" w:right="-2" w:hanging="426"/>
        <w:jc w:val="both"/>
        <w:rPr>
          <w:rFonts w:cs="Tahoma"/>
          <w:sz w:val="20"/>
          <w:szCs w:val="20"/>
        </w:rPr>
      </w:pPr>
      <w:r w:rsidRPr="007C1A63">
        <w:rPr>
          <w:rFonts w:cs="Tahoma"/>
          <w:sz w:val="20"/>
          <w:szCs w:val="20"/>
        </w:rPr>
        <w:t>da nismo uvrščeni v evidenco poslovnih subjektov katerim je omejeni poslovanje z naročnikom na podlagi 35. člena Zakona o integriteti in preprečevanju korupcije (Ur. l. RS, št. 69/11-UPB);</w:t>
      </w:r>
    </w:p>
    <w:p w14:paraId="1C097AE6" w14:textId="77777777" w:rsidR="0083120B" w:rsidRPr="007C1A63" w:rsidRDefault="0083120B" w:rsidP="000D29B8">
      <w:pPr>
        <w:keepNext/>
        <w:keepLines/>
        <w:numPr>
          <w:ilvl w:val="1"/>
          <w:numId w:val="34"/>
        </w:numPr>
        <w:tabs>
          <w:tab w:val="left" w:pos="426"/>
        </w:tabs>
        <w:ind w:left="426" w:right="-2" w:hanging="426"/>
        <w:jc w:val="both"/>
        <w:rPr>
          <w:rFonts w:cs="Tahoma"/>
          <w:sz w:val="20"/>
          <w:szCs w:val="20"/>
        </w:rPr>
      </w:pPr>
      <w:r w:rsidRPr="007C1A63">
        <w:rPr>
          <w:rFonts w:cs="Tahoma"/>
          <w:sz w:val="20"/>
          <w:szCs w:val="20"/>
        </w:rPr>
        <w:t>da se strinjamo in v celoti izpolnjujemo vse pogoje in zahteve glede predmeta javnega naročila in ostalih pogojev in zahtev, ki se nanašajo na podizvajalce ali druge subjekte, katerih zmogljivosti bo uporabljal ponudnik;</w:t>
      </w:r>
    </w:p>
    <w:p w14:paraId="32BC813A" w14:textId="7BA7B1FF" w:rsidR="0083120B" w:rsidRPr="007C1A63" w:rsidRDefault="0083120B" w:rsidP="000D29B8">
      <w:pPr>
        <w:keepNext/>
        <w:keepLines/>
        <w:numPr>
          <w:ilvl w:val="1"/>
          <w:numId w:val="34"/>
        </w:numPr>
        <w:tabs>
          <w:tab w:val="left" w:pos="426"/>
        </w:tabs>
        <w:ind w:left="426" w:right="-2" w:hanging="426"/>
        <w:jc w:val="both"/>
        <w:rPr>
          <w:rFonts w:cs="Tahoma"/>
          <w:sz w:val="20"/>
          <w:szCs w:val="20"/>
        </w:rPr>
      </w:pPr>
      <w:r w:rsidRPr="007C1A63">
        <w:rPr>
          <w:rFonts w:cs="Tahoma"/>
          <w:sz w:val="20"/>
          <w:szCs w:val="20"/>
        </w:rPr>
        <w:t xml:space="preserve">da smo seznanjeni s celotno vsebino razpisne dokumentacije ter vsemi njenimi popravki in dopolnitvami oz. spremembami in da sprejemamo vse pogoje in zahteve naročnika, navedene v razpisni dokumentaciji za predmetno javno naročilo (opisi, tehnične zahteve, določila, zahteve, pogoji, finančne zahteve </w:t>
      </w:r>
      <w:proofErr w:type="spellStart"/>
      <w:r w:rsidRPr="007C1A63">
        <w:rPr>
          <w:rFonts w:cs="Tahoma"/>
          <w:sz w:val="20"/>
          <w:szCs w:val="20"/>
        </w:rPr>
        <w:t>itd</w:t>
      </w:r>
      <w:proofErr w:type="spellEnd"/>
      <w:r w:rsidRPr="007C1A63">
        <w:rPr>
          <w:rFonts w:cs="Tahoma"/>
          <w:sz w:val="20"/>
          <w:szCs w:val="20"/>
        </w:rPr>
        <w:t>…), ki se nanašajo na podizvajalce ali druge subjekte, katerih zmogljivosti bo uporabljal ponudnik in jih v celoti izpolnjujemo.</w:t>
      </w:r>
    </w:p>
    <w:p w14:paraId="6B648AE1" w14:textId="0A94B45D" w:rsidR="00855B82" w:rsidRPr="007C1A63" w:rsidRDefault="00855B82" w:rsidP="000D29B8">
      <w:pPr>
        <w:keepNext/>
        <w:keepLines/>
        <w:tabs>
          <w:tab w:val="left" w:pos="426"/>
        </w:tabs>
        <w:ind w:right="-2"/>
        <w:jc w:val="both"/>
        <w:rPr>
          <w:rFonts w:cs="Tahoma"/>
          <w:sz w:val="20"/>
          <w:szCs w:val="20"/>
        </w:rPr>
      </w:pPr>
    </w:p>
    <w:p w14:paraId="750BED4D" w14:textId="388513E7" w:rsidR="00855B82" w:rsidRPr="007C1A63" w:rsidRDefault="00855B82" w:rsidP="000D29B8">
      <w:pPr>
        <w:keepNext/>
        <w:keepLines/>
        <w:tabs>
          <w:tab w:val="left" w:pos="0"/>
          <w:tab w:val="left" w:pos="8647"/>
        </w:tabs>
        <w:ind w:right="-2"/>
        <w:jc w:val="both"/>
        <w:rPr>
          <w:rFonts w:cs="Tahoma"/>
          <w:b/>
          <w:sz w:val="20"/>
          <w:szCs w:val="20"/>
        </w:rPr>
      </w:pPr>
      <w:r w:rsidRPr="007C1A63">
        <w:rPr>
          <w:rFonts w:cs="Tahoma"/>
          <w:b/>
          <w:sz w:val="20"/>
          <w:szCs w:val="20"/>
        </w:rPr>
        <w:t>S podpisom te izjave sprejemamo tudi vse ostale pogoje in zahteve predmetne razpisne dokumentacije, ki se nanašajo na podizvajalce ali druge subjekte, katerih zmogljivosti bo uporabljal ponudnik, vključno z vsebino pogodbe/okvirnega sporazuma ter prevzemamo kazensko in materialno odgovornost, da so vsi podatki in dokumenti, podani v ponudbi, resnični, in da priložene listine ustrezajo originalu.</w:t>
      </w:r>
    </w:p>
    <w:p w14:paraId="40960B1F" w14:textId="58856FE3" w:rsidR="00855B82" w:rsidRPr="007C1A63" w:rsidRDefault="00855B82" w:rsidP="000D29B8">
      <w:pPr>
        <w:keepNext/>
        <w:keepLines/>
        <w:tabs>
          <w:tab w:val="left" w:pos="0"/>
          <w:tab w:val="left" w:pos="8647"/>
        </w:tabs>
        <w:ind w:right="-2"/>
        <w:jc w:val="both"/>
        <w:rPr>
          <w:rFonts w:cs="Tahoma"/>
          <w:b/>
          <w:sz w:val="20"/>
          <w:szCs w:val="20"/>
        </w:rPr>
      </w:pPr>
    </w:p>
    <w:p w14:paraId="6662013C" w14:textId="57DF2A05" w:rsidR="00855B82" w:rsidRPr="007C1A63" w:rsidRDefault="00855B82" w:rsidP="000D29B8">
      <w:pPr>
        <w:keepNext/>
        <w:keepLines/>
        <w:spacing w:after="120"/>
        <w:jc w:val="both"/>
        <w:rPr>
          <w:rFonts w:cs="Tahoma"/>
          <w:b/>
          <w:bCs/>
          <w:sz w:val="20"/>
          <w:szCs w:val="20"/>
        </w:rPr>
      </w:pPr>
      <w:r w:rsidRPr="007C1A63">
        <w:rPr>
          <w:rFonts w:cs="Tahoma"/>
          <w:b/>
          <w:sz w:val="20"/>
          <w:szCs w:val="20"/>
        </w:rPr>
        <w:t>S podpisom te izjave SOGLAŠAMO, da naročnik</w:t>
      </w:r>
      <w:r w:rsidRPr="007C1A63">
        <w:rPr>
          <w:rFonts w:cs="Tahoma"/>
          <w:b/>
          <w:color w:val="000000" w:themeColor="text1"/>
          <w:sz w:val="20"/>
          <w:szCs w:val="20"/>
        </w:rPr>
        <w:t>:</w:t>
      </w:r>
    </w:p>
    <w:p w14:paraId="58D65109" w14:textId="77777777" w:rsidR="00855B82" w:rsidRPr="007C1A63" w:rsidRDefault="00855B82" w:rsidP="000D29B8">
      <w:pPr>
        <w:keepNext/>
        <w:keepLines/>
        <w:numPr>
          <w:ilvl w:val="0"/>
          <w:numId w:val="38"/>
        </w:numPr>
        <w:tabs>
          <w:tab w:val="left" w:pos="0"/>
          <w:tab w:val="left" w:pos="8647"/>
        </w:tabs>
        <w:ind w:right="-2"/>
        <w:jc w:val="both"/>
        <w:rPr>
          <w:rFonts w:cs="Tahoma"/>
          <w:b/>
          <w:sz w:val="20"/>
          <w:szCs w:val="20"/>
        </w:rPr>
      </w:pPr>
      <w:r w:rsidRPr="007C1A63">
        <w:rPr>
          <w:rFonts w:cs="Tahoma"/>
          <w:b/>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7C1A63">
        <w:rPr>
          <w:rFonts w:cs="Tahoma"/>
          <w:b/>
          <w:sz w:val="20"/>
          <w:szCs w:val="20"/>
        </w:rPr>
        <w:t>eDosje</w:t>
      </w:r>
      <w:proofErr w:type="spellEnd"/>
      <w:r w:rsidRPr="007C1A63">
        <w:rPr>
          <w:rFonts w:cs="Tahoma"/>
          <w:b/>
          <w:sz w:val="20"/>
          <w:szCs w:val="20"/>
        </w:rPr>
        <w:t xml:space="preserve"> iz devetega odstavka 77. člena ZJN-3, ter se tudi zavezujemo, da bomo na zahtevo naročnika predložiti dodatna pooblastila za preveritev podatkov iz uradnih evidenc,</w:t>
      </w:r>
    </w:p>
    <w:p w14:paraId="30EFA8E0" w14:textId="77777777" w:rsidR="00855B82" w:rsidRPr="007C1A63" w:rsidRDefault="00855B82" w:rsidP="000D29B8">
      <w:pPr>
        <w:keepNext/>
        <w:keepLines/>
        <w:numPr>
          <w:ilvl w:val="0"/>
          <w:numId w:val="38"/>
        </w:numPr>
        <w:tabs>
          <w:tab w:val="left" w:pos="0"/>
          <w:tab w:val="left" w:pos="8647"/>
        </w:tabs>
        <w:ind w:right="-2"/>
        <w:jc w:val="both"/>
        <w:rPr>
          <w:rFonts w:cs="Tahoma"/>
          <w:b/>
          <w:sz w:val="20"/>
          <w:szCs w:val="20"/>
        </w:rPr>
      </w:pPr>
      <w:r w:rsidRPr="007C1A63">
        <w:rPr>
          <w:rFonts w:cs="Tahoma"/>
          <w:b/>
          <w:sz w:val="20"/>
          <w:szCs w:val="20"/>
        </w:rPr>
        <w:t>za morebitno obdelavo osebnih podatkov, s katerimi se lahko naročnik seznani v okviru ponudbene dokumentacije in katere lahko (upoštevajoč zakonodajo, ki ureja varstvo osebnih podatkov) obdeluje zaradi potreb oddaje predmetnega javnega naročila oz. pri pregledu in ocenjevanju ponudb in za čas hrambe kot to določa zakon, ki ureja javna naročanja.</w:t>
      </w:r>
    </w:p>
    <w:p w14:paraId="752E74B6" w14:textId="77777777" w:rsidR="00855B82" w:rsidRPr="007C1A63" w:rsidRDefault="00855B82" w:rsidP="000D29B8">
      <w:pPr>
        <w:keepNext/>
        <w:keepLines/>
        <w:jc w:val="both"/>
        <w:rPr>
          <w:rFonts w:cs="Tahoma"/>
          <w:bCs/>
          <w:i/>
          <w:noProof/>
          <w:sz w:val="18"/>
          <w:szCs w:val="18"/>
        </w:rPr>
      </w:pPr>
    </w:p>
    <w:p w14:paraId="12405412" w14:textId="3FDDAC0A" w:rsidR="00855B82" w:rsidRPr="007C1A63" w:rsidRDefault="00855B82" w:rsidP="000D29B8">
      <w:pPr>
        <w:keepNext/>
        <w:keepLines/>
        <w:tabs>
          <w:tab w:val="left" w:pos="0"/>
          <w:tab w:val="left" w:pos="8647"/>
        </w:tabs>
        <w:ind w:right="-2"/>
        <w:jc w:val="both"/>
        <w:rPr>
          <w:rFonts w:cs="Tahoma"/>
          <w:b/>
          <w:sz w:val="20"/>
          <w:szCs w:val="20"/>
        </w:rPr>
      </w:pPr>
      <w:r w:rsidRPr="007C1A63">
        <w:rPr>
          <w:rFonts w:cs="Tahoma"/>
          <w:b/>
          <w:sz w:val="20"/>
          <w:szCs w:val="20"/>
        </w:rPr>
        <w:t>Podizvajalec/drug subjekt s sedežem izven Republike Slovenije se zavezujemo, da bomo dokazila o izpolnjevanju zahtev iz tč. 3.1. razpisne dokumentacije iz ustreznih evidenc predložili naročniku sami, v kolikor nas bo naročnik k temu pozval.</w:t>
      </w:r>
    </w:p>
    <w:p w14:paraId="48E5E405" w14:textId="77777777" w:rsidR="00855B82" w:rsidRPr="007C1A63" w:rsidRDefault="00855B82" w:rsidP="000D29B8">
      <w:pPr>
        <w:keepNext/>
        <w:keepLines/>
        <w:tabs>
          <w:tab w:val="left" w:pos="0"/>
          <w:tab w:val="left" w:pos="8647"/>
        </w:tabs>
        <w:ind w:right="-2"/>
        <w:jc w:val="both"/>
        <w:rPr>
          <w:rFonts w:cs="Tahoma"/>
          <w:b/>
          <w:sz w:val="18"/>
          <w:szCs w:val="18"/>
        </w:rPr>
      </w:pPr>
    </w:p>
    <w:p w14:paraId="36697779" w14:textId="77777777" w:rsidR="00855B82" w:rsidRPr="007C1A63" w:rsidRDefault="00855B82" w:rsidP="000D29B8">
      <w:pPr>
        <w:keepNext/>
        <w:keepLines/>
        <w:jc w:val="both"/>
        <w:rPr>
          <w:rFonts w:cs="Tahoma"/>
          <w:i/>
          <w:sz w:val="20"/>
          <w:szCs w:val="20"/>
          <w:u w:val="single"/>
        </w:rPr>
      </w:pPr>
      <w:r w:rsidRPr="007C1A63">
        <w:rPr>
          <w:rFonts w:cs="Tahoma"/>
          <w:i/>
          <w:sz w:val="20"/>
          <w:szCs w:val="20"/>
          <w:u w:val="single"/>
        </w:rPr>
        <w:t>Vse izjave podajamo pod kazensko in materialno odgovornostjo.</w:t>
      </w:r>
    </w:p>
    <w:p w14:paraId="35790BC9" w14:textId="0206549E" w:rsidR="00855B82" w:rsidRPr="007C1A63" w:rsidRDefault="00855B82" w:rsidP="000D29B8">
      <w:pPr>
        <w:keepNext/>
        <w:keepLines/>
        <w:tabs>
          <w:tab w:val="left" w:pos="0"/>
          <w:tab w:val="left" w:pos="8647"/>
        </w:tabs>
        <w:ind w:right="-2"/>
        <w:jc w:val="both"/>
        <w:rPr>
          <w:rFonts w:cs="Tahoma"/>
          <w:b/>
          <w:sz w:val="20"/>
          <w:szCs w:val="20"/>
        </w:rPr>
      </w:pPr>
    </w:p>
    <w:p w14:paraId="263DB9BA" w14:textId="141D76F8" w:rsidR="00A1089B" w:rsidRPr="007C1A63" w:rsidRDefault="00A1089B" w:rsidP="000D29B8">
      <w:pPr>
        <w:keepNext/>
        <w:keepLines/>
        <w:jc w:val="both"/>
        <w:rPr>
          <w:rFonts w:cs="Tahoma"/>
          <w:bCs/>
          <w:i/>
          <w:noProof/>
          <w:sz w:val="18"/>
          <w:szCs w:val="18"/>
        </w:rPr>
      </w:pPr>
    </w:p>
    <w:p w14:paraId="290AD1B7" w14:textId="5934074B" w:rsidR="00A1089B" w:rsidRPr="007C1A63" w:rsidRDefault="00A1089B" w:rsidP="000D29B8">
      <w:pPr>
        <w:keepNext/>
        <w:keepLines/>
        <w:jc w:val="both"/>
        <w:rPr>
          <w:rFonts w:cs="Tahoma"/>
          <w:bCs/>
          <w:i/>
          <w:noProof/>
          <w:sz w:val="18"/>
          <w:szCs w:val="18"/>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A1089B" w:rsidRPr="007C1A63" w14:paraId="772AFB18" w14:textId="77777777" w:rsidTr="00516376">
        <w:trPr>
          <w:trHeight w:val="235"/>
        </w:trPr>
        <w:tc>
          <w:tcPr>
            <w:tcW w:w="3430" w:type="dxa"/>
            <w:tcBorders>
              <w:bottom w:val="single" w:sz="4" w:space="0" w:color="auto"/>
            </w:tcBorders>
          </w:tcPr>
          <w:p w14:paraId="1F1C155A" w14:textId="77777777" w:rsidR="00A1089B" w:rsidRPr="007C1A63" w:rsidRDefault="00A1089B" w:rsidP="000D29B8">
            <w:pPr>
              <w:keepNext/>
              <w:keepLines/>
              <w:jc w:val="both"/>
              <w:rPr>
                <w:rFonts w:cs="Tahoma"/>
                <w:snapToGrid w:val="0"/>
                <w:color w:val="000000"/>
                <w:sz w:val="20"/>
                <w:szCs w:val="20"/>
              </w:rPr>
            </w:pPr>
          </w:p>
        </w:tc>
        <w:tc>
          <w:tcPr>
            <w:tcW w:w="2574" w:type="dxa"/>
          </w:tcPr>
          <w:p w14:paraId="136BD632" w14:textId="77777777" w:rsidR="00A1089B" w:rsidRPr="007C1A63" w:rsidRDefault="00A1089B" w:rsidP="000D29B8">
            <w:pPr>
              <w:keepNext/>
              <w:keepLines/>
              <w:jc w:val="center"/>
              <w:rPr>
                <w:rFonts w:cs="Tahoma"/>
                <w:snapToGrid w:val="0"/>
                <w:color w:val="000000"/>
                <w:sz w:val="20"/>
                <w:szCs w:val="20"/>
              </w:rPr>
            </w:pPr>
          </w:p>
        </w:tc>
        <w:tc>
          <w:tcPr>
            <w:tcW w:w="3148" w:type="dxa"/>
            <w:tcBorders>
              <w:bottom w:val="single" w:sz="4" w:space="0" w:color="auto"/>
            </w:tcBorders>
          </w:tcPr>
          <w:p w14:paraId="2B04EDFE" w14:textId="77777777" w:rsidR="00A1089B" w:rsidRPr="007C1A63" w:rsidRDefault="00A1089B" w:rsidP="000D29B8">
            <w:pPr>
              <w:keepNext/>
              <w:keepLines/>
              <w:tabs>
                <w:tab w:val="left" w:pos="567"/>
                <w:tab w:val="num" w:pos="851"/>
                <w:tab w:val="left" w:pos="993"/>
              </w:tabs>
              <w:jc w:val="both"/>
              <w:rPr>
                <w:rFonts w:cs="Tahoma"/>
                <w:snapToGrid w:val="0"/>
                <w:color w:val="000000"/>
                <w:sz w:val="20"/>
                <w:szCs w:val="20"/>
              </w:rPr>
            </w:pPr>
          </w:p>
        </w:tc>
      </w:tr>
      <w:tr w:rsidR="00A1089B" w:rsidRPr="007C1A63" w14:paraId="0BDEE9EF" w14:textId="77777777" w:rsidTr="00516376">
        <w:trPr>
          <w:trHeight w:val="235"/>
        </w:trPr>
        <w:tc>
          <w:tcPr>
            <w:tcW w:w="3430" w:type="dxa"/>
            <w:tcBorders>
              <w:top w:val="single" w:sz="4" w:space="0" w:color="auto"/>
            </w:tcBorders>
          </w:tcPr>
          <w:p w14:paraId="46EFAF0B" w14:textId="2B609BCA" w:rsidR="00A1089B" w:rsidRPr="007C1A63" w:rsidRDefault="002B173A" w:rsidP="000D29B8">
            <w:pPr>
              <w:keepNext/>
              <w:keepLines/>
              <w:jc w:val="center"/>
              <w:rPr>
                <w:rFonts w:cs="Tahoma"/>
                <w:snapToGrid w:val="0"/>
                <w:color w:val="000000"/>
                <w:sz w:val="20"/>
                <w:szCs w:val="20"/>
              </w:rPr>
            </w:pPr>
            <w:r w:rsidRPr="007C1A63">
              <w:rPr>
                <w:rFonts w:cs="Tahoma"/>
                <w:snapToGrid w:val="0"/>
                <w:color w:val="000000"/>
                <w:sz w:val="20"/>
                <w:szCs w:val="20"/>
              </w:rPr>
              <w:t>(K</w:t>
            </w:r>
            <w:r w:rsidR="00A1089B" w:rsidRPr="007C1A63">
              <w:rPr>
                <w:rFonts w:cs="Tahoma"/>
                <w:snapToGrid w:val="0"/>
                <w:color w:val="000000"/>
                <w:sz w:val="20"/>
                <w:szCs w:val="20"/>
              </w:rPr>
              <w:t>raj, datum)</w:t>
            </w:r>
          </w:p>
        </w:tc>
        <w:tc>
          <w:tcPr>
            <w:tcW w:w="2574" w:type="dxa"/>
          </w:tcPr>
          <w:p w14:paraId="741B256A" w14:textId="77777777" w:rsidR="00A1089B" w:rsidRPr="007C1A63" w:rsidRDefault="00A1089B" w:rsidP="000D29B8">
            <w:pPr>
              <w:keepNext/>
              <w:keepLines/>
              <w:jc w:val="center"/>
              <w:rPr>
                <w:rFonts w:cs="Tahoma"/>
                <w:snapToGrid w:val="0"/>
                <w:color w:val="000000"/>
                <w:sz w:val="20"/>
                <w:szCs w:val="20"/>
              </w:rPr>
            </w:pPr>
            <w:r w:rsidRPr="007C1A63">
              <w:rPr>
                <w:rFonts w:cs="Tahoma"/>
                <w:snapToGrid w:val="0"/>
                <w:color w:val="000000"/>
                <w:sz w:val="20"/>
                <w:szCs w:val="20"/>
              </w:rPr>
              <w:t>Žig</w:t>
            </w:r>
          </w:p>
        </w:tc>
        <w:tc>
          <w:tcPr>
            <w:tcW w:w="3148" w:type="dxa"/>
            <w:tcBorders>
              <w:top w:val="single" w:sz="4" w:space="0" w:color="auto"/>
            </w:tcBorders>
          </w:tcPr>
          <w:p w14:paraId="50774D57" w14:textId="4CF45468" w:rsidR="00A1089B" w:rsidRPr="007C1A63" w:rsidRDefault="00A1089B" w:rsidP="000D29B8">
            <w:pPr>
              <w:keepNext/>
              <w:keepLines/>
              <w:jc w:val="both"/>
              <w:rPr>
                <w:rFonts w:cs="Tahoma"/>
                <w:snapToGrid w:val="0"/>
                <w:color w:val="000000"/>
                <w:sz w:val="20"/>
                <w:szCs w:val="20"/>
              </w:rPr>
            </w:pPr>
            <w:r w:rsidRPr="007C1A63">
              <w:rPr>
                <w:rFonts w:cs="Tahoma"/>
                <w:snapToGrid w:val="0"/>
                <w:color w:val="000000"/>
                <w:sz w:val="20"/>
                <w:szCs w:val="20"/>
              </w:rPr>
              <w:t>(</w:t>
            </w:r>
            <w:r w:rsidR="002B173A" w:rsidRPr="007C1A63">
              <w:rPr>
                <w:rFonts w:cs="Tahoma"/>
                <w:snapToGrid w:val="0"/>
                <w:color w:val="000000"/>
                <w:sz w:val="20"/>
                <w:szCs w:val="20"/>
              </w:rPr>
              <w:t>Naziv</w:t>
            </w:r>
            <w:r w:rsidRPr="007C1A63">
              <w:rPr>
                <w:rFonts w:cs="Tahoma"/>
                <w:snapToGrid w:val="0"/>
                <w:color w:val="000000"/>
                <w:sz w:val="20"/>
                <w:szCs w:val="20"/>
              </w:rPr>
              <w:t xml:space="preserve"> ter podpis podizvajalca/subjekta)</w:t>
            </w:r>
          </w:p>
        </w:tc>
      </w:tr>
    </w:tbl>
    <w:p w14:paraId="01C13BD0" w14:textId="77777777" w:rsidR="00A1089B" w:rsidRPr="007C1A63" w:rsidRDefault="00A1089B" w:rsidP="000D29B8">
      <w:pPr>
        <w:keepNext/>
        <w:keepLines/>
        <w:jc w:val="both"/>
        <w:rPr>
          <w:rFonts w:cs="Tahoma"/>
          <w:bCs/>
          <w:i/>
          <w:noProof/>
          <w:sz w:val="18"/>
          <w:szCs w:val="18"/>
        </w:rPr>
      </w:pPr>
    </w:p>
    <w:p w14:paraId="173CFF28" w14:textId="3B65F490" w:rsidR="00A1089B" w:rsidRPr="007C1A63" w:rsidRDefault="00A1089B" w:rsidP="000D29B8">
      <w:pPr>
        <w:keepNext/>
        <w:keepLines/>
        <w:tabs>
          <w:tab w:val="left" w:pos="8647"/>
          <w:tab w:val="left" w:pos="9354"/>
        </w:tabs>
        <w:ind w:right="-2"/>
        <w:rPr>
          <w:rFonts w:cs="Tahoma"/>
          <w:b/>
          <w:sz w:val="20"/>
          <w:szCs w:val="20"/>
        </w:rPr>
      </w:pPr>
    </w:p>
    <w:p w14:paraId="5C76C37F" w14:textId="77777777" w:rsidR="007A2C7B" w:rsidRPr="007C1A63" w:rsidRDefault="007A2C7B" w:rsidP="000D29B8">
      <w:pPr>
        <w:keepNext/>
        <w:keepLines/>
        <w:jc w:val="both"/>
        <w:rPr>
          <w:rFonts w:eastAsia="Calibri" w:cs="Tahoma"/>
          <w:i/>
          <w:sz w:val="18"/>
          <w:szCs w:val="18"/>
          <w:lang w:eastAsia="en-US"/>
        </w:rPr>
      </w:pPr>
      <w:r w:rsidRPr="007C1A63">
        <w:rPr>
          <w:rFonts w:eastAsia="Calibri" w:cs="Tahoma"/>
          <w:b/>
          <w:i/>
          <w:sz w:val="18"/>
          <w:szCs w:val="18"/>
          <w:lang w:eastAsia="en-US"/>
        </w:rPr>
        <w:t>Navodilo</w:t>
      </w:r>
      <w:r w:rsidR="0077054B" w:rsidRPr="007C1A63">
        <w:rPr>
          <w:rFonts w:eastAsia="Calibri" w:cs="Tahoma"/>
          <w:b/>
          <w:i/>
          <w:sz w:val="18"/>
          <w:szCs w:val="18"/>
          <w:lang w:eastAsia="en-US"/>
        </w:rPr>
        <w:t>:</w:t>
      </w:r>
      <w:r w:rsidR="0077054B" w:rsidRPr="007C1A63">
        <w:rPr>
          <w:rFonts w:eastAsia="Calibri" w:cs="Tahoma"/>
          <w:i/>
          <w:sz w:val="18"/>
          <w:szCs w:val="18"/>
          <w:lang w:eastAsia="en-US"/>
        </w:rPr>
        <w:t xml:space="preserve"> </w:t>
      </w:r>
      <w:r w:rsidR="0077054B" w:rsidRPr="007C1A63">
        <w:rPr>
          <w:rFonts w:cs="Tahoma"/>
          <w:i/>
          <w:iCs/>
          <w:sz w:val="18"/>
          <w:szCs w:val="22"/>
        </w:rPr>
        <w:t xml:space="preserve">Izjavo izpolnijo in podpišejo </w:t>
      </w:r>
      <w:r w:rsidR="0077054B" w:rsidRPr="007C1A63">
        <w:rPr>
          <w:rFonts w:cs="Tahoma"/>
          <w:b/>
          <w:i/>
          <w:iCs/>
          <w:sz w:val="18"/>
          <w:szCs w:val="22"/>
        </w:rPr>
        <w:t>VSI</w:t>
      </w:r>
      <w:r w:rsidR="0077054B" w:rsidRPr="007C1A63">
        <w:rPr>
          <w:rFonts w:cs="Tahoma"/>
          <w:i/>
          <w:iCs/>
          <w:sz w:val="18"/>
          <w:szCs w:val="22"/>
        </w:rPr>
        <w:t xml:space="preserve"> </w:t>
      </w:r>
      <w:r w:rsidR="0077054B" w:rsidRPr="007C1A63">
        <w:rPr>
          <w:rFonts w:cs="Tahoma"/>
          <w:i/>
          <w:iCs/>
          <w:sz w:val="18"/>
          <w:szCs w:val="22"/>
          <w:u w:val="single"/>
        </w:rPr>
        <w:t>podizvajalci</w:t>
      </w:r>
      <w:r w:rsidR="0077054B" w:rsidRPr="007C1A63">
        <w:rPr>
          <w:rFonts w:cs="Tahoma"/>
          <w:i/>
          <w:iCs/>
          <w:sz w:val="18"/>
          <w:szCs w:val="22"/>
        </w:rPr>
        <w:t xml:space="preserve"> (v kolikor  ponudnik v ponudbi nominira podizvajalce za izvedbo javnega naročila) in drugi </w:t>
      </w:r>
      <w:r w:rsidR="0077054B" w:rsidRPr="007C1A63">
        <w:rPr>
          <w:rFonts w:cs="Tahoma"/>
          <w:i/>
          <w:iCs/>
          <w:sz w:val="18"/>
          <w:szCs w:val="22"/>
          <w:u w:val="single"/>
        </w:rPr>
        <w:t>subjekti</w:t>
      </w:r>
      <w:r w:rsidR="0077054B" w:rsidRPr="007C1A63">
        <w:rPr>
          <w:rFonts w:cs="Tahoma"/>
          <w:i/>
          <w:iCs/>
          <w:sz w:val="18"/>
          <w:szCs w:val="22"/>
        </w:rPr>
        <w:t xml:space="preserve">, katerih zmogljivost uporablja ponudnik (v kolikor ponudnik </w:t>
      </w:r>
      <w:r w:rsidR="0077054B" w:rsidRPr="007C1A63">
        <w:rPr>
          <w:rFonts w:cs="Tahoma"/>
          <w:bCs/>
          <w:i/>
          <w:iCs/>
          <w:sz w:val="18"/>
          <w:szCs w:val="22"/>
        </w:rPr>
        <w:t>glede pogojev</w:t>
      </w:r>
      <w:r w:rsidR="0077054B" w:rsidRPr="007C1A63">
        <w:rPr>
          <w:rFonts w:cs="Tahoma"/>
          <w:b/>
          <w:bCs/>
          <w:i/>
          <w:iCs/>
          <w:sz w:val="18"/>
          <w:szCs w:val="22"/>
        </w:rPr>
        <w:t xml:space="preserve"> </w:t>
      </w:r>
      <w:r w:rsidR="0077054B" w:rsidRPr="007C1A63">
        <w:rPr>
          <w:rFonts w:cs="Tahoma"/>
          <w:i/>
          <w:iCs/>
          <w:sz w:val="18"/>
          <w:szCs w:val="22"/>
        </w:rPr>
        <w:t>v zvezi z ekonomskim in finančnim položajem ter tehnično in strokovno sposobnostjo uporabi zmogljivosti drugih subjektov).</w:t>
      </w:r>
      <w:r w:rsidRPr="007C1A63">
        <w:rPr>
          <w:rFonts w:eastAsia="Calibri" w:cs="Tahoma"/>
          <w:i/>
          <w:sz w:val="18"/>
          <w:szCs w:val="18"/>
          <w:lang w:eastAsia="en-US"/>
        </w:rPr>
        <w:t xml:space="preserve"> </w:t>
      </w:r>
      <w:r w:rsidRPr="007C1A63">
        <w:rPr>
          <w:rFonts w:cs="Tahoma"/>
          <w:bCs/>
          <w:i/>
          <w:iCs/>
          <w:noProof/>
          <w:sz w:val="18"/>
          <w:szCs w:val="18"/>
        </w:rPr>
        <w:t xml:space="preserve">Ponudnik priloži </w:t>
      </w:r>
      <w:r w:rsidRPr="007C1A63">
        <w:rPr>
          <w:rFonts w:cs="Tahoma"/>
          <w:bCs/>
          <w:i/>
          <w:iCs/>
          <w:noProof/>
          <w:sz w:val="18"/>
          <w:szCs w:val="18"/>
          <w:u w:val="single"/>
        </w:rPr>
        <w:t>ločeno</w:t>
      </w:r>
      <w:r w:rsidRPr="007C1A63">
        <w:rPr>
          <w:rFonts w:cs="Tahoma"/>
          <w:bCs/>
          <w:i/>
          <w:iCs/>
          <w:noProof/>
          <w:sz w:val="18"/>
          <w:szCs w:val="18"/>
        </w:rPr>
        <w:t xml:space="preserve"> izpolnjene izjave za vsakega od teh gospodarskih subjektov v ponudbi.</w:t>
      </w:r>
    </w:p>
    <w:p w14:paraId="5336C7F6" w14:textId="77777777" w:rsidR="007A0514" w:rsidRPr="007C1A63" w:rsidRDefault="007A0514" w:rsidP="000D29B8">
      <w:pPr>
        <w:keepNext/>
        <w:keepLines/>
        <w:jc w:val="both"/>
        <w:rPr>
          <w:rFonts w:cs="Tahoma"/>
          <w:b/>
          <w:i/>
          <w:sz w:val="20"/>
          <w:szCs w:val="20"/>
          <w:u w:val="single"/>
        </w:rPr>
      </w:pPr>
    </w:p>
    <w:p w14:paraId="77A206A0" w14:textId="77777777" w:rsidR="00B75E81" w:rsidRPr="007C1A63" w:rsidRDefault="00B75E81" w:rsidP="000D29B8">
      <w:pPr>
        <w:keepNext/>
        <w:keepLines/>
        <w:spacing w:after="200" w:line="276" w:lineRule="auto"/>
        <w:rPr>
          <w:rFonts w:cs="Tahoma"/>
          <w:b/>
          <w:i/>
          <w:sz w:val="20"/>
          <w:szCs w:val="20"/>
          <w:u w:val="single"/>
        </w:rPr>
      </w:pPr>
      <w:r w:rsidRPr="007C1A63">
        <w:rPr>
          <w:rFonts w:cs="Tahoma"/>
          <w:b/>
          <w:i/>
          <w:sz w:val="20"/>
          <w:szCs w:val="20"/>
          <w:u w:val="single"/>
        </w:rPr>
        <w:br w:type="page"/>
      </w:r>
    </w:p>
    <w:p w14:paraId="786ED11C" w14:textId="77777777" w:rsidR="00055E31" w:rsidRPr="007C1A63" w:rsidRDefault="00055E31" w:rsidP="000D29B8">
      <w:pPr>
        <w:keepNext/>
        <w:keepLines/>
        <w:rPr>
          <w:rFonts w:cs="Tahoma"/>
          <w:b/>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296"/>
        <w:gridCol w:w="993"/>
        <w:gridCol w:w="567"/>
      </w:tblGrid>
      <w:tr w:rsidR="00CE0B04" w:rsidRPr="007C1A63" w14:paraId="556BD41F" w14:textId="77777777" w:rsidTr="00065DD1">
        <w:trPr>
          <w:trHeight w:val="274"/>
        </w:trPr>
        <w:tc>
          <w:tcPr>
            <w:tcW w:w="642" w:type="dxa"/>
            <w:tcBorders>
              <w:top w:val="single" w:sz="4" w:space="0" w:color="auto"/>
              <w:left w:val="single" w:sz="4" w:space="0" w:color="auto"/>
              <w:bottom w:val="single" w:sz="4" w:space="0" w:color="auto"/>
              <w:right w:val="nil"/>
            </w:tcBorders>
          </w:tcPr>
          <w:p w14:paraId="4E590A78" w14:textId="77777777" w:rsidR="00CE0B04" w:rsidRPr="007C1A63" w:rsidRDefault="00CE0B04" w:rsidP="000D29B8">
            <w:pPr>
              <w:keepNext/>
              <w:keepLines/>
              <w:jc w:val="both"/>
              <w:rPr>
                <w:rFonts w:cs="Tahoma"/>
                <w:sz w:val="20"/>
                <w:szCs w:val="20"/>
              </w:rPr>
            </w:pP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cs="Tahoma"/>
                <w:sz w:val="20"/>
                <w:szCs w:val="20"/>
              </w:rPr>
              <w:br w:type="page"/>
            </w:r>
            <w:r w:rsidRPr="007C1A63">
              <w:rPr>
                <w:rFonts w:cs="Tahoma"/>
                <w:b/>
                <w:sz w:val="20"/>
                <w:szCs w:val="20"/>
              </w:rPr>
              <w:br w:type="page"/>
            </w:r>
            <w:r w:rsidRPr="007C1A63">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48F37BA1" w14:textId="77777777" w:rsidR="00CE0B04" w:rsidRPr="007C1A63" w:rsidRDefault="00CE0B04" w:rsidP="000D29B8">
            <w:pPr>
              <w:keepNext/>
              <w:keepLines/>
              <w:rPr>
                <w:rFonts w:cs="Tahoma"/>
                <w:sz w:val="20"/>
                <w:szCs w:val="20"/>
              </w:rPr>
            </w:pPr>
            <w:r w:rsidRPr="007C1A63">
              <w:rPr>
                <w:rFonts w:cs="Tahoma"/>
                <w:sz w:val="20"/>
                <w:szCs w:val="20"/>
              </w:rPr>
              <w:t>IZJAVA FIZIČNE OSEBE</w:t>
            </w:r>
          </w:p>
        </w:tc>
        <w:tc>
          <w:tcPr>
            <w:tcW w:w="993" w:type="dxa"/>
            <w:tcBorders>
              <w:top w:val="single" w:sz="4" w:space="0" w:color="auto"/>
              <w:left w:val="single" w:sz="4" w:space="0" w:color="auto"/>
              <w:bottom w:val="single" w:sz="4" w:space="0" w:color="auto"/>
              <w:right w:val="nil"/>
            </w:tcBorders>
            <w:vAlign w:val="center"/>
          </w:tcPr>
          <w:p w14:paraId="3FDAA7C1" w14:textId="77777777" w:rsidR="00CE0B04" w:rsidRPr="007C1A63" w:rsidRDefault="00CE0B04" w:rsidP="000D29B8">
            <w:pPr>
              <w:keepNext/>
              <w:keepLines/>
              <w:rPr>
                <w:rFonts w:cs="Tahoma"/>
                <w:b/>
                <w:sz w:val="20"/>
                <w:szCs w:val="20"/>
              </w:rPr>
            </w:pPr>
            <w:r w:rsidRPr="007C1A63">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42626FE7" w14:textId="77777777" w:rsidR="00CE0B04" w:rsidRPr="007C1A63" w:rsidRDefault="00CE0B04" w:rsidP="000D29B8">
            <w:pPr>
              <w:keepNext/>
              <w:keepLines/>
              <w:ind w:left="-70"/>
              <w:rPr>
                <w:rFonts w:cs="Tahoma"/>
                <w:b/>
                <w:sz w:val="20"/>
                <w:szCs w:val="20"/>
              </w:rPr>
            </w:pPr>
            <w:r w:rsidRPr="007C1A63">
              <w:rPr>
                <w:rFonts w:cs="Tahoma"/>
                <w:b/>
                <w:sz w:val="20"/>
                <w:szCs w:val="20"/>
              </w:rPr>
              <w:t>3/3</w:t>
            </w:r>
          </w:p>
        </w:tc>
      </w:tr>
    </w:tbl>
    <w:p w14:paraId="6547AD86" w14:textId="5E576992" w:rsidR="003D57F0" w:rsidRPr="007C1A63" w:rsidRDefault="003D57F0" w:rsidP="000D29B8">
      <w:pPr>
        <w:keepNext/>
        <w:keepLines/>
        <w:rPr>
          <w:rFonts w:cs="Tahoma"/>
          <w:b/>
          <w:sz w:val="20"/>
          <w:szCs w:val="20"/>
        </w:rPr>
      </w:pPr>
    </w:p>
    <w:p w14:paraId="09D8EABD" w14:textId="254F7E61" w:rsidR="005C138A" w:rsidRPr="007C1A63" w:rsidRDefault="006D0ACB" w:rsidP="000D29B8">
      <w:pPr>
        <w:keepNext/>
        <w:keepLines/>
        <w:jc w:val="both"/>
        <w:rPr>
          <w:rFonts w:cs="Tahoma"/>
          <w:b/>
          <w:sz w:val="20"/>
          <w:szCs w:val="20"/>
        </w:rPr>
      </w:pPr>
      <w:r w:rsidRPr="007C1A63">
        <w:rPr>
          <w:rFonts w:cs="Tahoma"/>
          <w:b/>
          <w:sz w:val="20"/>
          <w:szCs w:val="20"/>
        </w:rPr>
        <w:t>LPT-</w:t>
      </w:r>
      <w:r w:rsidR="003B1285">
        <w:rPr>
          <w:rFonts w:cs="Tahoma"/>
          <w:b/>
          <w:sz w:val="20"/>
          <w:szCs w:val="20"/>
        </w:rPr>
        <w:t>214</w:t>
      </w:r>
      <w:r w:rsidRPr="007C1A63">
        <w:rPr>
          <w:rFonts w:cs="Tahoma"/>
          <w:b/>
          <w:sz w:val="20"/>
          <w:szCs w:val="20"/>
        </w:rPr>
        <w:t>/24</w:t>
      </w:r>
      <w:r w:rsidR="00012EB1" w:rsidRPr="007C1A63">
        <w:rPr>
          <w:rFonts w:cs="Tahoma"/>
          <w:b/>
          <w:sz w:val="20"/>
          <w:szCs w:val="20"/>
        </w:rPr>
        <w:t xml:space="preserve"> </w:t>
      </w:r>
      <w:r w:rsidR="00111CE0" w:rsidRPr="007C1A63">
        <w:rPr>
          <w:rFonts w:cs="Tahoma"/>
          <w:b/>
          <w:sz w:val="20"/>
          <w:szCs w:val="20"/>
        </w:rPr>
        <w:t>Izvajanje storitev sprejemanja plačil parkirnine preko POS terminalov na avtomatskih blagajnah</w:t>
      </w:r>
    </w:p>
    <w:p w14:paraId="61B20E34" w14:textId="77777777" w:rsidR="001B4216" w:rsidRPr="007C1A63" w:rsidRDefault="001B4216" w:rsidP="000D29B8">
      <w:pPr>
        <w:keepNext/>
        <w:keepLines/>
        <w:tabs>
          <w:tab w:val="left" w:pos="567"/>
          <w:tab w:val="num" w:pos="851"/>
          <w:tab w:val="left" w:pos="993"/>
        </w:tabs>
        <w:jc w:val="both"/>
        <w:rPr>
          <w:rFonts w:cs="Tahoma"/>
          <w:sz w:val="20"/>
          <w:szCs w:val="20"/>
        </w:rPr>
      </w:pPr>
    </w:p>
    <w:p w14:paraId="06D7CDEA" w14:textId="77777777" w:rsidR="001D2641" w:rsidRPr="007C1A63" w:rsidRDefault="001D2641" w:rsidP="000D29B8">
      <w:pPr>
        <w:keepNext/>
        <w:keepLines/>
        <w:tabs>
          <w:tab w:val="left" w:pos="567"/>
          <w:tab w:val="num" w:pos="851"/>
          <w:tab w:val="left" w:pos="993"/>
        </w:tabs>
        <w:jc w:val="both"/>
        <w:rPr>
          <w:rFonts w:cs="Tahoma"/>
          <w:sz w:val="20"/>
          <w:szCs w:val="20"/>
        </w:rPr>
      </w:pPr>
      <w:r w:rsidRPr="007C1A63">
        <w:rPr>
          <w:rFonts w:cs="Tahoma"/>
          <w:sz w:val="20"/>
          <w:szCs w:val="20"/>
        </w:rPr>
        <w:t xml:space="preserve">Ime in priimek _____________________________________________________________________ </w:t>
      </w:r>
    </w:p>
    <w:p w14:paraId="20034880" w14:textId="77777777" w:rsidR="001D2641" w:rsidRPr="007C1A63" w:rsidRDefault="001D2641" w:rsidP="000D29B8">
      <w:pPr>
        <w:keepNext/>
        <w:keepLines/>
        <w:tabs>
          <w:tab w:val="left" w:pos="567"/>
          <w:tab w:val="num" w:pos="851"/>
          <w:tab w:val="left" w:pos="993"/>
        </w:tabs>
        <w:jc w:val="both"/>
        <w:rPr>
          <w:rFonts w:cs="Tahoma"/>
          <w:sz w:val="20"/>
          <w:szCs w:val="20"/>
        </w:rPr>
      </w:pPr>
    </w:p>
    <w:p w14:paraId="39011CB5" w14:textId="77777777" w:rsidR="001D2641" w:rsidRPr="007C1A63" w:rsidRDefault="001D2641" w:rsidP="000D29B8">
      <w:pPr>
        <w:keepNext/>
        <w:keepLines/>
        <w:tabs>
          <w:tab w:val="left" w:pos="567"/>
          <w:tab w:val="num" w:pos="851"/>
          <w:tab w:val="left" w:pos="993"/>
        </w:tabs>
        <w:jc w:val="both"/>
        <w:rPr>
          <w:rFonts w:cs="Tahoma"/>
          <w:sz w:val="20"/>
          <w:szCs w:val="20"/>
        </w:rPr>
      </w:pPr>
      <w:r w:rsidRPr="007C1A63">
        <w:rPr>
          <w:rFonts w:cs="Tahoma"/>
          <w:sz w:val="20"/>
          <w:szCs w:val="20"/>
        </w:rPr>
        <w:t>EMŠO ____________________________________________________________________________</w:t>
      </w:r>
    </w:p>
    <w:p w14:paraId="7AB72D28" w14:textId="77777777" w:rsidR="001D2641" w:rsidRPr="007C1A63" w:rsidRDefault="001D2641" w:rsidP="000D29B8">
      <w:pPr>
        <w:keepNext/>
        <w:keepLines/>
        <w:tabs>
          <w:tab w:val="left" w:pos="567"/>
          <w:tab w:val="num" w:pos="851"/>
          <w:tab w:val="left" w:pos="993"/>
        </w:tabs>
        <w:jc w:val="both"/>
        <w:rPr>
          <w:rFonts w:cs="Tahoma"/>
          <w:sz w:val="20"/>
          <w:szCs w:val="20"/>
        </w:rPr>
      </w:pPr>
    </w:p>
    <w:p w14:paraId="604C5CD4" w14:textId="77777777" w:rsidR="001D2641" w:rsidRPr="007C1A63" w:rsidRDefault="001D2641" w:rsidP="000D29B8">
      <w:pPr>
        <w:keepNext/>
        <w:keepLines/>
        <w:tabs>
          <w:tab w:val="left" w:pos="567"/>
          <w:tab w:val="num" w:pos="851"/>
          <w:tab w:val="left" w:pos="993"/>
        </w:tabs>
        <w:jc w:val="both"/>
        <w:rPr>
          <w:rFonts w:cs="Tahoma"/>
          <w:sz w:val="20"/>
          <w:szCs w:val="20"/>
        </w:rPr>
      </w:pPr>
      <w:r w:rsidRPr="007C1A63">
        <w:rPr>
          <w:rFonts w:cs="Tahoma"/>
          <w:sz w:val="20"/>
          <w:szCs w:val="20"/>
        </w:rPr>
        <w:t>Spodaj podpisani/a, ki sem pri gospodarskemu subjektu ________________________________________</w:t>
      </w:r>
    </w:p>
    <w:p w14:paraId="6C92103F" w14:textId="75B01512" w:rsidR="001D2641" w:rsidRDefault="001D2641" w:rsidP="000D29B8">
      <w:pPr>
        <w:keepNext/>
        <w:keepLines/>
        <w:tabs>
          <w:tab w:val="left" w:pos="567"/>
          <w:tab w:val="num" w:pos="851"/>
          <w:tab w:val="left" w:pos="993"/>
        </w:tabs>
        <w:jc w:val="both"/>
        <w:rPr>
          <w:rFonts w:cs="Tahoma"/>
          <w:sz w:val="20"/>
          <w:szCs w:val="20"/>
        </w:rPr>
      </w:pPr>
      <w:r w:rsidRPr="007C1A63">
        <w:rPr>
          <w:rFonts w:cs="Tahoma"/>
          <w:sz w:val="20"/>
          <w:szCs w:val="20"/>
        </w:rPr>
        <w:t>član/ica (ustrezno obkrožiti):</w:t>
      </w:r>
    </w:p>
    <w:p w14:paraId="7F2543F7" w14:textId="0B0BE6B4" w:rsidR="003B1285" w:rsidRDefault="003B1285" w:rsidP="000D29B8">
      <w:pPr>
        <w:keepNext/>
        <w:keepLines/>
        <w:tabs>
          <w:tab w:val="left" w:pos="567"/>
          <w:tab w:val="num" w:pos="851"/>
          <w:tab w:val="left" w:pos="993"/>
        </w:tabs>
        <w:jc w:val="both"/>
        <w:rPr>
          <w:rFonts w:cs="Tahoma"/>
          <w:sz w:val="20"/>
          <w:szCs w:val="20"/>
        </w:rPr>
      </w:pPr>
    </w:p>
    <w:bookmarkStart w:id="8" w:name="_Hlk184194397"/>
    <w:p w14:paraId="79699EC3" w14:textId="5120EFE3" w:rsidR="003B1285" w:rsidRDefault="003B1285" w:rsidP="00D85631">
      <w:pPr>
        <w:keepNext/>
        <w:keepLines/>
        <w:tabs>
          <w:tab w:val="left" w:pos="567"/>
          <w:tab w:val="num" w:pos="851"/>
          <w:tab w:val="left" w:pos="993"/>
        </w:tabs>
        <w:spacing w:after="240"/>
        <w:jc w:val="both"/>
        <w:rPr>
          <w:rFonts w:cs="Tahoma"/>
          <w:sz w:val="20"/>
          <w:szCs w:val="20"/>
        </w:rPr>
      </w:pPr>
      <w:r w:rsidRPr="007C1A63">
        <w:rPr>
          <w:rFonts w:cs="Tahoma"/>
          <w:b/>
          <w:noProof/>
          <w:sz w:val="18"/>
          <w:szCs w:val="18"/>
        </w:rPr>
        <mc:AlternateContent>
          <mc:Choice Requires="wps">
            <w:drawing>
              <wp:anchor distT="0" distB="0" distL="114300" distR="114300" simplePos="0" relativeHeight="251670528" behindDoc="0" locked="0" layoutInCell="1" allowOverlap="1" wp14:anchorId="03F145D1" wp14:editId="066CEA42">
                <wp:simplePos x="0" y="0"/>
                <wp:positionH relativeFrom="column">
                  <wp:posOffset>1270</wp:posOffset>
                </wp:positionH>
                <wp:positionV relativeFrom="paragraph">
                  <wp:posOffset>-3175</wp:posOffset>
                </wp:positionV>
                <wp:extent cx="270510" cy="213995"/>
                <wp:effectExtent l="0" t="0" r="15240" b="14605"/>
                <wp:wrapSquare wrapText="bothSides"/>
                <wp:docPr id="4" name="Pravokotnik 4"/>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57B7E0AA" w14:textId="01740263" w:rsidR="003B1285" w:rsidRPr="007A6555" w:rsidRDefault="003B1285" w:rsidP="003B1285">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3F145D1" id="Pravokotnik 4" o:spid="_x0000_s1032" style="position:absolute;left:0;text-align:left;margin-left:.1pt;margin-top:-.25pt;width:21.3pt;height:16.8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" filled="f" strokecolor="windowText" strokeweight="1pt">
                <v:textbox inset="1mm,0,0,0">
                  <w:txbxContent>
                    <w:p w14:paraId="57B7E0AA" w14:textId="01740263" w:rsidR="003B1285" w:rsidRPr="007A6555" w:rsidRDefault="003B1285" w:rsidP="003B1285">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r>
        <w:rPr>
          <w:rFonts w:cs="Tahoma"/>
          <w:sz w:val="20"/>
          <w:szCs w:val="20"/>
        </w:rPr>
        <w:t>upravnega organa</w:t>
      </w:r>
    </w:p>
    <w:p w14:paraId="789DCACC" w14:textId="696597A3" w:rsidR="003B1285" w:rsidRDefault="003B1285" w:rsidP="003B1285">
      <w:pPr>
        <w:keepNext/>
        <w:keepLines/>
        <w:tabs>
          <w:tab w:val="left" w:pos="567"/>
          <w:tab w:val="num" w:pos="851"/>
          <w:tab w:val="left" w:pos="993"/>
        </w:tabs>
        <w:jc w:val="both"/>
        <w:rPr>
          <w:rFonts w:cs="Tahoma"/>
          <w:sz w:val="20"/>
          <w:szCs w:val="20"/>
        </w:rPr>
      </w:pPr>
      <w:r w:rsidRPr="007C1A63">
        <w:rPr>
          <w:rFonts w:cs="Tahoma"/>
          <w:b/>
          <w:noProof/>
          <w:sz w:val="18"/>
          <w:szCs w:val="18"/>
        </w:rPr>
        <mc:AlternateContent>
          <mc:Choice Requires="wps">
            <w:drawing>
              <wp:anchor distT="0" distB="0" distL="114300" distR="114300" simplePos="0" relativeHeight="251669504" behindDoc="0" locked="0" layoutInCell="1" allowOverlap="1" wp14:anchorId="5879E40D" wp14:editId="0E00B23F">
                <wp:simplePos x="0" y="0"/>
                <wp:positionH relativeFrom="column">
                  <wp:posOffset>1270</wp:posOffset>
                </wp:positionH>
                <wp:positionV relativeFrom="paragraph">
                  <wp:posOffset>-1270</wp:posOffset>
                </wp:positionV>
                <wp:extent cx="260985" cy="205105"/>
                <wp:effectExtent l="0" t="0" r="24765" b="23495"/>
                <wp:wrapSquare wrapText="bothSides"/>
                <wp:docPr id="8" name="Pravokotnik 8"/>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70008D72" w14:textId="77777777" w:rsidR="003B1285" w:rsidRPr="007A6555" w:rsidRDefault="003B1285" w:rsidP="003B1285">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5879E40D" id="Pravokotnik 8" o:spid="_x0000_s1033" style="position:absolute;left:0;text-align:left;margin-left:.1pt;margin-top:-.1pt;width:20.55pt;height:16.15pt;z-index:2516695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" filled="f" strokecolor="windowText" strokeweight="1pt">
                <v:textbox inset="1mm,0,0,0">
                  <w:txbxContent>
                    <w:p w14:paraId="70008D72" w14:textId="77777777" w:rsidR="003B1285" w:rsidRPr="007A6555" w:rsidRDefault="003B1285" w:rsidP="003B1285">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Pr>
          <w:rFonts w:cs="Tahoma"/>
          <w:sz w:val="20"/>
          <w:szCs w:val="20"/>
        </w:rPr>
        <w:t>vodstvenega organa ali</w:t>
      </w:r>
    </w:p>
    <w:p w14:paraId="78832E5C" w14:textId="77777777" w:rsidR="003B1285" w:rsidRDefault="003B1285" w:rsidP="000D29B8">
      <w:pPr>
        <w:keepNext/>
        <w:keepLines/>
        <w:tabs>
          <w:tab w:val="left" w:pos="567"/>
          <w:tab w:val="num" w:pos="851"/>
          <w:tab w:val="left" w:pos="993"/>
        </w:tabs>
        <w:jc w:val="both"/>
        <w:rPr>
          <w:rFonts w:cs="Tahoma"/>
          <w:sz w:val="20"/>
          <w:szCs w:val="20"/>
        </w:rPr>
      </w:pPr>
    </w:p>
    <w:p w14:paraId="76D90BAB" w14:textId="5B96665F" w:rsidR="003B1285" w:rsidRDefault="003B1285" w:rsidP="000D29B8">
      <w:pPr>
        <w:keepNext/>
        <w:keepLines/>
        <w:tabs>
          <w:tab w:val="left" w:pos="567"/>
          <w:tab w:val="num" w:pos="851"/>
          <w:tab w:val="left" w:pos="993"/>
        </w:tabs>
        <w:jc w:val="both"/>
        <w:rPr>
          <w:rFonts w:cs="Tahoma"/>
          <w:sz w:val="20"/>
          <w:szCs w:val="20"/>
        </w:rPr>
      </w:pPr>
      <w:r w:rsidRPr="007C1A63">
        <w:rPr>
          <w:rFonts w:cs="Tahoma"/>
          <w:b/>
          <w:noProof/>
          <w:sz w:val="18"/>
          <w:szCs w:val="18"/>
        </w:rPr>
        <mc:AlternateContent>
          <mc:Choice Requires="wps">
            <w:drawing>
              <wp:anchor distT="0" distB="0" distL="114300" distR="114300" simplePos="0" relativeHeight="251672576" behindDoc="1" locked="0" layoutInCell="1" allowOverlap="1" wp14:anchorId="0B7CE3B0" wp14:editId="75CCFFCD">
                <wp:simplePos x="0" y="0"/>
                <wp:positionH relativeFrom="column">
                  <wp:posOffset>1270</wp:posOffset>
                </wp:positionH>
                <wp:positionV relativeFrom="paragraph">
                  <wp:posOffset>-1270</wp:posOffset>
                </wp:positionV>
                <wp:extent cx="260985" cy="205105"/>
                <wp:effectExtent l="0" t="0" r="24765" b="23495"/>
                <wp:wrapSquare wrapText="bothSides"/>
                <wp:docPr id="9" name="Pravokotnik 9"/>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6202DC3F" w14:textId="77777777" w:rsidR="003B1285" w:rsidRPr="007A6555" w:rsidRDefault="003B1285" w:rsidP="003B1285">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B7CE3B0" id="Pravokotnik 9" o:spid="_x0000_s1034" style="position:absolute;left:0;text-align:left;margin-left:.1pt;margin-top:-.1pt;width:20.55pt;height:16.15pt;z-index:-25164390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" filled="f" strokecolor="windowText" strokeweight="1pt">
                <v:textbox inset="1mm,0,0,0">
                  <w:txbxContent>
                    <w:p w14:paraId="6202DC3F" w14:textId="77777777" w:rsidR="003B1285" w:rsidRPr="007A6555" w:rsidRDefault="003B1285" w:rsidP="003B1285">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Pr>
          <w:rFonts w:cs="Tahoma"/>
          <w:sz w:val="20"/>
          <w:szCs w:val="20"/>
        </w:rPr>
        <w:t>nadzornega organa</w:t>
      </w:r>
    </w:p>
    <w:bookmarkEnd w:id="8"/>
    <w:p w14:paraId="6554AC4E" w14:textId="77777777" w:rsidR="003B1285" w:rsidRPr="007C1A63" w:rsidRDefault="003B1285" w:rsidP="000D29B8">
      <w:pPr>
        <w:keepNext/>
        <w:keepLines/>
        <w:tabs>
          <w:tab w:val="left" w:pos="567"/>
          <w:tab w:val="num" w:pos="851"/>
          <w:tab w:val="left" w:pos="993"/>
        </w:tabs>
        <w:jc w:val="both"/>
        <w:rPr>
          <w:rFonts w:cs="Tahoma"/>
          <w:sz w:val="20"/>
          <w:szCs w:val="20"/>
        </w:rPr>
      </w:pPr>
    </w:p>
    <w:p w14:paraId="7FBE476B" w14:textId="1EDCA1E0" w:rsidR="001D2641" w:rsidRDefault="001D2641" w:rsidP="000D29B8">
      <w:pPr>
        <w:keepNext/>
        <w:keepLines/>
        <w:tabs>
          <w:tab w:val="left" w:pos="567"/>
          <w:tab w:val="num" w:pos="851"/>
          <w:tab w:val="left" w:pos="993"/>
        </w:tabs>
        <w:jc w:val="both"/>
        <w:rPr>
          <w:rFonts w:cs="Tahoma"/>
          <w:sz w:val="20"/>
          <w:szCs w:val="20"/>
        </w:rPr>
      </w:pPr>
      <w:r w:rsidRPr="007C1A63">
        <w:rPr>
          <w:rFonts w:cs="Tahoma"/>
          <w:sz w:val="20"/>
          <w:szCs w:val="20"/>
        </w:rPr>
        <w:t>oziroma imam pooblastila za njegovo (ustrezno obkrožiti):</w:t>
      </w:r>
    </w:p>
    <w:p w14:paraId="113AD3B0" w14:textId="18D7BB17" w:rsidR="003B1285" w:rsidRDefault="003B1285" w:rsidP="000D29B8">
      <w:pPr>
        <w:keepNext/>
        <w:keepLines/>
        <w:tabs>
          <w:tab w:val="left" w:pos="567"/>
          <w:tab w:val="num" w:pos="851"/>
          <w:tab w:val="left" w:pos="993"/>
        </w:tabs>
        <w:jc w:val="both"/>
        <w:rPr>
          <w:rFonts w:cs="Tahoma"/>
          <w:sz w:val="20"/>
          <w:szCs w:val="20"/>
        </w:rPr>
      </w:pPr>
    </w:p>
    <w:p w14:paraId="73CD56F3" w14:textId="3113FF6E" w:rsidR="003B1285" w:rsidRDefault="003B1285" w:rsidP="003B1285">
      <w:pPr>
        <w:keepNext/>
        <w:keepLines/>
        <w:tabs>
          <w:tab w:val="left" w:pos="567"/>
          <w:tab w:val="num" w:pos="851"/>
          <w:tab w:val="left" w:pos="993"/>
        </w:tabs>
        <w:jc w:val="both"/>
        <w:rPr>
          <w:rFonts w:cs="Tahoma"/>
          <w:sz w:val="20"/>
          <w:szCs w:val="20"/>
        </w:rPr>
      </w:pPr>
      <w:r w:rsidRPr="007C1A63">
        <w:rPr>
          <w:rFonts w:cs="Tahoma"/>
          <w:b/>
          <w:noProof/>
          <w:sz w:val="18"/>
          <w:szCs w:val="18"/>
        </w:rPr>
        <mc:AlternateContent>
          <mc:Choice Requires="wps">
            <w:drawing>
              <wp:anchor distT="0" distB="0" distL="114300" distR="114300" simplePos="0" relativeHeight="251675648" behindDoc="0" locked="0" layoutInCell="1" allowOverlap="1" wp14:anchorId="055F5FE9" wp14:editId="36EF2BC3">
                <wp:simplePos x="0" y="0"/>
                <wp:positionH relativeFrom="column">
                  <wp:posOffset>1270</wp:posOffset>
                </wp:positionH>
                <wp:positionV relativeFrom="paragraph">
                  <wp:posOffset>-3175</wp:posOffset>
                </wp:positionV>
                <wp:extent cx="270510" cy="213995"/>
                <wp:effectExtent l="0" t="0" r="15240" b="14605"/>
                <wp:wrapSquare wrapText="bothSides"/>
                <wp:docPr id="11" name="Pravokotnik 11"/>
                <wp:cNvGraphicFramePr/>
                <a:graphic xmlns:a="http://schemas.openxmlformats.org/drawingml/2006/main">
                  <a:graphicData uri="http://schemas.microsoft.com/office/word/2010/wordprocessingShape">
                    <wps:wsp>
                      <wps:cNvSpPr/>
                      <wps:spPr>
                        <a:xfrm>
                          <a:off x="0" y="0"/>
                          <a:ext cx="270510" cy="213995"/>
                        </a:xfrm>
                        <a:prstGeom prst="rect">
                          <a:avLst/>
                        </a:prstGeom>
                        <a:noFill/>
                        <a:ln w="12700" cap="flat" cmpd="sng" algn="ctr">
                          <a:solidFill>
                            <a:sysClr val="windowText" lastClr="000000"/>
                          </a:solidFill>
                          <a:prstDash val="solid"/>
                        </a:ln>
                        <a:effectLst/>
                      </wps:spPr>
                      <wps:txbx>
                        <w:txbxContent>
                          <w:p w14:paraId="485A8989" w14:textId="77777777" w:rsidR="003B1285" w:rsidRPr="007A6555" w:rsidRDefault="003B1285" w:rsidP="003B1285">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055F5FE9" id="Pravokotnik 11" o:spid="_x0000_s1035" style="position:absolute;left:0;text-align:left;margin-left:.1pt;margin-top:-.25pt;width:21.3pt;height:16.85pt;z-index:25167564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" filled="f" strokecolor="windowText" strokeweight="1pt">
                <v:textbox inset="1mm,0,0,0">
                  <w:txbxContent>
                    <w:p w14:paraId="485A8989" w14:textId="77777777" w:rsidR="003B1285" w:rsidRPr="007A6555" w:rsidRDefault="003B1285" w:rsidP="003B1285">
                      <w:pPr>
                        <w:keepNext/>
                        <w:keepLines/>
                        <w:tabs>
                          <w:tab w:val="left" w:pos="567"/>
                          <w:tab w:val="num" w:pos="851"/>
                          <w:tab w:val="left" w:pos="993"/>
                        </w:tabs>
                        <w:jc w:val="both"/>
                        <w:rPr>
                          <w:rFonts w:cs="Tahoma"/>
                          <w:sz w:val="18"/>
                          <w:szCs w:val="18"/>
                          <w14:shadow w14:blurRad="50800" w14:dist="50800" w14:dir="5400000" w14:sx="0" w14:sy="0" w14:kx="0" w14:ky="0" w14:algn="ctr">
                            <w14:schemeClr w14:val="tx1"/>
                          </w14:shadow>
                        </w:rPr>
                      </w:pPr>
                    </w:p>
                  </w:txbxContent>
                </v:textbox>
                <w10:wrap type="square"/>
              </v:rect>
            </w:pict>
          </mc:Fallback>
        </mc:AlternateContent>
      </w:r>
      <w:r>
        <w:rPr>
          <w:rFonts w:cs="Tahoma"/>
          <w:sz w:val="20"/>
          <w:szCs w:val="20"/>
        </w:rPr>
        <w:t>zastopanj</w:t>
      </w:r>
      <w:r w:rsidR="00D85631">
        <w:rPr>
          <w:rFonts w:cs="Tahoma"/>
          <w:sz w:val="20"/>
          <w:szCs w:val="20"/>
        </w:rPr>
        <w:t>e</w:t>
      </w:r>
      <w:r>
        <w:rPr>
          <w:rFonts w:cs="Tahoma"/>
          <w:sz w:val="20"/>
          <w:szCs w:val="20"/>
        </w:rPr>
        <w:t xml:space="preserve"> ali</w:t>
      </w:r>
    </w:p>
    <w:p w14:paraId="278D9394" w14:textId="77777777" w:rsidR="003B1285" w:rsidRDefault="003B1285" w:rsidP="003B1285">
      <w:pPr>
        <w:keepNext/>
        <w:keepLines/>
        <w:tabs>
          <w:tab w:val="left" w:pos="567"/>
          <w:tab w:val="num" w:pos="851"/>
          <w:tab w:val="left" w:pos="993"/>
        </w:tabs>
        <w:jc w:val="both"/>
        <w:rPr>
          <w:rFonts w:cs="Tahoma"/>
          <w:sz w:val="20"/>
          <w:szCs w:val="20"/>
        </w:rPr>
      </w:pPr>
    </w:p>
    <w:p w14:paraId="7D634C6F" w14:textId="6BF35D1C" w:rsidR="003B1285" w:rsidRDefault="003B1285" w:rsidP="003B1285">
      <w:pPr>
        <w:keepNext/>
        <w:keepLines/>
        <w:tabs>
          <w:tab w:val="left" w:pos="567"/>
          <w:tab w:val="num" w:pos="851"/>
          <w:tab w:val="left" w:pos="993"/>
        </w:tabs>
        <w:jc w:val="both"/>
        <w:rPr>
          <w:rFonts w:cs="Tahoma"/>
          <w:sz w:val="20"/>
          <w:szCs w:val="20"/>
        </w:rPr>
      </w:pPr>
      <w:r w:rsidRPr="007C1A63">
        <w:rPr>
          <w:rFonts w:cs="Tahoma"/>
          <w:b/>
          <w:noProof/>
          <w:sz w:val="18"/>
          <w:szCs w:val="18"/>
        </w:rPr>
        <mc:AlternateContent>
          <mc:Choice Requires="wps">
            <w:drawing>
              <wp:anchor distT="0" distB="0" distL="114300" distR="114300" simplePos="0" relativeHeight="251674624" behindDoc="0" locked="0" layoutInCell="1" allowOverlap="1" wp14:anchorId="106EA193" wp14:editId="7F392DAF">
                <wp:simplePos x="0" y="0"/>
                <wp:positionH relativeFrom="column">
                  <wp:posOffset>1270</wp:posOffset>
                </wp:positionH>
                <wp:positionV relativeFrom="paragraph">
                  <wp:posOffset>-1270</wp:posOffset>
                </wp:positionV>
                <wp:extent cx="260985" cy="205105"/>
                <wp:effectExtent l="0" t="0" r="24765" b="23495"/>
                <wp:wrapSquare wrapText="bothSides"/>
                <wp:docPr id="12" name="Pravokotnik 12"/>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545B1E97" w14:textId="77777777" w:rsidR="003B1285" w:rsidRPr="007A6555" w:rsidRDefault="003B1285" w:rsidP="003B1285">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106EA193" id="Pravokotnik 12" o:spid="_x0000_s1036" style="position:absolute;left:0;text-align:left;margin-left:.1pt;margin-top:-.1pt;width:20.55pt;height:16.1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" filled="f" strokecolor="windowText" strokeweight="1pt">
                <v:textbox inset="1mm,0,0,0">
                  <w:txbxContent>
                    <w:p w14:paraId="545B1E97" w14:textId="77777777" w:rsidR="003B1285" w:rsidRPr="007A6555" w:rsidRDefault="003B1285" w:rsidP="003B1285">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00D85631">
        <w:rPr>
          <w:rFonts w:cs="Tahoma"/>
          <w:sz w:val="20"/>
          <w:szCs w:val="20"/>
        </w:rPr>
        <w:t>odločanje</w:t>
      </w:r>
      <w:r>
        <w:rPr>
          <w:rFonts w:cs="Tahoma"/>
          <w:sz w:val="20"/>
          <w:szCs w:val="20"/>
        </w:rPr>
        <w:t xml:space="preserve"> ali</w:t>
      </w:r>
    </w:p>
    <w:p w14:paraId="65783CF3" w14:textId="77777777" w:rsidR="003B1285" w:rsidRDefault="003B1285" w:rsidP="003B1285">
      <w:pPr>
        <w:keepNext/>
        <w:keepLines/>
        <w:tabs>
          <w:tab w:val="left" w:pos="567"/>
          <w:tab w:val="num" w:pos="851"/>
          <w:tab w:val="left" w:pos="993"/>
        </w:tabs>
        <w:jc w:val="both"/>
        <w:rPr>
          <w:rFonts w:cs="Tahoma"/>
          <w:sz w:val="20"/>
          <w:szCs w:val="20"/>
        </w:rPr>
      </w:pPr>
    </w:p>
    <w:p w14:paraId="50C73594" w14:textId="41CD2A2E" w:rsidR="003B1285" w:rsidRDefault="003B1285" w:rsidP="003B1285">
      <w:pPr>
        <w:keepNext/>
        <w:keepLines/>
        <w:tabs>
          <w:tab w:val="left" w:pos="567"/>
          <w:tab w:val="num" w:pos="851"/>
          <w:tab w:val="left" w:pos="993"/>
        </w:tabs>
        <w:jc w:val="both"/>
        <w:rPr>
          <w:rFonts w:cs="Tahoma"/>
          <w:sz w:val="20"/>
          <w:szCs w:val="20"/>
        </w:rPr>
      </w:pPr>
      <w:r w:rsidRPr="007C1A63">
        <w:rPr>
          <w:rFonts w:cs="Tahoma"/>
          <w:b/>
          <w:noProof/>
          <w:sz w:val="18"/>
          <w:szCs w:val="18"/>
        </w:rPr>
        <mc:AlternateContent>
          <mc:Choice Requires="wps">
            <w:drawing>
              <wp:anchor distT="0" distB="0" distL="114300" distR="114300" simplePos="0" relativeHeight="251676672" behindDoc="1" locked="0" layoutInCell="1" allowOverlap="1" wp14:anchorId="4F9A95FF" wp14:editId="7879488D">
                <wp:simplePos x="0" y="0"/>
                <wp:positionH relativeFrom="column">
                  <wp:posOffset>1270</wp:posOffset>
                </wp:positionH>
                <wp:positionV relativeFrom="paragraph">
                  <wp:posOffset>-1270</wp:posOffset>
                </wp:positionV>
                <wp:extent cx="260985" cy="205105"/>
                <wp:effectExtent l="0" t="0" r="24765" b="23495"/>
                <wp:wrapSquare wrapText="bothSides"/>
                <wp:docPr id="16" name="Pravokotnik 16"/>
                <wp:cNvGraphicFramePr/>
                <a:graphic xmlns:a="http://schemas.openxmlformats.org/drawingml/2006/main">
                  <a:graphicData uri="http://schemas.microsoft.com/office/word/2010/wordprocessingShape">
                    <wps:wsp>
                      <wps:cNvSpPr/>
                      <wps:spPr>
                        <a:xfrm>
                          <a:off x="0" y="0"/>
                          <a:ext cx="260985" cy="205105"/>
                        </a:xfrm>
                        <a:prstGeom prst="rect">
                          <a:avLst/>
                        </a:prstGeom>
                        <a:noFill/>
                        <a:ln w="12700" cap="flat" cmpd="sng" algn="ctr">
                          <a:solidFill>
                            <a:sysClr val="windowText" lastClr="000000"/>
                          </a:solidFill>
                          <a:prstDash val="solid"/>
                        </a:ln>
                        <a:effectLst/>
                      </wps:spPr>
                      <wps:txbx>
                        <w:txbxContent>
                          <w:p w14:paraId="46B16E2E" w14:textId="125BA708" w:rsidR="003B1285" w:rsidRPr="007A6555" w:rsidRDefault="003B1285" w:rsidP="003B1285">
                            <w:pPr>
                              <w:rPr>
                                <w:rFonts w:cs="Tahoma"/>
                                <w:sz w:val="18"/>
                                <w:szCs w:val="18"/>
                                <w14:shadow w14:blurRad="50800" w14:dist="50800" w14:dir="5400000" w14:sx="0" w14:sy="0" w14:kx="0" w14:ky="0" w14:algn="ctr">
                                  <w14:schemeClr w14:val="tx1"/>
                                </w14:shadow>
                              </w:rPr>
                            </w:pPr>
                          </w:p>
                        </w:txbxContent>
                      </wps:txbx>
                      <wps:bodyPr rot="0" spcFirstLastPara="0" vertOverflow="overflow" horzOverflow="overflow" vert="horz" wrap="square" lIns="36000" tIns="0" rIns="0" bIns="0" numCol="1" spcCol="0" rtlCol="0" fromWordArt="0" anchor="ctr" anchorCtr="0" forceAA="0" compatLnSpc="1">
                        <a:prstTxWarp prst="textNoShape">
                          <a:avLst/>
                        </a:prstTxWarp>
                        <a:noAutofit/>
                      </wps:bodyPr>
                    </wps:wsp>
                  </a:graphicData>
                </a:graphic>
              </wp:anchor>
            </w:drawing>
          </mc:Choice>
          <mc:Fallback>
            <w:pict>
              <v:rect w14:anchorId="4F9A95FF" id="Pravokotnik 16" o:spid="_x0000_s1037" style="position:absolute;left:0;text-align:left;margin-left:.1pt;margin-top:-.1pt;width:20.55pt;height:16.15pt;z-index:-2516398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" filled="f" strokecolor="windowText" strokeweight="1pt">
                <v:textbox inset="1mm,0,0,0">
                  <w:txbxContent>
                    <w:p w14:paraId="46B16E2E" w14:textId="125BA708" w:rsidR="003B1285" w:rsidRPr="007A6555" w:rsidRDefault="003B1285" w:rsidP="003B1285">
                      <w:pPr>
                        <w:rPr>
                          <w:rFonts w:cs="Tahoma"/>
                          <w:sz w:val="18"/>
                          <w:szCs w:val="18"/>
                          <w14:shadow w14:blurRad="50800" w14:dist="50800" w14:dir="5400000" w14:sx="0" w14:sy="0" w14:kx="0" w14:ky="0" w14:algn="ctr">
                            <w14:schemeClr w14:val="tx1"/>
                          </w14:shadow>
                        </w:rPr>
                      </w:pPr>
                    </w:p>
                  </w:txbxContent>
                </v:textbox>
                <w10:wrap type="square"/>
              </v:rect>
            </w:pict>
          </mc:Fallback>
        </mc:AlternateContent>
      </w:r>
      <w:r w:rsidR="00D85631">
        <w:rPr>
          <w:rFonts w:cs="Tahoma"/>
          <w:sz w:val="20"/>
          <w:szCs w:val="20"/>
        </w:rPr>
        <w:t>nadzor v njem,</w:t>
      </w:r>
    </w:p>
    <w:p w14:paraId="60BFEF93" w14:textId="77777777" w:rsidR="001D2641" w:rsidRPr="007C1A63" w:rsidRDefault="001D2641" w:rsidP="000D29B8">
      <w:pPr>
        <w:keepNext/>
        <w:keepLines/>
        <w:tabs>
          <w:tab w:val="left" w:pos="567"/>
          <w:tab w:val="num" w:pos="851"/>
          <w:tab w:val="left" w:pos="993"/>
        </w:tabs>
        <w:jc w:val="both"/>
        <w:rPr>
          <w:rFonts w:cs="Tahoma"/>
          <w:sz w:val="20"/>
          <w:szCs w:val="20"/>
        </w:rPr>
      </w:pPr>
    </w:p>
    <w:p w14:paraId="3E56CF67" w14:textId="77777777" w:rsidR="001D2641" w:rsidRPr="007C1A63" w:rsidRDefault="001D2641" w:rsidP="000D29B8">
      <w:pPr>
        <w:keepNext/>
        <w:keepLines/>
        <w:tabs>
          <w:tab w:val="left" w:pos="567"/>
          <w:tab w:val="num" w:pos="851"/>
          <w:tab w:val="left" w:pos="993"/>
        </w:tabs>
        <w:jc w:val="both"/>
        <w:rPr>
          <w:rFonts w:cs="Tahoma"/>
          <w:sz w:val="20"/>
          <w:szCs w:val="20"/>
        </w:rPr>
      </w:pPr>
      <w:r w:rsidRPr="007C1A63">
        <w:rPr>
          <w:rFonts w:cs="Tahoma"/>
          <w:b/>
          <w:sz w:val="20"/>
          <w:szCs w:val="20"/>
        </w:rPr>
        <w:t>pod kazensko in materialno odgovornostjo</w:t>
      </w:r>
      <w:r w:rsidRPr="007C1A63">
        <w:rPr>
          <w:rFonts w:cs="Tahoma"/>
          <w:sz w:val="20"/>
          <w:szCs w:val="20"/>
        </w:rPr>
        <w:t xml:space="preserve"> </w:t>
      </w:r>
    </w:p>
    <w:p w14:paraId="235F8147" w14:textId="77777777" w:rsidR="001D2641" w:rsidRPr="007C1A63" w:rsidRDefault="001D2641" w:rsidP="000D29B8">
      <w:pPr>
        <w:keepNext/>
        <w:keepLines/>
        <w:tabs>
          <w:tab w:val="left" w:pos="567"/>
          <w:tab w:val="num" w:pos="851"/>
          <w:tab w:val="left" w:pos="993"/>
        </w:tabs>
        <w:jc w:val="center"/>
        <w:rPr>
          <w:rFonts w:cs="Tahoma"/>
          <w:b/>
          <w:sz w:val="20"/>
          <w:szCs w:val="20"/>
        </w:rPr>
      </w:pPr>
    </w:p>
    <w:p w14:paraId="21EF58FC" w14:textId="4A27C883" w:rsidR="001D2641" w:rsidRPr="007C1A63" w:rsidRDefault="001D2641" w:rsidP="000D29B8">
      <w:pPr>
        <w:keepNext/>
        <w:keepLines/>
        <w:tabs>
          <w:tab w:val="left" w:pos="567"/>
          <w:tab w:val="num" w:pos="851"/>
          <w:tab w:val="left" w:pos="993"/>
        </w:tabs>
        <w:jc w:val="center"/>
        <w:rPr>
          <w:rFonts w:cs="Tahoma"/>
          <w:b/>
        </w:rPr>
      </w:pPr>
      <w:r w:rsidRPr="007C1A63">
        <w:rPr>
          <w:rFonts w:cs="Tahoma"/>
          <w:b/>
        </w:rPr>
        <w:t>IZJAVLJAM</w:t>
      </w:r>
      <w:r w:rsidR="00F90C48" w:rsidRPr="007C1A63">
        <w:rPr>
          <w:rFonts w:cs="Tahoma"/>
          <w:b/>
        </w:rPr>
        <w:t>,</w:t>
      </w:r>
    </w:p>
    <w:p w14:paraId="76358D5E" w14:textId="77777777" w:rsidR="001D2641" w:rsidRPr="007C1A63" w:rsidRDefault="001D2641" w:rsidP="000D29B8">
      <w:pPr>
        <w:keepNext/>
        <w:keepLines/>
        <w:tabs>
          <w:tab w:val="left" w:pos="567"/>
          <w:tab w:val="num" w:pos="851"/>
          <w:tab w:val="left" w:pos="993"/>
        </w:tabs>
        <w:jc w:val="both"/>
        <w:rPr>
          <w:rFonts w:cs="Tahoma"/>
          <w:sz w:val="20"/>
          <w:szCs w:val="20"/>
        </w:rPr>
      </w:pPr>
    </w:p>
    <w:p w14:paraId="019FAC62" w14:textId="3ABA2BCD" w:rsidR="001D2641" w:rsidRPr="007C1A63" w:rsidRDefault="000B7E6A" w:rsidP="000D29B8">
      <w:pPr>
        <w:keepNext/>
        <w:keepLines/>
        <w:jc w:val="both"/>
        <w:rPr>
          <w:rFonts w:cs="Tahoma"/>
          <w:sz w:val="20"/>
        </w:rPr>
      </w:pPr>
      <w:r w:rsidRPr="007C1A63">
        <w:rPr>
          <w:rFonts w:cs="Tahoma"/>
          <w:sz w:val="20"/>
        </w:rPr>
        <w:t xml:space="preserve">da mi ni bila izrečena pravnomočna sodba, ki ima elemente kaznivih dejanj iz Kazenskega zakonika </w:t>
      </w:r>
      <w:r w:rsidR="00D42ECC" w:rsidRPr="007C1A63">
        <w:rPr>
          <w:rFonts w:cs="Tahoma"/>
          <w:sz w:val="20"/>
        </w:rPr>
        <w:t xml:space="preserve">(Ur. l. RS, št. 50/12 – uradno prečiščeno besedilo, 6/16 – </w:t>
      </w:r>
      <w:proofErr w:type="spellStart"/>
      <w:r w:rsidR="00D42ECC" w:rsidRPr="007C1A63">
        <w:rPr>
          <w:rFonts w:cs="Tahoma"/>
          <w:sz w:val="20"/>
        </w:rPr>
        <w:t>popr</w:t>
      </w:r>
      <w:proofErr w:type="spellEnd"/>
      <w:r w:rsidR="00D42ECC" w:rsidRPr="007C1A63">
        <w:rPr>
          <w:rFonts w:cs="Tahoma"/>
          <w:sz w:val="20"/>
        </w:rPr>
        <w:t>., 54/15, 38/16, 27/17, 23/20, 91/20, 95/21, 186/21 in 105/22 – ZZNŠPP; v nadaljnjem besedilu: KZ-1)</w:t>
      </w:r>
      <w:r w:rsidRPr="007C1A63">
        <w:rPr>
          <w:rFonts w:cs="Tahoma"/>
          <w:sz w:val="20"/>
        </w:rPr>
        <w:t>, ki so opredeljena v prvem odstavku 75. člena ZJN-3 ali za primerljiva kazniva dejanja, ki so jih izrekla tuja sodišča.</w:t>
      </w:r>
    </w:p>
    <w:p w14:paraId="3E30030B" w14:textId="260CB814" w:rsidR="000B7E6A" w:rsidRPr="007C1A63" w:rsidRDefault="000B7E6A" w:rsidP="000D29B8">
      <w:pPr>
        <w:keepNext/>
        <w:keepLines/>
        <w:jc w:val="both"/>
        <w:rPr>
          <w:rFonts w:cs="Tahoma"/>
          <w:sz w:val="20"/>
        </w:rPr>
      </w:pPr>
    </w:p>
    <w:p w14:paraId="50FEA93D" w14:textId="3B534D73" w:rsidR="000B7E6A" w:rsidRPr="007C1A63" w:rsidRDefault="000B7E6A" w:rsidP="000D29B8">
      <w:pPr>
        <w:keepNext/>
        <w:keepLines/>
        <w:jc w:val="both"/>
        <w:rPr>
          <w:rFonts w:cs="Tahoma"/>
          <w:sz w:val="20"/>
        </w:rPr>
      </w:pPr>
      <w:r w:rsidRPr="007C1A63">
        <w:rPr>
          <w:rFonts w:cs="Tahoma"/>
          <w:sz w:val="20"/>
        </w:rPr>
        <w:t xml:space="preserve">S podpisom te izjave </w:t>
      </w:r>
    </w:p>
    <w:p w14:paraId="001D5ECE" w14:textId="13C6AA39" w:rsidR="001B4216" w:rsidRPr="007C1A63" w:rsidRDefault="00F90C48" w:rsidP="000D29B8">
      <w:pPr>
        <w:keepNext/>
        <w:keepLines/>
        <w:tabs>
          <w:tab w:val="left" w:pos="567"/>
          <w:tab w:val="num" w:pos="851"/>
          <w:tab w:val="left" w:pos="993"/>
        </w:tabs>
        <w:jc w:val="center"/>
        <w:rPr>
          <w:rFonts w:cs="Tahoma"/>
          <w:b/>
        </w:rPr>
      </w:pPr>
      <w:r w:rsidRPr="007C1A63">
        <w:rPr>
          <w:rFonts w:cs="Tahoma"/>
          <w:b/>
        </w:rPr>
        <w:t>SOGLAŠAM,</w:t>
      </w:r>
    </w:p>
    <w:p w14:paraId="01CAC43B" w14:textId="77777777" w:rsidR="001B4216" w:rsidRPr="007C1A63" w:rsidRDefault="001B4216" w:rsidP="000D29B8">
      <w:pPr>
        <w:keepNext/>
        <w:keepLines/>
        <w:tabs>
          <w:tab w:val="left" w:pos="567"/>
          <w:tab w:val="num" w:pos="851"/>
          <w:tab w:val="left" w:pos="993"/>
        </w:tabs>
        <w:jc w:val="both"/>
        <w:rPr>
          <w:rFonts w:cs="Tahoma"/>
        </w:rPr>
      </w:pPr>
    </w:p>
    <w:p w14:paraId="5AD6B22C" w14:textId="7D8E367B" w:rsidR="001B4216" w:rsidRPr="007C1A63" w:rsidRDefault="000B7E6A" w:rsidP="000D29B8">
      <w:pPr>
        <w:keepNext/>
        <w:keepLines/>
        <w:tabs>
          <w:tab w:val="left" w:pos="567"/>
          <w:tab w:val="num" w:pos="851"/>
          <w:tab w:val="left" w:pos="993"/>
        </w:tabs>
        <w:jc w:val="both"/>
        <w:rPr>
          <w:rFonts w:cs="Tahoma"/>
          <w:sz w:val="20"/>
          <w:szCs w:val="20"/>
        </w:rPr>
      </w:pPr>
      <w:r w:rsidRPr="007C1A63">
        <w:rPr>
          <w:rFonts w:cs="Tahoma"/>
          <w:sz w:val="20"/>
          <w:szCs w:val="20"/>
        </w:rPr>
        <w:t>da pooblaščeni predstavnik naročnika</w:t>
      </w:r>
      <w:r w:rsidRPr="007C1A63">
        <w:rPr>
          <w:rFonts w:cs="Tahoma"/>
          <w:b/>
          <w:sz w:val="20"/>
          <w:szCs w:val="20"/>
        </w:rPr>
        <w:t xml:space="preserve"> </w:t>
      </w:r>
      <w:r w:rsidRPr="007C1A63">
        <w:rPr>
          <w:rFonts w:cs="Tahoma"/>
          <w:sz w:val="20"/>
          <w:szCs w:val="20"/>
        </w:rPr>
        <w:t xml:space="preserve">v zvezi z oddajo predmetnega javnega naročila (v primeru, če naročnik dvomi o resničnost ponudnikovih izjav v skladu s tretjim odstavkom 47. člena ZJN-3) pridobi podatke za preveritev ponudbe v skladu z 89. členom ZJN-3 v enotnem informacijskem sistemu – </w:t>
      </w:r>
      <w:proofErr w:type="spellStart"/>
      <w:r w:rsidRPr="007C1A63">
        <w:rPr>
          <w:rFonts w:cs="Tahoma"/>
          <w:sz w:val="20"/>
          <w:szCs w:val="20"/>
        </w:rPr>
        <w:t>eDosje</w:t>
      </w:r>
      <w:proofErr w:type="spellEnd"/>
      <w:r w:rsidRPr="007C1A63">
        <w:rPr>
          <w:rFonts w:cs="Tahoma"/>
          <w:sz w:val="20"/>
          <w:szCs w:val="20"/>
        </w:rPr>
        <w:t xml:space="preserve"> iz devetega odstavka 77. čle</w:t>
      </w:r>
      <w:r w:rsidR="00F90C48" w:rsidRPr="007C1A63">
        <w:rPr>
          <w:rFonts w:cs="Tahoma"/>
          <w:sz w:val="20"/>
          <w:szCs w:val="20"/>
        </w:rPr>
        <w:t>na ZJN-3, ter se tudi zavezujem, da bom</w:t>
      </w:r>
      <w:r w:rsidRPr="007C1A63">
        <w:rPr>
          <w:rFonts w:cs="Tahoma"/>
          <w:sz w:val="20"/>
          <w:szCs w:val="20"/>
        </w:rPr>
        <w:t xml:space="preserve"> na zahtevo pooblaščenega predstavnika naročnika</w:t>
      </w:r>
      <w:r w:rsidR="00F90C48" w:rsidRPr="007C1A63">
        <w:rPr>
          <w:rFonts w:cs="Tahoma"/>
          <w:sz w:val="20"/>
          <w:szCs w:val="20"/>
        </w:rPr>
        <w:t>,</w:t>
      </w:r>
      <w:r w:rsidRPr="007C1A63">
        <w:rPr>
          <w:rFonts w:cs="Tahoma"/>
          <w:b/>
          <w:sz w:val="20"/>
          <w:szCs w:val="20"/>
        </w:rPr>
        <w:t xml:space="preserve"> </w:t>
      </w:r>
      <w:r w:rsidRPr="007C1A63">
        <w:rPr>
          <w:rFonts w:cs="Tahoma"/>
          <w:sz w:val="20"/>
          <w:szCs w:val="20"/>
        </w:rPr>
        <w:t>predložil dodatna pooblastila za preveritev podatkov iz uradnih evidenc.</w:t>
      </w:r>
    </w:p>
    <w:p w14:paraId="797E26AC" w14:textId="77777777" w:rsidR="001B4216" w:rsidRPr="007C1A63" w:rsidRDefault="001B4216" w:rsidP="000D29B8">
      <w:pPr>
        <w:keepNext/>
        <w:keepLines/>
        <w:tabs>
          <w:tab w:val="left" w:pos="567"/>
          <w:tab w:val="num" w:pos="851"/>
          <w:tab w:val="left" w:pos="993"/>
        </w:tabs>
        <w:jc w:val="both"/>
        <w:rPr>
          <w:rFonts w:cs="Tahoma"/>
          <w:sz w:val="14"/>
          <w:szCs w:val="18"/>
        </w:rPr>
      </w:pPr>
    </w:p>
    <w:p w14:paraId="344E1E08" w14:textId="091C65BD" w:rsidR="00D92209" w:rsidRPr="007C1A63" w:rsidRDefault="00D92209" w:rsidP="000D29B8">
      <w:pPr>
        <w:keepNext/>
        <w:keepLines/>
        <w:tabs>
          <w:tab w:val="left" w:pos="567"/>
          <w:tab w:val="num" w:pos="851"/>
          <w:tab w:val="left" w:pos="993"/>
        </w:tabs>
        <w:jc w:val="both"/>
        <w:rPr>
          <w:rFonts w:ascii="Arial" w:hAnsi="Arial" w:cs="Arial"/>
          <w:sz w:val="18"/>
          <w:szCs w:val="18"/>
        </w:rPr>
      </w:pPr>
    </w:p>
    <w:p w14:paraId="33E2E017" w14:textId="77777777" w:rsidR="001D2641" w:rsidRPr="007C1A63" w:rsidRDefault="001D2641" w:rsidP="000D29B8">
      <w:pPr>
        <w:keepNext/>
        <w:keepLines/>
        <w:tabs>
          <w:tab w:val="left" w:pos="567"/>
          <w:tab w:val="num" w:pos="851"/>
          <w:tab w:val="left" w:pos="993"/>
        </w:tabs>
        <w:jc w:val="both"/>
        <w:rPr>
          <w:rFonts w:ascii="Arial" w:hAnsi="Arial" w:cs="Arial"/>
          <w:sz w:val="18"/>
          <w:szCs w:val="18"/>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1D2641" w:rsidRPr="007C1A63" w14:paraId="7935DAC0" w14:textId="77777777" w:rsidTr="00E53ECA">
        <w:trPr>
          <w:trHeight w:val="235"/>
        </w:trPr>
        <w:tc>
          <w:tcPr>
            <w:tcW w:w="3402" w:type="dxa"/>
            <w:tcBorders>
              <w:top w:val="single" w:sz="4" w:space="0" w:color="auto"/>
            </w:tcBorders>
          </w:tcPr>
          <w:p w14:paraId="21BB9B43" w14:textId="77777777" w:rsidR="001D2641" w:rsidRPr="007C1A63" w:rsidRDefault="001D2641" w:rsidP="000D29B8">
            <w:pPr>
              <w:keepNext/>
              <w:keepLines/>
              <w:jc w:val="center"/>
              <w:rPr>
                <w:rFonts w:cs="Tahoma"/>
                <w:snapToGrid w:val="0"/>
                <w:color w:val="000000"/>
                <w:sz w:val="20"/>
                <w:szCs w:val="20"/>
              </w:rPr>
            </w:pPr>
            <w:r w:rsidRPr="007C1A63">
              <w:rPr>
                <w:rFonts w:cs="Tahoma"/>
                <w:snapToGrid w:val="0"/>
                <w:color w:val="000000"/>
                <w:sz w:val="20"/>
                <w:szCs w:val="20"/>
              </w:rPr>
              <w:t xml:space="preserve"> (Kraj, datum)</w:t>
            </w:r>
          </w:p>
        </w:tc>
        <w:tc>
          <w:tcPr>
            <w:tcW w:w="2410" w:type="dxa"/>
          </w:tcPr>
          <w:p w14:paraId="35402911" w14:textId="77777777" w:rsidR="001D2641" w:rsidRPr="007C1A63" w:rsidRDefault="001D2641" w:rsidP="000D29B8">
            <w:pPr>
              <w:keepNext/>
              <w:keepLines/>
              <w:jc w:val="center"/>
              <w:rPr>
                <w:rFonts w:cs="Tahoma"/>
                <w:snapToGrid w:val="0"/>
                <w:color w:val="000000"/>
                <w:sz w:val="20"/>
                <w:szCs w:val="20"/>
              </w:rPr>
            </w:pPr>
          </w:p>
        </w:tc>
        <w:tc>
          <w:tcPr>
            <w:tcW w:w="3686" w:type="dxa"/>
            <w:tcBorders>
              <w:top w:val="single" w:sz="4" w:space="0" w:color="auto"/>
            </w:tcBorders>
          </w:tcPr>
          <w:p w14:paraId="79742ED7" w14:textId="77777777" w:rsidR="001D2641" w:rsidRPr="007C1A63" w:rsidRDefault="001D2641" w:rsidP="000D29B8">
            <w:pPr>
              <w:keepNext/>
              <w:keepLines/>
              <w:jc w:val="center"/>
              <w:rPr>
                <w:rFonts w:cs="Tahoma"/>
                <w:snapToGrid w:val="0"/>
                <w:color w:val="000000"/>
                <w:sz w:val="20"/>
                <w:szCs w:val="20"/>
              </w:rPr>
            </w:pPr>
            <w:r w:rsidRPr="007C1A63">
              <w:rPr>
                <w:rFonts w:cs="Tahoma"/>
                <w:snapToGrid w:val="0"/>
                <w:color w:val="000000"/>
                <w:sz w:val="20"/>
                <w:szCs w:val="20"/>
              </w:rPr>
              <w:t>(Podpis fizične osebe)</w:t>
            </w:r>
          </w:p>
        </w:tc>
      </w:tr>
    </w:tbl>
    <w:p w14:paraId="2215E047" w14:textId="77777777" w:rsidR="001D2641" w:rsidRPr="007C1A63" w:rsidRDefault="001D2641" w:rsidP="000D29B8">
      <w:pPr>
        <w:keepNext/>
        <w:keepLines/>
        <w:tabs>
          <w:tab w:val="left" w:pos="284"/>
        </w:tabs>
        <w:jc w:val="both"/>
        <w:rPr>
          <w:rFonts w:cs="Tahoma"/>
          <w:sz w:val="20"/>
          <w:szCs w:val="20"/>
        </w:rPr>
      </w:pPr>
    </w:p>
    <w:p w14:paraId="754789DF" w14:textId="4097CFF0" w:rsidR="001D2641" w:rsidRPr="007C1A63" w:rsidRDefault="001D2641" w:rsidP="000D29B8">
      <w:pPr>
        <w:keepNext/>
        <w:keepLines/>
        <w:tabs>
          <w:tab w:val="left" w:pos="284"/>
        </w:tabs>
        <w:jc w:val="both"/>
        <w:rPr>
          <w:rFonts w:cs="Tahoma"/>
          <w:sz w:val="20"/>
          <w:szCs w:val="20"/>
        </w:rPr>
      </w:pPr>
    </w:p>
    <w:p w14:paraId="54811D2E" w14:textId="77777777" w:rsidR="001D2641" w:rsidRPr="007C1A63" w:rsidRDefault="001D2641" w:rsidP="000D29B8">
      <w:pPr>
        <w:keepNext/>
        <w:keepLines/>
        <w:tabs>
          <w:tab w:val="left" w:pos="284"/>
        </w:tabs>
        <w:jc w:val="both"/>
        <w:rPr>
          <w:rFonts w:cs="Tahoma"/>
          <w:i/>
          <w:sz w:val="18"/>
          <w:szCs w:val="18"/>
        </w:rPr>
      </w:pPr>
      <w:r w:rsidRPr="007C1A63">
        <w:rPr>
          <w:rFonts w:cs="Tahoma"/>
          <w:b/>
          <w:i/>
          <w:sz w:val="18"/>
          <w:szCs w:val="18"/>
        </w:rPr>
        <w:t>Navodilo:</w:t>
      </w:r>
      <w:r w:rsidRPr="007C1A63">
        <w:rPr>
          <w:rFonts w:cs="Tahoma"/>
          <w:i/>
          <w:sz w:val="18"/>
          <w:szCs w:val="18"/>
        </w:rPr>
        <w:t xml:space="preserve"> Izjavo izpolnijo in podpišejo VSE osebe, ki so:</w:t>
      </w:r>
    </w:p>
    <w:p w14:paraId="78496093" w14:textId="77777777" w:rsidR="001D2641" w:rsidRPr="007C1A63" w:rsidRDefault="001D2641" w:rsidP="000D29B8">
      <w:pPr>
        <w:pStyle w:val="Odstavekseznama"/>
        <w:keepNext/>
        <w:keepLines/>
        <w:numPr>
          <w:ilvl w:val="0"/>
          <w:numId w:val="4"/>
        </w:numPr>
        <w:tabs>
          <w:tab w:val="left" w:pos="426"/>
        </w:tabs>
        <w:ind w:hanging="218"/>
        <w:jc w:val="both"/>
        <w:rPr>
          <w:rFonts w:ascii="Tahoma" w:hAnsi="Tahoma" w:cs="Tahoma"/>
          <w:i/>
          <w:sz w:val="18"/>
          <w:szCs w:val="18"/>
        </w:rPr>
      </w:pPr>
      <w:r w:rsidRPr="007C1A63">
        <w:rPr>
          <w:rFonts w:cs="Tahoma"/>
          <w:i/>
          <w:sz w:val="18"/>
          <w:szCs w:val="18"/>
        </w:rPr>
        <w:t xml:space="preserve"> </w:t>
      </w:r>
      <w:r w:rsidRPr="007C1A63">
        <w:rPr>
          <w:rFonts w:ascii="Tahoma" w:hAnsi="Tahoma" w:cs="Tahoma"/>
          <w:i/>
          <w:sz w:val="18"/>
          <w:szCs w:val="18"/>
        </w:rPr>
        <w:t xml:space="preserve">člani upravnega, vodstvenega ali nadzornega organa ponudnika (v primeru skupne ponudbe velja za vse člane skupine ponudnikov – partnerje), podizvajalca in drugega subjekta, katerega zmogljivosti bo pri izvedbi javnega naročila uporabljal ponudnik ali </w:t>
      </w:r>
    </w:p>
    <w:p w14:paraId="320AD2B3" w14:textId="77777777" w:rsidR="001D2641" w:rsidRPr="007C1A63" w:rsidRDefault="001D2641" w:rsidP="000D29B8">
      <w:pPr>
        <w:pStyle w:val="Odstavekseznama"/>
        <w:keepNext/>
        <w:keepLines/>
        <w:numPr>
          <w:ilvl w:val="0"/>
          <w:numId w:val="4"/>
        </w:numPr>
        <w:tabs>
          <w:tab w:val="left" w:pos="426"/>
        </w:tabs>
        <w:ind w:hanging="218"/>
        <w:jc w:val="both"/>
        <w:rPr>
          <w:rFonts w:ascii="Tahoma" w:hAnsi="Tahoma" w:cs="Tahoma"/>
          <w:i/>
          <w:sz w:val="18"/>
          <w:szCs w:val="18"/>
        </w:rPr>
      </w:pPr>
      <w:r w:rsidRPr="007C1A63">
        <w:rPr>
          <w:rFonts w:ascii="Tahoma" w:hAnsi="Tahoma" w:cs="Tahoma"/>
          <w:i/>
          <w:sz w:val="18"/>
          <w:szCs w:val="18"/>
        </w:rPr>
        <w:t>ki imajo pooblastila za njegovo zastopanje ali odločanje ali nadzor v njem</w:t>
      </w:r>
      <w:r w:rsidR="00877C9C" w:rsidRPr="007C1A63">
        <w:rPr>
          <w:rFonts w:ascii="Tahoma" w:hAnsi="Tahoma" w:cs="Tahoma"/>
          <w:i/>
          <w:sz w:val="18"/>
          <w:szCs w:val="18"/>
        </w:rPr>
        <w:t>.</w:t>
      </w:r>
    </w:p>
    <w:p w14:paraId="6441FB0F" w14:textId="77777777" w:rsidR="001D2641" w:rsidRPr="007C1A63" w:rsidRDefault="001D2641" w:rsidP="000D29B8">
      <w:pPr>
        <w:keepNext/>
        <w:keepLines/>
        <w:tabs>
          <w:tab w:val="left" w:pos="284"/>
        </w:tabs>
        <w:rPr>
          <w:rFonts w:cs="Tahoma"/>
          <w:b/>
          <w:sz w:val="20"/>
          <w:szCs w:val="20"/>
        </w:rPr>
      </w:pPr>
    </w:p>
    <w:p w14:paraId="52496D14" w14:textId="72489071" w:rsidR="00055E31" w:rsidRPr="007C1A63" w:rsidRDefault="00055E31" w:rsidP="000D29B8">
      <w:pPr>
        <w:keepNext/>
        <w:keepLines/>
        <w:tabs>
          <w:tab w:val="left" w:pos="284"/>
        </w:tabs>
        <w:jc w:val="both"/>
        <w:rPr>
          <w:rFonts w:ascii="Times New Roman" w:hAnsi="Times New Roman"/>
          <w:sz w:val="20"/>
          <w:szCs w:val="20"/>
        </w:rPr>
      </w:pPr>
    </w:p>
    <w:p w14:paraId="739E6756" w14:textId="77777777" w:rsidR="00F90C48" w:rsidRPr="007C1A63" w:rsidRDefault="00F90C48" w:rsidP="000D29B8">
      <w:pPr>
        <w:keepNext/>
        <w:keepLines/>
        <w:tabs>
          <w:tab w:val="left" w:pos="284"/>
        </w:tabs>
        <w:jc w:val="both"/>
        <w:rPr>
          <w:rFonts w:ascii="Times New Roman" w:hAnsi="Times New Roman"/>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296"/>
        <w:gridCol w:w="993"/>
        <w:gridCol w:w="567"/>
      </w:tblGrid>
      <w:tr w:rsidR="00055E31" w:rsidRPr="007C1A63" w14:paraId="24BB6C73" w14:textId="77777777" w:rsidTr="00055E31">
        <w:trPr>
          <w:trHeight w:val="274"/>
        </w:trPr>
        <w:tc>
          <w:tcPr>
            <w:tcW w:w="642" w:type="dxa"/>
            <w:tcBorders>
              <w:top w:val="single" w:sz="4" w:space="0" w:color="auto"/>
              <w:left w:val="single" w:sz="4" w:space="0" w:color="auto"/>
              <w:bottom w:val="single" w:sz="4" w:space="0" w:color="auto"/>
              <w:right w:val="nil"/>
            </w:tcBorders>
          </w:tcPr>
          <w:p w14:paraId="65EA710E" w14:textId="77777777" w:rsidR="00055E31" w:rsidRPr="007C1A63" w:rsidRDefault="00055E31" w:rsidP="000D29B8">
            <w:pPr>
              <w:keepNext/>
              <w:keepLines/>
              <w:jc w:val="both"/>
              <w:rPr>
                <w:rFonts w:cs="Tahoma"/>
                <w:sz w:val="20"/>
                <w:szCs w:val="20"/>
              </w:rPr>
            </w:pP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cs="Tahoma"/>
                <w:sz w:val="20"/>
                <w:szCs w:val="20"/>
              </w:rPr>
              <w:br w:type="page"/>
            </w:r>
            <w:r w:rsidRPr="007C1A63">
              <w:rPr>
                <w:rFonts w:cs="Tahoma"/>
                <w:b/>
                <w:sz w:val="20"/>
                <w:szCs w:val="20"/>
              </w:rPr>
              <w:br w:type="page"/>
            </w:r>
            <w:r w:rsidRPr="007C1A63">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6E00094A" w14:textId="77777777" w:rsidR="00055E31" w:rsidRPr="007C1A63" w:rsidRDefault="00055E31" w:rsidP="000D29B8">
            <w:pPr>
              <w:keepNext/>
              <w:keepLines/>
              <w:rPr>
                <w:rFonts w:cs="Tahoma"/>
                <w:sz w:val="20"/>
                <w:szCs w:val="20"/>
              </w:rPr>
            </w:pPr>
            <w:r w:rsidRPr="007C1A63">
              <w:rPr>
                <w:rFonts w:cs="Tahoma"/>
                <w:sz w:val="20"/>
                <w:szCs w:val="20"/>
              </w:rPr>
              <w:t>IZJAVA O UDELEŽBI FIZIČNIH IN PRAVNIH OSEB V LASTNIŠTVU PONUDNIKA</w:t>
            </w:r>
          </w:p>
        </w:tc>
        <w:tc>
          <w:tcPr>
            <w:tcW w:w="993" w:type="dxa"/>
            <w:tcBorders>
              <w:top w:val="single" w:sz="4" w:space="0" w:color="auto"/>
              <w:left w:val="single" w:sz="4" w:space="0" w:color="auto"/>
              <w:bottom w:val="single" w:sz="4" w:space="0" w:color="auto"/>
              <w:right w:val="nil"/>
            </w:tcBorders>
            <w:vAlign w:val="center"/>
          </w:tcPr>
          <w:p w14:paraId="1271489B" w14:textId="77777777" w:rsidR="00055E31" w:rsidRPr="007C1A63" w:rsidRDefault="00055E31" w:rsidP="000D29B8">
            <w:pPr>
              <w:keepNext/>
              <w:keepLines/>
              <w:rPr>
                <w:rFonts w:cs="Tahoma"/>
                <w:b/>
                <w:sz w:val="20"/>
                <w:szCs w:val="20"/>
              </w:rPr>
            </w:pPr>
            <w:r w:rsidRPr="007C1A63">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1EFB2B5E" w14:textId="77777777" w:rsidR="00055E31" w:rsidRPr="007C1A63" w:rsidRDefault="00055E31" w:rsidP="000D29B8">
            <w:pPr>
              <w:keepNext/>
              <w:keepLines/>
              <w:ind w:left="-70"/>
              <w:rPr>
                <w:rFonts w:cs="Tahoma"/>
                <w:b/>
                <w:sz w:val="20"/>
                <w:szCs w:val="20"/>
              </w:rPr>
            </w:pPr>
            <w:r w:rsidRPr="007C1A63">
              <w:rPr>
                <w:rFonts w:cs="Tahoma"/>
                <w:b/>
                <w:sz w:val="20"/>
                <w:szCs w:val="20"/>
              </w:rPr>
              <w:t>3/4</w:t>
            </w:r>
          </w:p>
        </w:tc>
      </w:tr>
    </w:tbl>
    <w:p w14:paraId="453C2D34" w14:textId="77777777" w:rsidR="00055E31" w:rsidRPr="007C1A63" w:rsidRDefault="00055E31" w:rsidP="000D29B8">
      <w:pPr>
        <w:keepNext/>
        <w:keepLines/>
        <w:tabs>
          <w:tab w:val="left" w:pos="284"/>
        </w:tabs>
        <w:jc w:val="both"/>
        <w:rPr>
          <w:rFonts w:ascii="Times New Roman" w:hAnsi="Times New Roman"/>
          <w:sz w:val="20"/>
          <w:szCs w:val="20"/>
        </w:rPr>
      </w:pPr>
    </w:p>
    <w:p w14:paraId="16B8959D" w14:textId="4FAB14A2" w:rsidR="00055E31" w:rsidRPr="007C1A63" w:rsidRDefault="00055E31" w:rsidP="000D29B8">
      <w:pPr>
        <w:keepNext/>
        <w:keepLines/>
        <w:tabs>
          <w:tab w:val="left" w:pos="284"/>
        </w:tabs>
        <w:jc w:val="both"/>
        <w:rPr>
          <w:rFonts w:ascii="Times New Roman" w:hAnsi="Times New Roman"/>
          <w:sz w:val="20"/>
          <w:szCs w:val="20"/>
        </w:rPr>
      </w:pPr>
    </w:p>
    <w:p w14:paraId="425058BD" w14:textId="77777777" w:rsidR="00201EFB" w:rsidRPr="007C1A63" w:rsidRDefault="00201EFB" w:rsidP="000D29B8">
      <w:pPr>
        <w:keepNext/>
        <w:keepLines/>
        <w:tabs>
          <w:tab w:val="left" w:pos="2694"/>
          <w:tab w:val="left" w:pos="2977"/>
        </w:tabs>
        <w:spacing w:line="276" w:lineRule="auto"/>
        <w:ind w:right="1"/>
        <w:jc w:val="center"/>
        <w:rPr>
          <w:rFonts w:cs="Tahoma"/>
          <w:b/>
          <w:sz w:val="20"/>
          <w:szCs w:val="20"/>
        </w:rPr>
      </w:pPr>
      <w:r w:rsidRPr="007C1A63">
        <w:rPr>
          <w:rFonts w:cs="Tahoma"/>
          <w:b/>
          <w:sz w:val="20"/>
          <w:szCs w:val="20"/>
        </w:rPr>
        <w:t>I Z J A V A</w:t>
      </w:r>
    </w:p>
    <w:p w14:paraId="1F69270D" w14:textId="77777777" w:rsidR="00201EFB" w:rsidRPr="007C1A63" w:rsidRDefault="00201EFB" w:rsidP="000D29B8">
      <w:pPr>
        <w:keepNext/>
        <w:keepLines/>
        <w:spacing w:line="276" w:lineRule="auto"/>
        <w:ind w:right="1"/>
        <w:jc w:val="center"/>
        <w:rPr>
          <w:rFonts w:cs="Tahoma"/>
          <w:b/>
          <w:sz w:val="20"/>
          <w:szCs w:val="20"/>
        </w:rPr>
      </w:pPr>
      <w:r w:rsidRPr="007C1A63">
        <w:rPr>
          <w:rFonts w:cs="Tahoma"/>
          <w:b/>
          <w:sz w:val="20"/>
          <w:szCs w:val="20"/>
        </w:rPr>
        <w:t>O UDELEŽBI FIZIČNIH IN PRAVNIH OSEB V LASTNIŠTVU PONUDNIKA</w:t>
      </w:r>
    </w:p>
    <w:p w14:paraId="200BCFC7" w14:textId="77777777" w:rsidR="00201EFB" w:rsidRPr="007C1A63" w:rsidRDefault="00201EFB" w:rsidP="000D29B8">
      <w:pPr>
        <w:keepNext/>
        <w:keepLines/>
        <w:tabs>
          <w:tab w:val="left" w:pos="284"/>
        </w:tabs>
        <w:rPr>
          <w:rFonts w:cs="Tahoma"/>
          <w:b/>
          <w:sz w:val="20"/>
          <w:szCs w:val="20"/>
        </w:rPr>
      </w:pPr>
    </w:p>
    <w:p w14:paraId="002EC5A9" w14:textId="77777777" w:rsidR="00201EFB" w:rsidRPr="007C1A63" w:rsidRDefault="00201EFB" w:rsidP="000D29B8">
      <w:pPr>
        <w:keepNext/>
        <w:keepLines/>
        <w:tabs>
          <w:tab w:val="left" w:pos="284"/>
        </w:tabs>
        <w:jc w:val="both"/>
        <w:rPr>
          <w:rFonts w:cs="Tahoma"/>
          <w:sz w:val="20"/>
          <w:szCs w:val="20"/>
        </w:rPr>
      </w:pPr>
    </w:p>
    <w:p w14:paraId="1D6198FF" w14:textId="77777777" w:rsidR="00201EFB" w:rsidRPr="007C1A63" w:rsidRDefault="00201EFB" w:rsidP="000D29B8">
      <w:pPr>
        <w:keepNext/>
        <w:keepLines/>
        <w:ind w:right="1"/>
        <w:jc w:val="both"/>
        <w:rPr>
          <w:rFonts w:cs="Tahoma"/>
          <w:b/>
          <w:i/>
          <w:sz w:val="20"/>
          <w:szCs w:val="20"/>
        </w:rPr>
      </w:pPr>
      <w:r w:rsidRPr="007C1A63">
        <w:rPr>
          <w:rFonts w:cs="Tahoma"/>
          <w:b/>
          <w:i/>
          <w:sz w:val="20"/>
          <w:szCs w:val="20"/>
        </w:rPr>
        <w:t>Podatki o pravni osebi (ponudniku):</w:t>
      </w:r>
    </w:p>
    <w:p w14:paraId="443735BF" w14:textId="77777777" w:rsidR="00201EFB" w:rsidRPr="007C1A63" w:rsidRDefault="00201EFB" w:rsidP="000D29B8">
      <w:pPr>
        <w:keepNext/>
        <w:keepLines/>
        <w:spacing w:before="240" w:after="240"/>
        <w:ind w:right="1"/>
        <w:jc w:val="both"/>
        <w:rPr>
          <w:rFonts w:cs="Tahoma"/>
          <w:sz w:val="20"/>
          <w:szCs w:val="20"/>
        </w:rPr>
      </w:pPr>
      <w:r w:rsidRPr="007C1A63">
        <w:rPr>
          <w:rFonts w:cs="Tahoma"/>
          <w:bCs/>
          <w:sz w:val="20"/>
          <w:szCs w:val="20"/>
        </w:rPr>
        <w:t>Polno ime podjetja</w:t>
      </w:r>
      <w:r w:rsidRPr="007C1A63">
        <w:rPr>
          <w:rFonts w:cs="Tahoma"/>
          <w:sz w:val="20"/>
          <w:szCs w:val="20"/>
        </w:rPr>
        <w:t>: ____________________________________________________________________</w:t>
      </w:r>
    </w:p>
    <w:p w14:paraId="1515B0B6" w14:textId="77777777" w:rsidR="00201EFB" w:rsidRPr="007C1A63" w:rsidRDefault="00201EFB" w:rsidP="000D29B8">
      <w:pPr>
        <w:keepNext/>
        <w:keepLines/>
        <w:spacing w:before="240" w:after="240"/>
        <w:ind w:right="1"/>
        <w:jc w:val="both"/>
        <w:rPr>
          <w:rFonts w:cs="Tahoma"/>
          <w:sz w:val="20"/>
          <w:szCs w:val="20"/>
        </w:rPr>
      </w:pPr>
      <w:r w:rsidRPr="007C1A63">
        <w:rPr>
          <w:rFonts w:cs="Tahoma"/>
          <w:bCs/>
          <w:sz w:val="20"/>
          <w:szCs w:val="20"/>
        </w:rPr>
        <w:t>Sedež podjetja</w:t>
      </w:r>
      <w:r w:rsidRPr="007C1A63">
        <w:rPr>
          <w:rFonts w:cs="Tahoma"/>
          <w:sz w:val="20"/>
          <w:szCs w:val="20"/>
        </w:rPr>
        <w:t>: _______________________________________________________________________</w:t>
      </w:r>
    </w:p>
    <w:p w14:paraId="7C29052A" w14:textId="77777777" w:rsidR="00201EFB" w:rsidRPr="007C1A63" w:rsidRDefault="00201EFB" w:rsidP="000D29B8">
      <w:pPr>
        <w:keepNext/>
        <w:keepLines/>
        <w:spacing w:before="240" w:after="240"/>
        <w:ind w:right="1"/>
        <w:jc w:val="both"/>
        <w:rPr>
          <w:rFonts w:cs="Tahoma"/>
          <w:sz w:val="20"/>
          <w:szCs w:val="20"/>
        </w:rPr>
      </w:pPr>
      <w:r w:rsidRPr="007C1A63">
        <w:rPr>
          <w:rFonts w:cs="Tahoma"/>
          <w:bCs/>
          <w:sz w:val="20"/>
          <w:szCs w:val="20"/>
        </w:rPr>
        <w:t>Občina sedeža podjetja</w:t>
      </w:r>
      <w:r w:rsidRPr="007C1A63">
        <w:rPr>
          <w:rFonts w:cs="Tahoma"/>
          <w:sz w:val="20"/>
          <w:szCs w:val="20"/>
        </w:rPr>
        <w:t>: ________________________________________________________________</w:t>
      </w:r>
    </w:p>
    <w:p w14:paraId="4CB80E4C" w14:textId="77777777" w:rsidR="00201EFB" w:rsidRPr="007C1A63" w:rsidRDefault="00201EFB" w:rsidP="000D29B8">
      <w:pPr>
        <w:keepNext/>
        <w:keepLines/>
        <w:spacing w:before="240" w:after="240"/>
        <w:ind w:right="1"/>
        <w:jc w:val="both"/>
        <w:rPr>
          <w:rFonts w:cs="Tahoma"/>
          <w:sz w:val="20"/>
          <w:szCs w:val="20"/>
        </w:rPr>
      </w:pPr>
      <w:r w:rsidRPr="007C1A63">
        <w:rPr>
          <w:rFonts w:cs="Tahoma"/>
          <w:bCs/>
          <w:sz w:val="20"/>
          <w:szCs w:val="20"/>
        </w:rPr>
        <w:t>Številka vpisa v sodni register (št. vložka)</w:t>
      </w:r>
      <w:r w:rsidRPr="007C1A63">
        <w:rPr>
          <w:rFonts w:cs="Tahoma"/>
          <w:sz w:val="20"/>
          <w:szCs w:val="20"/>
        </w:rPr>
        <w:t>: _________________________________________________</w:t>
      </w:r>
    </w:p>
    <w:p w14:paraId="4C096522" w14:textId="77777777" w:rsidR="00201EFB" w:rsidRPr="007C1A63" w:rsidRDefault="00201EFB" w:rsidP="000D29B8">
      <w:pPr>
        <w:keepNext/>
        <w:keepLines/>
        <w:spacing w:before="240" w:after="240"/>
        <w:ind w:right="1"/>
        <w:jc w:val="both"/>
        <w:rPr>
          <w:rFonts w:cs="Tahoma"/>
          <w:sz w:val="20"/>
          <w:szCs w:val="20"/>
        </w:rPr>
      </w:pPr>
      <w:r w:rsidRPr="007C1A63">
        <w:rPr>
          <w:rFonts w:cs="Tahoma"/>
          <w:bCs/>
          <w:sz w:val="20"/>
          <w:szCs w:val="20"/>
        </w:rPr>
        <w:t>Matična številka podjetja</w:t>
      </w:r>
      <w:r w:rsidRPr="007C1A63">
        <w:rPr>
          <w:rFonts w:cs="Tahoma"/>
          <w:sz w:val="20"/>
          <w:szCs w:val="20"/>
        </w:rPr>
        <w:t>: _______________________________________________________________</w:t>
      </w:r>
    </w:p>
    <w:p w14:paraId="1F7995EE" w14:textId="77777777" w:rsidR="00201EFB" w:rsidRPr="007C1A63" w:rsidRDefault="00201EFB" w:rsidP="000D29B8">
      <w:pPr>
        <w:keepNext/>
        <w:keepLines/>
        <w:spacing w:before="240" w:after="240"/>
        <w:ind w:right="1"/>
        <w:jc w:val="both"/>
        <w:rPr>
          <w:rFonts w:cs="Tahoma"/>
          <w:sz w:val="20"/>
          <w:szCs w:val="20"/>
        </w:rPr>
      </w:pPr>
      <w:r w:rsidRPr="007C1A63">
        <w:rPr>
          <w:rFonts w:cs="Tahoma"/>
          <w:bCs/>
          <w:sz w:val="20"/>
          <w:szCs w:val="20"/>
        </w:rPr>
        <w:t>ID ZA DDV:</w:t>
      </w:r>
      <w:r w:rsidRPr="007C1A63">
        <w:rPr>
          <w:rFonts w:cs="Tahoma"/>
          <w:sz w:val="20"/>
          <w:szCs w:val="20"/>
        </w:rPr>
        <w:t>: _________________________________________________________________________</w:t>
      </w:r>
    </w:p>
    <w:p w14:paraId="1679975E" w14:textId="77777777" w:rsidR="00201EFB" w:rsidRPr="007C1A63" w:rsidRDefault="00201EFB" w:rsidP="000D29B8">
      <w:pPr>
        <w:keepNext/>
        <w:keepLines/>
        <w:ind w:right="1"/>
        <w:jc w:val="both"/>
        <w:rPr>
          <w:rFonts w:cs="Tahoma"/>
          <w:sz w:val="20"/>
          <w:szCs w:val="20"/>
        </w:rPr>
      </w:pPr>
    </w:p>
    <w:p w14:paraId="51B0A4B3" w14:textId="0648917C" w:rsidR="00201EFB" w:rsidRPr="007C1A63" w:rsidRDefault="00201EFB" w:rsidP="000D29B8">
      <w:pPr>
        <w:keepNext/>
        <w:keepLines/>
        <w:jc w:val="both"/>
        <w:rPr>
          <w:rFonts w:cs="Tahoma"/>
          <w:b/>
          <w:sz w:val="20"/>
          <w:szCs w:val="20"/>
        </w:rPr>
      </w:pPr>
      <w:r w:rsidRPr="007C1A63">
        <w:rPr>
          <w:rFonts w:cs="Tahoma"/>
          <w:sz w:val="20"/>
          <w:szCs w:val="20"/>
        </w:rPr>
        <w:t xml:space="preserve">V zvezi z javnim naročilom </w:t>
      </w:r>
      <w:r w:rsidR="006D0ACB" w:rsidRPr="007C1A63">
        <w:rPr>
          <w:rFonts w:cs="Tahoma"/>
          <w:b/>
          <w:sz w:val="20"/>
          <w:szCs w:val="20"/>
        </w:rPr>
        <w:t>LPT-/24</w:t>
      </w:r>
      <w:r w:rsidR="00111CE0" w:rsidRPr="007C1A63">
        <w:rPr>
          <w:rFonts w:cs="Tahoma"/>
          <w:b/>
          <w:sz w:val="20"/>
          <w:szCs w:val="20"/>
        </w:rPr>
        <w:t>Izvajanje storitev sprejemanja plačil parkirnine preko POS terminalov na avtomatskih blagajnah</w:t>
      </w:r>
      <w:r w:rsidR="005C138A" w:rsidRPr="007C1A63">
        <w:rPr>
          <w:rFonts w:cs="Tahoma"/>
          <w:b/>
          <w:sz w:val="20"/>
          <w:szCs w:val="20"/>
        </w:rPr>
        <w:t xml:space="preserve"> </w:t>
      </w:r>
      <w:r w:rsidR="005C138A" w:rsidRPr="007C1A63">
        <w:rPr>
          <w:rFonts w:cs="Tahoma"/>
          <w:sz w:val="20"/>
          <w:szCs w:val="20"/>
        </w:rPr>
        <w:t xml:space="preserve">in </w:t>
      </w:r>
      <w:r w:rsidRPr="007C1A63">
        <w:rPr>
          <w:rFonts w:cs="Tahoma"/>
          <w:sz w:val="20"/>
          <w:szCs w:val="20"/>
        </w:rPr>
        <w:t>na osnovi šestega odstavka 14. člena ZIntPK-UPB2</w:t>
      </w:r>
      <w:r w:rsidR="005C138A" w:rsidRPr="007C1A63">
        <w:rPr>
          <w:rFonts w:cs="Tahoma"/>
          <w:sz w:val="20"/>
          <w:szCs w:val="20"/>
        </w:rPr>
        <w:t>, posredujemo</w:t>
      </w:r>
      <w:r w:rsidRPr="007C1A63">
        <w:rPr>
          <w:rFonts w:cs="Tahoma"/>
          <w:sz w:val="20"/>
          <w:szCs w:val="20"/>
        </w:rPr>
        <w:t xml:space="preserve"> podatke o udeležbi fizičnih in pravnih oseb v lastništvu ponudnika, vključno z udeležbo tihih družbenikov, ter gospodarskih subjektih, za katere se glede na določbe zakona, ki ureja gospodarske družbe šteje, da so povezane družbe s ponudnikom.</w:t>
      </w:r>
    </w:p>
    <w:p w14:paraId="00AB3FAC" w14:textId="77777777" w:rsidR="00201EFB" w:rsidRPr="007C1A63" w:rsidRDefault="00201EFB" w:rsidP="000D29B8">
      <w:pPr>
        <w:keepNext/>
        <w:keepLines/>
        <w:jc w:val="both"/>
        <w:rPr>
          <w:rFonts w:ascii="Times New Roman" w:hAnsi="Times New Roman"/>
          <w:sz w:val="20"/>
          <w:szCs w:val="20"/>
        </w:rPr>
      </w:pPr>
      <w:r w:rsidRPr="007C1A63">
        <w:rPr>
          <w:rFonts w:ascii="Times New Roman" w:hAnsi="Times New Roman"/>
          <w:sz w:val="20"/>
          <w:szCs w:val="20"/>
        </w:rPr>
        <w:t xml:space="preserve">  </w:t>
      </w:r>
    </w:p>
    <w:p w14:paraId="44B65864" w14:textId="77777777" w:rsidR="00201EFB" w:rsidRPr="007C1A63" w:rsidRDefault="00201EFB" w:rsidP="000D29B8">
      <w:pPr>
        <w:keepNext/>
        <w:keepLines/>
        <w:jc w:val="both"/>
        <w:rPr>
          <w:rFonts w:cs="Tahoma"/>
          <w:sz w:val="20"/>
          <w:szCs w:val="20"/>
        </w:rPr>
      </w:pPr>
      <w:r w:rsidRPr="007C1A63">
        <w:rPr>
          <w:rFonts w:cs="Tahoma"/>
          <w:b/>
          <w:sz w:val="20"/>
          <w:szCs w:val="20"/>
        </w:rPr>
        <w:t>IZJAVLJAMO</w:t>
      </w:r>
      <w:r w:rsidRPr="007C1A63">
        <w:rPr>
          <w:rFonts w:cs="Tahoma"/>
          <w:sz w:val="20"/>
          <w:szCs w:val="20"/>
        </w:rPr>
        <w:t xml:space="preserve">, da so pri lastništvu zgoraj navedenega ponudnika udeležene naslednje </w:t>
      </w:r>
      <w:r w:rsidRPr="007C1A63">
        <w:rPr>
          <w:rFonts w:cs="Tahoma"/>
          <w:sz w:val="20"/>
          <w:szCs w:val="20"/>
          <w:u w:val="single"/>
        </w:rPr>
        <w:t>pravne osebe</w:t>
      </w:r>
      <w:r w:rsidRPr="007C1A63">
        <w:rPr>
          <w:rFonts w:cs="Tahoma"/>
          <w:sz w:val="20"/>
          <w:szCs w:val="20"/>
        </w:rPr>
        <w:t>, vključno z udeležbo tihih družbenikov:</w:t>
      </w:r>
    </w:p>
    <w:p w14:paraId="2269C2EE" w14:textId="77777777" w:rsidR="00201EFB" w:rsidRPr="007C1A63" w:rsidRDefault="00201EFB" w:rsidP="000D29B8">
      <w:pPr>
        <w:keepNext/>
        <w:keepLines/>
        <w:jc w:val="both"/>
        <w:rPr>
          <w:rFonts w:cs="Tahoma"/>
          <w:sz w:val="2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201EFB" w:rsidRPr="007C1A63" w14:paraId="0326EA4F"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4E67F828" w14:textId="77777777" w:rsidR="00201EFB" w:rsidRPr="007C1A63" w:rsidRDefault="00201EFB" w:rsidP="000D29B8">
            <w:pPr>
              <w:keepNext/>
              <w:keepLines/>
              <w:jc w:val="both"/>
              <w:rPr>
                <w:rFonts w:cs="Tahoma"/>
                <w:b/>
                <w:sz w:val="20"/>
                <w:szCs w:val="20"/>
              </w:rPr>
            </w:pPr>
            <w:r w:rsidRPr="007C1A63">
              <w:rPr>
                <w:rFonts w:cs="Tahoma"/>
                <w:b/>
                <w:sz w:val="20"/>
                <w:szCs w:val="20"/>
              </w:rPr>
              <w:t>Št.</w:t>
            </w:r>
          </w:p>
        </w:tc>
        <w:tc>
          <w:tcPr>
            <w:tcW w:w="3403" w:type="dxa"/>
            <w:tcBorders>
              <w:top w:val="single" w:sz="4" w:space="0" w:color="auto"/>
              <w:left w:val="single" w:sz="4" w:space="0" w:color="auto"/>
              <w:bottom w:val="single" w:sz="4" w:space="0" w:color="auto"/>
              <w:right w:val="single" w:sz="4" w:space="0" w:color="auto"/>
            </w:tcBorders>
            <w:hideMark/>
          </w:tcPr>
          <w:p w14:paraId="05A7EC41" w14:textId="77777777" w:rsidR="00201EFB" w:rsidRPr="007C1A63" w:rsidRDefault="00201EFB" w:rsidP="000D29B8">
            <w:pPr>
              <w:keepNext/>
              <w:keepLines/>
              <w:jc w:val="both"/>
              <w:rPr>
                <w:rFonts w:cs="Tahoma"/>
                <w:b/>
                <w:sz w:val="20"/>
                <w:szCs w:val="20"/>
              </w:rPr>
            </w:pPr>
            <w:r w:rsidRPr="007C1A63">
              <w:rPr>
                <w:rFonts w:cs="Tahoma"/>
                <w:b/>
                <w:sz w:val="20"/>
                <w:szCs w:val="20"/>
              </w:rPr>
              <w:t>Naziv</w:t>
            </w:r>
          </w:p>
        </w:tc>
        <w:tc>
          <w:tcPr>
            <w:tcW w:w="3685" w:type="dxa"/>
            <w:tcBorders>
              <w:top w:val="single" w:sz="4" w:space="0" w:color="auto"/>
              <w:left w:val="single" w:sz="4" w:space="0" w:color="auto"/>
              <w:bottom w:val="single" w:sz="4" w:space="0" w:color="auto"/>
              <w:right w:val="single" w:sz="4" w:space="0" w:color="auto"/>
            </w:tcBorders>
            <w:hideMark/>
          </w:tcPr>
          <w:p w14:paraId="161F254D" w14:textId="77777777" w:rsidR="00201EFB" w:rsidRPr="007C1A63" w:rsidRDefault="00201EFB" w:rsidP="000D29B8">
            <w:pPr>
              <w:keepNext/>
              <w:keepLines/>
              <w:jc w:val="both"/>
              <w:rPr>
                <w:rFonts w:cs="Tahoma"/>
                <w:b/>
                <w:sz w:val="20"/>
                <w:szCs w:val="20"/>
              </w:rPr>
            </w:pPr>
            <w:r w:rsidRPr="007C1A63">
              <w:rPr>
                <w:rFonts w:cs="Tahoma"/>
                <w:b/>
                <w:sz w:val="20"/>
                <w:szCs w:val="20"/>
              </w:rPr>
              <w:t>Sedež</w:t>
            </w:r>
          </w:p>
        </w:tc>
        <w:tc>
          <w:tcPr>
            <w:tcW w:w="1843" w:type="dxa"/>
            <w:tcBorders>
              <w:top w:val="single" w:sz="4" w:space="0" w:color="auto"/>
              <w:left w:val="single" w:sz="4" w:space="0" w:color="auto"/>
              <w:bottom w:val="single" w:sz="4" w:space="0" w:color="auto"/>
              <w:right w:val="single" w:sz="4" w:space="0" w:color="auto"/>
            </w:tcBorders>
            <w:hideMark/>
          </w:tcPr>
          <w:p w14:paraId="43E6AA7A" w14:textId="77777777" w:rsidR="00201EFB" w:rsidRPr="007C1A63" w:rsidRDefault="00201EFB" w:rsidP="000D29B8">
            <w:pPr>
              <w:keepNext/>
              <w:keepLines/>
              <w:jc w:val="both"/>
              <w:rPr>
                <w:rFonts w:cs="Tahoma"/>
                <w:b/>
                <w:sz w:val="20"/>
                <w:szCs w:val="20"/>
              </w:rPr>
            </w:pPr>
            <w:r w:rsidRPr="007C1A63">
              <w:rPr>
                <w:rFonts w:cs="Tahoma"/>
                <w:b/>
                <w:sz w:val="20"/>
                <w:szCs w:val="20"/>
              </w:rPr>
              <w:t>Delež lastništva v %</w:t>
            </w:r>
          </w:p>
        </w:tc>
      </w:tr>
      <w:tr w:rsidR="00201EFB" w:rsidRPr="007C1A63" w14:paraId="3631D489"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6F77FF7" w14:textId="77777777" w:rsidR="00201EFB" w:rsidRPr="007C1A63" w:rsidRDefault="00201EFB" w:rsidP="000D29B8">
            <w:pPr>
              <w:keepNext/>
              <w:keepLines/>
              <w:jc w:val="both"/>
              <w:rPr>
                <w:rFonts w:cs="Tahoma"/>
                <w:b/>
                <w:sz w:val="20"/>
                <w:szCs w:val="20"/>
              </w:rPr>
            </w:pPr>
            <w:r w:rsidRPr="007C1A63">
              <w:rPr>
                <w:rFonts w:cs="Tahoma"/>
                <w:b/>
                <w:sz w:val="20"/>
                <w:szCs w:val="20"/>
              </w:rPr>
              <w:t>1.</w:t>
            </w:r>
          </w:p>
        </w:tc>
        <w:tc>
          <w:tcPr>
            <w:tcW w:w="3403" w:type="dxa"/>
            <w:tcBorders>
              <w:top w:val="single" w:sz="4" w:space="0" w:color="auto"/>
              <w:left w:val="single" w:sz="4" w:space="0" w:color="auto"/>
              <w:bottom w:val="single" w:sz="4" w:space="0" w:color="auto"/>
              <w:right w:val="single" w:sz="4" w:space="0" w:color="auto"/>
            </w:tcBorders>
          </w:tcPr>
          <w:p w14:paraId="5FF4E11A" w14:textId="77777777" w:rsidR="00201EFB" w:rsidRPr="007C1A63" w:rsidRDefault="00201EFB" w:rsidP="000D29B8">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506C8005" w14:textId="77777777" w:rsidR="00201EFB" w:rsidRPr="007C1A63" w:rsidRDefault="00201EFB" w:rsidP="000D29B8">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D782BB6" w14:textId="77777777" w:rsidR="00201EFB" w:rsidRPr="007C1A63" w:rsidRDefault="00201EFB" w:rsidP="000D29B8">
            <w:pPr>
              <w:keepNext/>
              <w:keepLines/>
              <w:jc w:val="both"/>
              <w:rPr>
                <w:rFonts w:cs="Tahoma"/>
                <w:b/>
                <w:sz w:val="20"/>
                <w:szCs w:val="20"/>
              </w:rPr>
            </w:pPr>
          </w:p>
        </w:tc>
      </w:tr>
      <w:tr w:rsidR="00201EFB" w:rsidRPr="007C1A63" w14:paraId="0ADAA61F"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30B36982" w14:textId="77777777" w:rsidR="00201EFB" w:rsidRPr="007C1A63" w:rsidRDefault="00201EFB" w:rsidP="000D29B8">
            <w:pPr>
              <w:keepNext/>
              <w:keepLines/>
              <w:jc w:val="both"/>
              <w:rPr>
                <w:rFonts w:cs="Tahoma"/>
                <w:b/>
                <w:sz w:val="20"/>
                <w:szCs w:val="20"/>
              </w:rPr>
            </w:pPr>
            <w:r w:rsidRPr="007C1A63">
              <w:rPr>
                <w:rFonts w:cs="Tahoma"/>
                <w:b/>
                <w:sz w:val="20"/>
                <w:szCs w:val="20"/>
              </w:rPr>
              <w:t>2.</w:t>
            </w:r>
          </w:p>
        </w:tc>
        <w:tc>
          <w:tcPr>
            <w:tcW w:w="3403" w:type="dxa"/>
            <w:tcBorders>
              <w:top w:val="single" w:sz="4" w:space="0" w:color="auto"/>
              <w:left w:val="single" w:sz="4" w:space="0" w:color="auto"/>
              <w:bottom w:val="single" w:sz="4" w:space="0" w:color="auto"/>
              <w:right w:val="single" w:sz="4" w:space="0" w:color="auto"/>
            </w:tcBorders>
          </w:tcPr>
          <w:p w14:paraId="6DE35C9E" w14:textId="77777777" w:rsidR="00201EFB" w:rsidRPr="007C1A63" w:rsidRDefault="00201EFB" w:rsidP="000D29B8">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66502AC" w14:textId="77777777" w:rsidR="00201EFB" w:rsidRPr="007C1A63" w:rsidRDefault="00201EFB" w:rsidP="000D29B8">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2C246244" w14:textId="77777777" w:rsidR="00201EFB" w:rsidRPr="007C1A63" w:rsidRDefault="00201EFB" w:rsidP="000D29B8">
            <w:pPr>
              <w:keepNext/>
              <w:keepLines/>
              <w:jc w:val="both"/>
              <w:rPr>
                <w:rFonts w:cs="Tahoma"/>
                <w:b/>
                <w:sz w:val="20"/>
                <w:szCs w:val="20"/>
              </w:rPr>
            </w:pPr>
          </w:p>
        </w:tc>
      </w:tr>
      <w:tr w:rsidR="00201EFB" w:rsidRPr="007C1A63" w14:paraId="0E31A6F1"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1239775" w14:textId="77777777" w:rsidR="00201EFB" w:rsidRPr="007C1A63" w:rsidRDefault="00201EFB" w:rsidP="000D29B8">
            <w:pPr>
              <w:keepNext/>
              <w:keepLines/>
              <w:jc w:val="both"/>
              <w:rPr>
                <w:rFonts w:cs="Tahoma"/>
                <w:b/>
                <w:sz w:val="20"/>
                <w:szCs w:val="20"/>
              </w:rPr>
            </w:pPr>
            <w:r w:rsidRPr="007C1A63">
              <w:rPr>
                <w:rFonts w:cs="Tahoma"/>
                <w:b/>
                <w:sz w:val="20"/>
                <w:szCs w:val="20"/>
              </w:rPr>
              <w:t>3.</w:t>
            </w:r>
          </w:p>
        </w:tc>
        <w:tc>
          <w:tcPr>
            <w:tcW w:w="3403" w:type="dxa"/>
            <w:tcBorders>
              <w:top w:val="single" w:sz="4" w:space="0" w:color="auto"/>
              <w:left w:val="single" w:sz="4" w:space="0" w:color="auto"/>
              <w:bottom w:val="single" w:sz="4" w:space="0" w:color="auto"/>
              <w:right w:val="single" w:sz="4" w:space="0" w:color="auto"/>
            </w:tcBorders>
          </w:tcPr>
          <w:p w14:paraId="4D760CB7" w14:textId="77777777" w:rsidR="00201EFB" w:rsidRPr="007C1A63" w:rsidRDefault="00201EFB" w:rsidP="000D29B8">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44D29E93" w14:textId="77777777" w:rsidR="00201EFB" w:rsidRPr="007C1A63" w:rsidRDefault="00201EFB" w:rsidP="000D29B8">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5F1A4764" w14:textId="77777777" w:rsidR="00201EFB" w:rsidRPr="007C1A63" w:rsidRDefault="00201EFB" w:rsidP="000D29B8">
            <w:pPr>
              <w:keepNext/>
              <w:keepLines/>
              <w:jc w:val="both"/>
              <w:rPr>
                <w:rFonts w:cs="Tahoma"/>
                <w:b/>
                <w:sz w:val="20"/>
                <w:szCs w:val="20"/>
              </w:rPr>
            </w:pPr>
          </w:p>
        </w:tc>
      </w:tr>
      <w:tr w:rsidR="00201EFB" w:rsidRPr="007C1A63" w14:paraId="30A5DD9C"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1DE1656" w14:textId="77777777" w:rsidR="00201EFB" w:rsidRPr="007C1A63" w:rsidRDefault="00201EFB" w:rsidP="000D29B8">
            <w:pPr>
              <w:keepNext/>
              <w:keepLines/>
              <w:jc w:val="both"/>
              <w:rPr>
                <w:rFonts w:cs="Tahoma"/>
                <w:b/>
                <w:sz w:val="20"/>
                <w:szCs w:val="20"/>
              </w:rPr>
            </w:pPr>
            <w:r w:rsidRPr="007C1A63">
              <w:rPr>
                <w:rFonts w:cs="Tahoma"/>
                <w:b/>
                <w:sz w:val="20"/>
                <w:szCs w:val="20"/>
              </w:rPr>
              <w:t>4.</w:t>
            </w:r>
          </w:p>
        </w:tc>
        <w:tc>
          <w:tcPr>
            <w:tcW w:w="3403" w:type="dxa"/>
            <w:tcBorders>
              <w:top w:val="single" w:sz="4" w:space="0" w:color="auto"/>
              <w:left w:val="single" w:sz="4" w:space="0" w:color="auto"/>
              <w:bottom w:val="single" w:sz="4" w:space="0" w:color="auto"/>
              <w:right w:val="single" w:sz="4" w:space="0" w:color="auto"/>
            </w:tcBorders>
          </w:tcPr>
          <w:p w14:paraId="600BB037" w14:textId="77777777" w:rsidR="00201EFB" w:rsidRPr="007C1A63" w:rsidRDefault="00201EFB" w:rsidP="000D29B8">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B74190E" w14:textId="77777777" w:rsidR="00201EFB" w:rsidRPr="007C1A63" w:rsidRDefault="00201EFB" w:rsidP="000D29B8">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6FF1F737" w14:textId="77777777" w:rsidR="00201EFB" w:rsidRPr="007C1A63" w:rsidRDefault="00201EFB" w:rsidP="000D29B8">
            <w:pPr>
              <w:keepNext/>
              <w:keepLines/>
              <w:jc w:val="both"/>
              <w:rPr>
                <w:rFonts w:cs="Tahoma"/>
                <w:b/>
                <w:sz w:val="20"/>
                <w:szCs w:val="20"/>
              </w:rPr>
            </w:pPr>
          </w:p>
        </w:tc>
      </w:tr>
      <w:tr w:rsidR="00201EFB" w:rsidRPr="007C1A63" w14:paraId="0A94D352"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66338169" w14:textId="77777777" w:rsidR="00201EFB" w:rsidRPr="007C1A63" w:rsidRDefault="00201EFB" w:rsidP="000D29B8">
            <w:pPr>
              <w:keepNext/>
              <w:keepLines/>
              <w:jc w:val="both"/>
              <w:rPr>
                <w:rFonts w:cs="Tahoma"/>
                <w:b/>
                <w:sz w:val="20"/>
                <w:szCs w:val="20"/>
              </w:rPr>
            </w:pPr>
            <w:r w:rsidRPr="007C1A63">
              <w:rPr>
                <w:rFonts w:cs="Tahoma"/>
                <w:b/>
                <w:sz w:val="20"/>
                <w:szCs w:val="20"/>
              </w:rPr>
              <w:t>5.</w:t>
            </w:r>
          </w:p>
        </w:tc>
        <w:tc>
          <w:tcPr>
            <w:tcW w:w="3403" w:type="dxa"/>
            <w:tcBorders>
              <w:top w:val="single" w:sz="4" w:space="0" w:color="auto"/>
              <w:left w:val="single" w:sz="4" w:space="0" w:color="auto"/>
              <w:bottom w:val="single" w:sz="4" w:space="0" w:color="auto"/>
              <w:right w:val="single" w:sz="4" w:space="0" w:color="auto"/>
            </w:tcBorders>
          </w:tcPr>
          <w:p w14:paraId="60F88DE2" w14:textId="77777777" w:rsidR="00201EFB" w:rsidRPr="007C1A63" w:rsidRDefault="00201EFB" w:rsidP="000D29B8">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A67F0CB" w14:textId="77777777" w:rsidR="00201EFB" w:rsidRPr="007C1A63" w:rsidRDefault="00201EFB" w:rsidP="000D29B8">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408D5F7B" w14:textId="77777777" w:rsidR="00201EFB" w:rsidRPr="007C1A63" w:rsidRDefault="00201EFB" w:rsidP="000D29B8">
            <w:pPr>
              <w:keepNext/>
              <w:keepLines/>
              <w:jc w:val="both"/>
              <w:rPr>
                <w:rFonts w:cs="Tahoma"/>
                <w:b/>
                <w:sz w:val="20"/>
                <w:szCs w:val="20"/>
              </w:rPr>
            </w:pPr>
          </w:p>
        </w:tc>
      </w:tr>
      <w:tr w:rsidR="00201EFB" w:rsidRPr="007C1A63" w14:paraId="3331F655"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A7B97E8" w14:textId="77777777" w:rsidR="00201EFB" w:rsidRPr="007C1A63" w:rsidRDefault="00201EFB" w:rsidP="000D29B8">
            <w:pPr>
              <w:keepNext/>
              <w:keepLines/>
              <w:jc w:val="both"/>
              <w:rPr>
                <w:rFonts w:cs="Tahoma"/>
                <w:b/>
                <w:sz w:val="20"/>
                <w:szCs w:val="20"/>
              </w:rPr>
            </w:pPr>
            <w:r w:rsidRPr="007C1A63">
              <w:rPr>
                <w:rFonts w:cs="Tahoma"/>
                <w:b/>
                <w:sz w:val="20"/>
                <w:szCs w:val="20"/>
              </w:rPr>
              <w:t>….</w:t>
            </w:r>
          </w:p>
        </w:tc>
        <w:tc>
          <w:tcPr>
            <w:tcW w:w="3403" w:type="dxa"/>
            <w:tcBorders>
              <w:top w:val="single" w:sz="4" w:space="0" w:color="auto"/>
              <w:left w:val="single" w:sz="4" w:space="0" w:color="auto"/>
              <w:bottom w:val="single" w:sz="4" w:space="0" w:color="auto"/>
              <w:right w:val="single" w:sz="4" w:space="0" w:color="auto"/>
            </w:tcBorders>
          </w:tcPr>
          <w:p w14:paraId="427F4BB7" w14:textId="77777777" w:rsidR="00201EFB" w:rsidRPr="007C1A63" w:rsidRDefault="00201EFB" w:rsidP="000D29B8">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8887A4F" w14:textId="77777777" w:rsidR="00201EFB" w:rsidRPr="007C1A63" w:rsidRDefault="00201EFB" w:rsidP="000D29B8">
            <w:pPr>
              <w:keepNext/>
              <w:keepLines/>
              <w:jc w:val="both"/>
              <w:rPr>
                <w:rFonts w:cs="Tahoma"/>
                <w:b/>
                <w:sz w:val="20"/>
                <w:szCs w:val="20"/>
              </w:rPr>
            </w:pPr>
          </w:p>
        </w:tc>
        <w:tc>
          <w:tcPr>
            <w:tcW w:w="1843" w:type="dxa"/>
            <w:tcBorders>
              <w:top w:val="single" w:sz="4" w:space="0" w:color="auto"/>
              <w:left w:val="single" w:sz="4" w:space="0" w:color="auto"/>
              <w:bottom w:val="single" w:sz="4" w:space="0" w:color="auto"/>
              <w:right w:val="single" w:sz="4" w:space="0" w:color="auto"/>
            </w:tcBorders>
          </w:tcPr>
          <w:p w14:paraId="16C8DF7A" w14:textId="77777777" w:rsidR="00201EFB" w:rsidRPr="007C1A63" w:rsidRDefault="00201EFB" w:rsidP="000D29B8">
            <w:pPr>
              <w:keepNext/>
              <w:keepLines/>
              <w:jc w:val="both"/>
              <w:rPr>
                <w:rFonts w:cs="Tahoma"/>
                <w:b/>
                <w:sz w:val="20"/>
                <w:szCs w:val="20"/>
              </w:rPr>
            </w:pPr>
          </w:p>
        </w:tc>
      </w:tr>
    </w:tbl>
    <w:p w14:paraId="1EC3D866" w14:textId="77777777" w:rsidR="00201EFB" w:rsidRPr="007C1A63" w:rsidRDefault="00201EFB" w:rsidP="000D29B8">
      <w:pPr>
        <w:keepNext/>
        <w:keepLines/>
        <w:jc w:val="both"/>
        <w:rPr>
          <w:rFonts w:cs="Tahoma"/>
          <w:b/>
          <w:sz w:val="20"/>
          <w:szCs w:val="20"/>
        </w:rPr>
      </w:pPr>
    </w:p>
    <w:p w14:paraId="5A517966" w14:textId="77777777" w:rsidR="00201EFB" w:rsidRPr="007C1A63" w:rsidRDefault="00201EFB" w:rsidP="000D29B8">
      <w:pPr>
        <w:keepNext/>
        <w:keepLines/>
        <w:jc w:val="both"/>
        <w:rPr>
          <w:rFonts w:cs="Tahoma"/>
          <w:sz w:val="20"/>
          <w:szCs w:val="20"/>
        </w:rPr>
      </w:pPr>
      <w:r w:rsidRPr="007C1A63">
        <w:rPr>
          <w:rFonts w:cs="Tahoma"/>
          <w:b/>
          <w:sz w:val="20"/>
          <w:szCs w:val="20"/>
        </w:rPr>
        <w:t>IZJAVLJAMO</w:t>
      </w:r>
      <w:r w:rsidRPr="007C1A63">
        <w:rPr>
          <w:rFonts w:cs="Tahoma"/>
          <w:sz w:val="20"/>
          <w:szCs w:val="20"/>
        </w:rPr>
        <w:t xml:space="preserve">, da so pri lastništvu zgoraj navedenega ponudnika udeležene naslednje </w:t>
      </w:r>
      <w:r w:rsidRPr="007C1A63">
        <w:rPr>
          <w:rFonts w:cs="Tahoma"/>
          <w:sz w:val="20"/>
          <w:szCs w:val="20"/>
          <w:u w:val="single"/>
        </w:rPr>
        <w:t>fizične osebe</w:t>
      </w:r>
      <w:r w:rsidRPr="007C1A63">
        <w:rPr>
          <w:rFonts w:cs="Tahoma"/>
          <w:sz w:val="20"/>
          <w:szCs w:val="20"/>
        </w:rPr>
        <w:t>, vključno z udeležbo tihih družbenikov:</w:t>
      </w:r>
    </w:p>
    <w:p w14:paraId="02AB2EAD" w14:textId="77777777" w:rsidR="00201EFB" w:rsidRPr="007C1A63" w:rsidRDefault="00201EFB" w:rsidP="000D29B8">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3402"/>
        <w:gridCol w:w="3685"/>
        <w:gridCol w:w="1810"/>
      </w:tblGrid>
      <w:tr w:rsidR="00201EFB" w:rsidRPr="007C1A63" w14:paraId="15D68FE0"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7C2A568B" w14:textId="77777777" w:rsidR="00201EFB" w:rsidRPr="007C1A63" w:rsidRDefault="00201EFB" w:rsidP="000D29B8">
            <w:pPr>
              <w:keepNext/>
              <w:keepLines/>
              <w:jc w:val="both"/>
              <w:rPr>
                <w:rFonts w:cs="Tahoma"/>
                <w:b/>
                <w:sz w:val="20"/>
                <w:szCs w:val="20"/>
              </w:rPr>
            </w:pPr>
            <w:r w:rsidRPr="007C1A63">
              <w:rPr>
                <w:rFonts w:cs="Tahoma"/>
                <w:b/>
                <w:sz w:val="20"/>
                <w:szCs w:val="20"/>
              </w:rPr>
              <w:t>Št.</w:t>
            </w:r>
          </w:p>
        </w:tc>
        <w:tc>
          <w:tcPr>
            <w:tcW w:w="3402" w:type="dxa"/>
            <w:tcBorders>
              <w:top w:val="single" w:sz="4" w:space="0" w:color="auto"/>
              <w:left w:val="single" w:sz="4" w:space="0" w:color="auto"/>
              <w:bottom w:val="single" w:sz="4" w:space="0" w:color="auto"/>
              <w:right w:val="single" w:sz="4" w:space="0" w:color="auto"/>
            </w:tcBorders>
            <w:hideMark/>
          </w:tcPr>
          <w:p w14:paraId="7F471F6F" w14:textId="77777777" w:rsidR="00201EFB" w:rsidRPr="007C1A63" w:rsidRDefault="00201EFB" w:rsidP="000D29B8">
            <w:pPr>
              <w:keepNext/>
              <w:keepLines/>
              <w:jc w:val="both"/>
              <w:rPr>
                <w:rFonts w:cs="Tahoma"/>
                <w:b/>
                <w:sz w:val="20"/>
                <w:szCs w:val="20"/>
              </w:rPr>
            </w:pPr>
            <w:r w:rsidRPr="007C1A63">
              <w:rPr>
                <w:rFonts w:cs="Tahoma"/>
                <w:b/>
                <w:sz w:val="20"/>
                <w:szCs w:val="20"/>
              </w:rPr>
              <w:t>Ime in priimek</w:t>
            </w:r>
          </w:p>
        </w:tc>
        <w:tc>
          <w:tcPr>
            <w:tcW w:w="3685" w:type="dxa"/>
            <w:tcBorders>
              <w:top w:val="single" w:sz="4" w:space="0" w:color="auto"/>
              <w:left w:val="single" w:sz="4" w:space="0" w:color="auto"/>
              <w:bottom w:val="single" w:sz="4" w:space="0" w:color="auto"/>
              <w:right w:val="single" w:sz="4" w:space="0" w:color="auto"/>
            </w:tcBorders>
            <w:hideMark/>
          </w:tcPr>
          <w:p w14:paraId="668DEFB7" w14:textId="77777777" w:rsidR="00201EFB" w:rsidRPr="007C1A63" w:rsidRDefault="00201EFB" w:rsidP="000D29B8">
            <w:pPr>
              <w:keepNext/>
              <w:keepLines/>
              <w:jc w:val="both"/>
              <w:rPr>
                <w:rFonts w:cs="Tahoma"/>
                <w:b/>
                <w:sz w:val="20"/>
                <w:szCs w:val="20"/>
              </w:rPr>
            </w:pPr>
            <w:r w:rsidRPr="007C1A63">
              <w:rPr>
                <w:rFonts w:cs="Tahoma"/>
                <w:b/>
                <w:sz w:val="20"/>
                <w:szCs w:val="20"/>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14:paraId="6E322C33" w14:textId="77777777" w:rsidR="00201EFB" w:rsidRPr="007C1A63" w:rsidRDefault="00201EFB" w:rsidP="000D29B8">
            <w:pPr>
              <w:keepNext/>
              <w:keepLines/>
              <w:jc w:val="both"/>
              <w:rPr>
                <w:rFonts w:cs="Tahoma"/>
                <w:b/>
                <w:sz w:val="20"/>
                <w:szCs w:val="20"/>
              </w:rPr>
            </w:pPr>
            <w:r w:rsidRPr="007C1A63">
              <w:rPr>
                <w:rFonts w:cs="Tahoma"/>
                <w:b/>
                <w:sz w:val="20"/>
                <w:szCs w:val="20"/>
              </w:rPr>
              <w:t>Delež lastništva v %</w:t>
            </w:r>
          </w:p>
        </w:tc>
      </w:tr>
      <w:tr w:rsidR="00201EFB" w:rsidRPr="007C1A63" w14:paraId="5892F6EA"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635A34DA" w14:textId="77777777" w:rsidR="00201EFB" w:rsidRPr="007C1A63" w:rsidRDefault="00201EFB" w:rsidP="000D29B8">
            <w:pPr>
              <w:keepNext/>
              <w:keepLines/>
              <w:jc w:val="both"/>
              <w:rPr>
                <w:rFonts w:cs="Tahoma"/>
                <w:b/>
                <w:sz w:val="20"/>
                <w:szCs w:val="20"/>
              </w:rPr>
            </w:pPr>
            <w:r w:rsidRPr="007C1A63">
              <w:rPr>
                <w:rFonts w:cs="Tahoma"/>
                <w:b/>
                <w:sz w:val="20"/>
                <w:szCs w:val="20"/>
              </w:rPr>
              <w:t>1.</w:t>
            </w:r>
          </w:p>
        </w:tc>
        <w:tc>
          <w:tcPr>
            <w:tcW w:w="3402" w:type="dxa"/>
            <w:tcBorders>
              <w:top w:val="single" w:sz="4" w:space="0" w:color="auto"/>
              <w:left w:val="single" w:sz="4" w:space="0" w:color="auto"/>
              <w:bottom w:val="single" w:sz="4" w:space="0" w:color="auto"/>
              <w:right w:val="single" w:sz="4" w:space="0" w:color="auto"/>
            </w:tcBorders>
          </w:tcPr>
          <w:p w14:paraId="16AA7D0B" w14:textId="77777777" w:rsidR="00201EFB" w:rsidRPr="007C1A63" w:rsidRDefault="00201EFB" w:rsidP="000D29B8">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258BCD6A" w14:textId="77777777" w:rsidR="00201EFB" w:rsidRPr="007C1A63" w:rsidRDefault="00201EFB" w:rsidP="000D29B8">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7F541ABE" w14:textId="77777777" w:rsidR="00201EFB" w:rsidRPr="007C1A63" w:rsidRDefault="00201EFB" w:rsidP="000D29B8">
            <w:pPr>
              <w:keepNext/>
              <w:keepLines/>
              <w:jc w:val="both"/>
              <w:rPr>
                <w:rFonts w:cs="Tahoma"/>
                <w:b/>
                <w:sz w:val="20"/>
                <w:szCs w:val="20"/>
              </w:rPr>
            </w:pPr>
          </w:p>
        </w:tc>
      </w:tr>
      <w:tr w:rsidR="00201EFB" w:rsidRPr="007C1A63" w14:paraId="027BEE7A"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19174DA5" w14:textId="77777777" w:rsidR="00201EFB" w:rsidRPr="007C1A63" w:rsidRDefault="00201EFB" w:rsidP="000D29B8">
            <w:pPr>
              <w:keepNext/>
              <w:keepLines/>
              <w:jc w:val="both"/>
              <w:rPr>
                <w:rFonts w:cs="Tahoma"/>
                <w:b/>
                <w:sz w:val="20"/>
                <w:szCs w:val="20"/>
              </w:rPr>
            </w:pPr>
            <w:r w:rsidRPr="007C1A63">
              <w:rPr>
                <w:rFonts w:cs="Tahoma"/>
                <w:b/>
                <w:sz w:val="20"/>
                <w:szCs w:val="20"/>
              </w:rPr>
              <w:t>2.</w:t>
            </w:r>
          </w:p>
        </w:tc>
        <w:tc>
          <w:tcPr>
            <w:tcW w:w="3402" w:type="dxa"/>
            <w:tcBorders>
              <w:top w:val="single" w:sz="4" w:space="0" w:color="auto"/>
              <w:left w:val="single" w:sz="4" w:space="0" w:color="auto"/>
              <w:bottom w:val="single" w:sz="4" w:space="0" w:color="auto"/>
              <w:right w:val="single" w:sz="4" w:space="0" w:color="auto"/>
            </w:tcBorders>
          </w:tcPr>
          <w:p w14:paraId="2E0A763A" w14:textId="77777777" w:rsidR="00201EFB" w:rsidRPr="007C1A63" w:rsidRDefault="00201EFB" w:rsidP="000D29B8">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62666D41" w14:textId="77777777" w:rsidR="00201EFB" w:rsidRPr="007C1A63" w:rsidRDefault="00201EFB" w:rsidP="000D29B8">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0E7A3CD2" w14:textId="77777777" w:rsidR="00201EFB" w:rsidRPr="007C1A63" w:rsidRDefault="00201EFB" w:rsidP="000D29B8">
            <w:pPr>
              <w:keepNext/>
              <w:keepLines/>
              <w:jc w:val="both"/>
              <w:rPr>
                <w:rFonts w:cs="Tahoma"/>
                <w:b/>
                <w:sz w:val="20"/>
                <w:szCs w:val="20"/>
              </w:rPr>
            </w:pPr>
          </w:p>
        </w:tc>
      </w:tr>
      <w:tr w:rsidR="00201EFB" w:rsidRPr="007C1A63" w14:paraId="0C34D97F"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67787BE9" w14:textId="77777777" w:rsidR="00201EFB" w:rsidRPr="007C1A63" w:rsidRDefault="00201EFB" w:rsidP="000D29B8">
            <w:pPr>
              <w:keepNext/>
              <w:keepLines/>
              <w:jc w:val="both"/>
              <w:rPr>
                <w:rFonts w:cs="Tahoma"/>
                <w:b/>
                <w:sz w:val="20"/>
                <w:szCs w:val="20"/>
              </w:rPr>
            </w:pPr>
            <w:r w:rsidRPr="007C1A63">
              <w:rPr>
                <w:rFonts w:cs="Tahoma"/>
                <w:b/>
                <w:sz w:val="20"/>
                <w:szCs w:val="20"/>
              </w:rPr>
              <w:t>3.</w:t>
            </w:r>
          </w:p>
        </w:tc>
        <w:tc>
          <w:tcPr>
            <w:tcW w:w="3402" w:type="dxa"/>
            <w:tcBorders>
              <w:top w:val="single" w:sz="4" w:space="0" w:color="auto"/>
              <w:left w:val="single" w:sz="4" w:space="0" w:color="auto"/>
              <w:bottom w:val="single" w:sz="4" w:space="0" w:color="auto"/>
              <w:right w:val="single" w:sz="4" w:space="0" w:color="auto"/>
            </w:tcBorders>
          </w:tcPr>
          <w:p w14:paraId="14367F54" w14:textId="77777777" w:rsidR="00201EFB" w:rsidRPr="007C1A63" w:rsidRDefault="00201EFB" w:rsidP="000D29B8">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09BF704B" w14:textId="77777777" w:rsidR="00201EFB" w:rsidRPr="007C1A63" w:rsidRDefault="00201EFB" w:rsidP="000D29B8">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10439842" w14:textId="77777777" w:rsidR="00201EFB" w:rsidRPr="007C1A63" w:rsidRDefault="00201EFB" w:rsidP="000D29B8">
            <w:pPr>
              <w:keepNext/>
              <w:keepLines/>
              <w:jc w:val="both"/>
              <w:rPr>
                <w:rFonts w:cs="Tahoma"/>
                <w:b/>
                <w:sz w:val="20"/>
                <w:szCs w:val="20"/>
              </w:rPr>
            </w:pPr>
          </w:p>
        </w:tc>
      </w:tr>
      <w:tr w:rsidR="00201EFB" w:rsidRPr="007C1A63" w14:paraId="4CF838EF"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6288957B" w14:textId="77777777" w:rsidR="00201EFB" w:rsidRPr="007C1A63" w:rsidRDefault="00201EFB" w:rsidP="000D29B8">
            <w:pPr>
              <w:keepNext/>
              <w:keepLines/>
              <w:jc w:val="both"/>
              <w:rPr>
                <w:rFonts w:cs="Tahoma"/>
                <w:b/>
                <w:sz w:val="20"/>
                <w:szCs w:val="20"/>
              </w:rPr>
            </w:pPr>
            <w:r w:rsidRPr="007C1A63">
              <w:rPr>
                <w:rFonts w:cs="Tahoma"/>
                <w:b/>
                <w:sz w:val="20"/>
                <w:szCs w:val="20"/>
              </w:rPr>
              <w:t>4.</w:t>
            </w:r>
          </w:p>
        </w:tc>
        <w:tc>
          <w:tcPr>
            <w:tcW w:w="3402" w:type="dxa"/>
            <w:tcBorders>
              <w:top w:val="single" w:sz="4" w:space="0" w:color="auto"/>
              <w:left w:val="single" w:sz="4" w:space="0" w:color="auto"/>
              <w:bottom w:val="single" w:sz="4" w:space="0" w:color="auto"/>
              <w:right w:val="single" w:sz="4" w:space="0" w:color="auto"/>
            </w:tcBorders>
          </w:tcPr>
          <w:p w14:paraId="2CDB804D" w14:textId="77777777" w:rsidR="00201EFB" w:rsidRPr="007C1A63" w:rsidRDefault="00201EFB" w:rsidP="000D29B8">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7BD5E408" w14:textId="77777777" w:rsidR="00201EFB" w:rsidRPr="007C1A63" w:rsidRDefault="00201EFB" w:rsidP="000D29B8">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579A13D8" w14:textId="77777777" w:rsidR="00201EFB" w:rsidRPr="007C1A63" w:rsidRDefault="00201EFB" w:rsidP="000D29B8">
            <w:pPr>
              <w:keepNext/>
              <w:keepLines/>
              <w:jc w:val="both"/>
              <w:rPr>
                <w:rFonts w:cs="Tahoma"/>
                <w:b/>
                <w:sz w:val="20"/>
                <w:szCs w:val="20"/>
              </w:rPr>
            </w:pPr>
          </w:p>
        </w:tc>
      </w:tr>
      <w:tr w:rsidR="00201EFB" w:rsidRPr="007C1A63" w14:paraId="655E5724"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69ACFF24" w14:textId="77777777" w:rsidR="00201EFB" w:rsidRPr="007C1A63" w:rsidRDefault="00201EFB" w:rsidP="000D29B8">
            <w:pPr>
              <w:keepNext/>
              <w:keepLines/>
              <w:jc w:val="both"/>
              <w:rPr>
                <w:rFonts w:cs="Tahoma"/>
                <w:b/>
                <w:sz w:val="20"/>
                <w:szCs w:val="20"/>
              </w:rPr>
            </w:pPr>
            <w:r w:rsidRPr="007C1A63">
              <w:rPr>
                <w:rFonts w:cs="Tahoma"/>
                <w:b/>
                <w:sz w:val="20"/>
                <w:szCs w:val="20"/>
              </w:rPr>
              <w:t>5.</w:t>
            </w:r>
          </w:p>
        </w:tc>
        <w:tc>
          <w:tcPr>
            <w:tcW w:w="3402" w:type="dxa"/>
            <w:tcBorders>
              <w:top w:val="single" w:sz="4" w:space="0" w:color="auto"/>
              <w:left w:val="single" w:sz="4" w:space="0" w:color="auto"/>
              <w:bottom w:val="single" w:sz="4" w:space="0" w:color="auto"/>
              <w:right w:val="single" w:sz="4" w:space="0" w:color="auto"/>
            </w:tcBorders>
          </w:tcPr>
          <w:p w14:paraId="2CC4EB82" w14:textId="77777777" w:rsidR="00201EFB" w:rsidRPr="007C1A63" w:rsidRDefault="00201EFB" w:rsidP="000D29B8">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198BB57E" w14:textId="77777777" w:rsidR="00201EFB" w:rsidRPr="007C1A63" w:rsidRDefault="00201EFB" w:rsidP="000D29B8">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1FBE5F65" w14:textId="77777777" w:rsidR="00201EFB" w:rsidRPr="007C1A63" w:rsidRDefault="00201EFB" w:rsidP="000D29B8">
            <w:pPr>
              <w:keepNext/>
              <w:keepLines/>
              <w:jc w:val="both"/>
              <w:rPr>
                <w:rFonts w:cs="Tahoma"/>
                <w:b/>
                <w:sz w:val="20"/>
                <w:szCs w:val="20"/>
              </w:rPr>
            </w:pPr>
          </w:p>
        </w:tc>
      </w:tr>
      <w:tr w:rsidR="00201EFB" w:rsidRPr="007C1A63" w14:paraId="3F2DDB1F" w14:textId="77777777" w:rsidTr="00474AC6">
        <w:tc>
          <w:tcPr>
            <w:tcW w:w="534" w:type="dxa"/>
            <w:tcBorders>
              <w:top w:val="single" w:sz="4" w:space="0" w:color="auto"/>
              <w:left w:val="single" w:sz="4" w:space="0" w:color="auto"/>
              <w:bottom w:val="single" w:sz="4" w:space="0" w:color="auto"/>
              <w:right w:val="single" w:sz="4" w:space="0" w:color="auto"/>
            </w:tcBorders>
            <w:hideMark/>
          </w:tcPr>
          <w:p w14:paraId="6F41FBC8" w14:textId="77777777" w:rsidR="00201EFB" w:rsidRPr="007C1A63" w:rsidRDefault="00201EFB" w:rsidP="000D29B8">
            <w:pPr>
              <w:keepNext/>
              <w:keepLines/>
              <w:jc w:val="both"/>
              <w:rPr>
                <w:rFonts w:cs="Tahoma"/>
                <w:b/>
                <w:sz w:val="20"/>
                <w:szCs w:val="20"/>
              </w:rPr>
            </w:pPr>
            <w:r w:rsidRPr="007C1A63">
              <w:rPr>
                <w:rFonts w:cs="Tahoma"/>
                <w:b/>
                <w:sz w:val="20"/>
                <w:szCs w:val="20"/>
              </w:rPr>
              <w:t>…</w:t>
            </w:r>
          </w:p>
        </w:tc>
        <w:tc>
          <w:tcPr>
            <w:tcW w:w="3402" w:type="dxa"/>
            <w:tcBorders>
              <w:top w:val="single" w:sz="4" w:space="0" w:color="auto"/>
              <w:left w:val="single" w:sz="4" w:space="0" w:color="auto"/>
              <w:bottom w:val="single" w:sz="4" w:space="0" w:color="auto"/>
              <w:right w:val="single" w:sz="4" w:space="0" w:color="auto"/>
            </w:tcBorders>
          </w:tcPr>
          <w:p w14:paraId="51652396" w14:textId="77777777" w:rsidR="00201EFB" w:rsidRPr="007C1A63" w:rsidRDefault="00201EFB" w:rsidP="000D29B8">
            <w:pPr>
              <w:keepNext/>
              <w:keepLines/>
              <w:jc w:val="both"/>
              <w:rPr>
                <w:rFonts w:cs="Tahoma"/>
                <w:b/>
                <w:sz w:val="20"/>
                <w:szCs w:val="20"/>
              </w:rPr>
            </w:pPr>
          </w:p>
        </w:tc>
        <w:tc>
          <w:tcPr>
            <w:tcW w:w="3685" w:type="dxa"/>
            <w:tcBorders>
              <w:top w:val="single" w:sz="4" w:space="0" w:color="auto"/>
              <w:left w:val="single" w:sz="4" w:space="0" w:color="auto"/>
              <w:bottom w:val="single" w:sz="4" w:space="0" w:color="auto"/>
              <w:right w:val="single" w:sz="4" w:space="0" w:color="auto"/>
            </w:tcBorders>
          </w:tcPr>
          <w:p w14:paraId="30131C1E" w14:textId="77777777" w:rsidR="00201EFB" w:rsidRPr="007C1A63" w:rsidRDefault="00201EFB" w:rsidP="000D29B8">
            <w:pPr>
              <w:keepNext/>
              <w:keepLines/>
              <w:jc w:val="both"/>
              <w:rPr>
                <w:rFonts w:cs="Tahoma"/>
                <w:b/>
                <w:sz w:val="20"/>
                <w:szCs w:val="20"/>
              </w:rPr>
            </w:pPr>
          </w:p>
        </w:tc>
        <w:tc>
          <w:tcPr>
            <w:tcW w:w="1810" w:type="dxa"/>
            <w:tcBorders>
              <w:top w:val="single" w:sz="4" w:space="0" w:color="auto"/>
              <w:left w:val="single" w:sz="4" w:space="0" w:color="auto"/>
              <w:bottom w:val="single" w:sz="4" w:space="0" w:color="auto"/>
              <w:right w:val="single" w:sz="4" w:space="0" w:color="auto"/>
            </w:tcBorders>
          </w:tcPr>
          <w:p w14:paraId="682A7094" w14:textId="77777777" w:rsidR="00201EFB" w:rsidRPr="007C1A63" w:rsidRDefault="00201EFB" w:rsidP="000D29B8">
            <w:pPr>
              <w:keepNext/>
              <w:keepLines/>
              <w:jc w:val="both"/>
              <w:rPr>
                <w:rFonts w:cs="Tahoma"/>
                <w:b/>
                <w:sz w:val="20"/>
                <w:szCs w:val="20"/>
              </w:rPr>
            </w:pPr>
          </w:p>
        </w:tc>
      </w:tr>
    </w:tbl>
    <w:p w14:paraId="5D3C09AE" w14:textId="77777777" w:rsidR="00201EFB" w:rsidRPr="007C1A63" w:rsidRDefault="00201EFB" w:rsidP="000D29B8">
      <w:pPr>
        <w:keepNext/>
        <w:keepLines/>
        <w:jc w:val="both"/>
        <w:rPr>
          <w:rFonts w:cs="Tahoma"/>
          <w:b/>
          <w:sz w:val="20"/>
          <w:szCs w:val="20"/>
        </w:rPr>
      </w:pPr>
    </w:p>
    <w:p w14:paraId="634C34BF" w14:textId="77777777" w:rsidR="00201EFB" w:rsidRPr="007C1A63" w:rsidRDefault="00201EFB" w:rsidP="000D29B8">
      <w:pPr>
        <w:keepNext/>
        <w:keepLines/>
        <w:jc w:val="both"/>
        <w:rPr>
          <w:rFonts w:cs="Tahoma"/>
          <w:b/>
          <w:sz w:val="20"/>
          <w:szCs w:val="20"/>
        </w:rPr>
      </w:pPr>
    </w:p>
    <w:p w14:paraId="7D9069BC" w14:textId="77777777" w:rsidR="0077054B" w:rsidRPr="007C1A63" w:rsidRDefault="0077054B" w:rsidP="000D29B8">
      <w:pPr>
        <w:keepNext/>
        <w:keepLines/>
        <w:jc w:val="both"/>
        <w:rPr>
          <w:rFonts w:cs="Tahoma"/>
          <w:b/>
          <w:sz w:val="20"/>
          <w:szCs w:val="20"/>
        </w:rPr>
      </w:pPr>
    </w:p>
    <w:p w14:paraId="28355626" w14:textId="77777777" w:rsidR="00201EFB" w:rsidRPr="007C1A63" w:rsidRDefault="00201EFB" w:rsidP="000D29B8">
      <w:pPr>
        <w:keepNext/>
        <w:keepLines/>
        <w:jc w:val="both"/>
        <w:rPr>
          <w:rFonts w:cs="Tahoma"/>
          <w:b/>
          <w:sz w:val="20"/>
          <w:szCs w:val="20"/>
        </w:rPr>
      </w:pPr>
    </w:p>
    <w:p w14:paraId="2136A53B" w14:textId="77777777" w:rsidR="00201EFB" w:rsidRPr="007C1A63" w:rsidRDefault="00201EFB" w:rsidP="000D29B8">
      <w:pPr>
        <w:keepNext/>
        <w:keepLines/>
        <w:jc w:val="both"/>
        <w:rPr>
          <w:rFonts w:cs="Tahoma"/>
          <w:sz w:val="20"/>
          <w:szCs w:val="20"/>
        </w:rPr>
      </w:pPr>
      <w:r w:rsidRPr="007C1A63">
        <w:rPr>
          <w:rFonts w:cs="Tahoma"/>
          <w:b/>
          <w:sz w:val="20"/>
          <w:szCs w:val="20"/>
        </w:rPr>
        <w:t>IZJAVLJAMO</w:t>
      </w:r>
      <w:r w:rsidRPr="007C1A63">
        <w:rPr>
          <w:rFonts w:cs="Tahoma"/>
          <w:sz w:val="20"/>
          <w:szCs w:val="20"/>
        </w:rPr>
        <w:t xml:space="preserve">, da so skladno z določbami zakona, ki ureja gospodarske družbe, </w:t>
      </w:r>
      <w:r w:rsidRPr="007C1A63">
        <w:rPr>
          <w:rFonts w:cs="Tahoma"/>
          <w:sz w:val="20"/>
          <w:szCs w:val="20"/>
          <w:u w:val="single"/>
        </w:rPr>
        <w:t>povezane družbe</w:t>
      </w:r>
      <w:r w:rsidRPr="007C1A63">
        <w:rPr>
          <w:rFonts w:cs="Tahoma"/>
          <w:sz w:val="20"/>
          <w:szCs w:val="20"/>
        </w:rPr>
        <w:t xml:space="preserve"> z zgoraj navedenim ponudnikom, naslednji gospodarski subjekti:</w:t>
      </w:r>
    </w:p>
    <w:p w14:paraId="486D8F77" w14:textId="77777777" w:rsidR="00201EFB" w:rsidRPr="007C1A63" w:rsidRDefault="00201EFB" w:rsidP="000D29B8">
      <w:pPr>
        <w:keepNext/>
        <w:keepLines/>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76"/>
        <w:gridCol w:w="3657"/>
        <w:gridCol w:w="1865"/>
      </w:tblGrid>
      <w:tr w:rsidR="00201EFB" w:rsidRPr="007C1A63" w14:paraId="0359DE2B"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E25A990" w14:textId="77777777" w:rsidR="00201EFB" w:rsidRPr="007C1A63" w:rsidRDefault="00201EFB" w:rsidP="000D29B8">
            <w:pPr>
              <w:keepNext/>
              <w:keepLines/>
              <w:jc w:val="both"/>
              <w:rPr>
                <w:rFonts w:cs="Tahoma"/>
                <w:b/>
                <w:sz w:val="20"/>
                <w:szCs w:val="20"/>
              </w:rPr>
            </w:pPr>
            <w:r w:rsidRPr="007C1A63">
              <w:rPr>
                <w:rFonts w:cs="Tahoma"/>
                <w:b/>
                <w:sz w:val="20"/>
                <w:szCs w:val="20"/>
              </w:rPr>
              <w:t>Št.</w:t>
            </w:r>
          </w:p>
        </w:tc>
        <w:tc>
          <w:tcPr>
            <w:tcW w:w="3376" w:type="dxa"/>
            <w:tcBorders>
              <w:top w:val="single" w:sz="4" w:space="0" w:color="auto"/>
              <w:left w:val="single" w:sz="4" w:space="0" w:color="auto"/>
              <w:bottom w:val="single" w:sz="4" w:space="0" w:color="auto"/>
              <w:right w:val="single" w:sz="4" w:space="0" w:color="auto"/>
            </w:tcBorders>
            <w:hideMark/>
          </w:tcPr>
          <w:p w14:paraId="75E6D146" w14:textId="77777777" w:rsidR="00201EFB" w:rsidRPr="007C1A63" w:rsidRDefault="00201EFB" w:rsidP="000D29B8">
            <w:pPr>
              <w:keepNext/>
              <w:keepLines/>
              <w:jc w:val="both"/>
              <w:rPr>
                <w:rFonts w:cs="Tahoma"/>
                <w:b/>
                <w:sz w:val="20"/>
                <w:szCs w:val="20"/>
              </w:rPr>
            </w:pPr>
            <w:r w:rsidRPr="007C1A63">
              <w:rPr>
                <w:rFonts w:cs="Tahoma"/>
                <w:b/>
                <w:sz w:val="20"/>
                <w:szCs w:val="20"/>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14:paraId="32F77413" w14:textId="77777777" w:rsidR="00201EFB" w:rsidRPr="007C1A63" w:rsidRDefault="00201EFB" w:rsidP="000D29B8">
            <w:pPr>
              <w:keepNext/>
              <w:keepLines/>
              <w:jc w:val="both"/>
              <w:rPr>
                <w:rFonts w:cs="Tahoma"/>
                <w:b/>
                <w:sz w:val="20"/>
                <w:szCs w:val="20"/>
              </w:rPr>
            </w:pPr>
            <w:r w:rsidRPr="007C1A63">
              <w:rPr>
                <w:rFonts w:cs="Tahoma"/>
                <w:b/>
                <w:sz w:val="20"/>
                <w:szCs w:val="20"/>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14:paraId="5A2CCA4D" w14:textId="77777777" w:rsidR="00201EFB" w:rsidRPr="007C1A63" w:rsidRDefault="00201EFB" w:rsidP="000D29B8">
            <w:pPr>
              <w:keepNext/>
              <w:keepLines/>
              <w:jc w:val="both"/>
              <w:rPr>
                <w:rFonts w:cs="Tahoma"/>
                <w:b/>
                <w:sz w:val="20"/>
                <w:szCs w:val="20"/>
              </w:rPr>
            </w:pPr>
            <w:r w:rsidRPr="007C1A63">
              <w:rPr>
                <w:rFonts w:cs="Tahoma"/>
                <w:b/>
                <w:sz w:val="20"/>
                <w:szCs w:val="20"/>
              </w:rPr>
              <w:t>Matična številka</w:t>
            </w:r>
          </w:p>
        </w:tc>
      </w:tr>
      <w:tr w:rsidR="00201EFB" w:rsidRPr="007C1A63" w14:paraId="11EFC72A"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29ACC435" w14:textId="77777777" w:rsidR="00201EFB" w:rsidRPr="007C1A63" w:rsidRDefault="00201EFB" w:rsidP="000D29B8">
            <w:pPr>
              <w:keepNext/>
              <w:keepLines/>
              <w:jc w:val="both"/>
              <w:rPr>
                <w:rFonts w:cs="Tahoma"/>
                <w:b/>
                <w:sz w:val="20"/>
                <w:szCs w:val="20"/>
              </w:rPr>
            </w:pPr>
            <w:r w:rsidRPr="007C1A63">
              <w:rPr>
                <w:rFonts w:cs="Tahoma"/>
                <w:b/>
                <w:sz w:val="20"/>
                <w:szCs w:val="20"/>
              </w:rPr>
              <w:t>1.</w:t>
            </w:r>
          </w:p>
        </w:tc>
        <w:tc>
          <w:tcPr>
            <w:tcW w:w="3376" w:type="dxa"/>
            <w:tcBorders>
              <w:top w:val="single" w:sz="4" w:space="0" w:color="auto"/>
              <w:left w:val="single" w:sz="4" w:space="0" w:color="auto"/>
              <w:bottom w:val="single" w:sz="4" w:space="0" w:color="auto"/>
              <w:right w:val="single" w:sz="4" w:space="0" w:color="auto"/>
            </w:tcBorders>
          </w:tcPr>
          <w:p w14:paraId="63EFDBA6" w14:textId="77777777" w:rsidR="00201EFB" w:rsidRPr="007C1A63" w:rsidRDefault="00201EFB" w:rsidP="000D29B8">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03CA6A91" w14:textId="77777777" w:rsidR="00201EFB" w:rsidRPr="007C1A63" w:rsidRDefault="00201EFB" w:rsidP="000D29B8">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0766E870" w14:textId="77777777" w:rsidR="00201EFB" w:rsidRPr="007C1A63" w:rsidRDefault="00201EFB" w:rsidP="000D29B8">
            <w:pPr>
              <w:keepNext/>
              <w:keepLines/>
              <w:jc w:val="both"/>
              <w:rPr>
                <w:rFonts w:cs="Tahoma"/>
                <w:b/>
                <w:sz w:val="20"/>
                <w:szCs w:val="20"/>
              </w:rPr>
            </w:pPr>
          </w:p>
        </w:tc>
      </w:tr>
      <w:tr w:rsidR="00201EFB" w:rsidRPr="007C1A63" w14:paraId="5AE9DC25"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36B84BC2" w14:textId="77777777" w:rsidR="00201EFB" w:rsidRPr="007C1A63" w:rsidRDefault="00201EFB" w:rsidP="000D29B8">
            <w:pPr>
              <w:keepNext/>
              <w:keepLines/>
              <w:jc w:val="both"/>
              <w:rPr>
                <w:rFonts w:cs="Tahoma"/>
                <w:b/>
                <w:sz w:val="20"/>
                <w:szCs w:val="20"/>
              </w:rPr>
            </w:pPr>
            <w:r w:rsidRPr="007C1A63">
              <w:rPr>
                <w:rFonts w:cs="Tahoma"/>
                <w:b/>
                <w:sz w:val="20"/>
                <w:szCs w:val="20"/>
              </w:rPr>
              <w:t>2.</w:t>
            </w:r>
          </w:p>
        </w:tc>
        <w:tc>
          <w:tcPr>
            <w:tcW w:w="3376" w:type="dxa"/>
            <w:tcBorders>
              <w:top w:val="single" w:sz="4" w:space="0" w:color="auto"/>
              <w:left w:val="single" w:sz="4" w:space="0" w:color="auto"/>
              <w:bottom w:val="single" w:sz="4" w:space="0" w:color="auto"/>
              <w:right w:val="single" w:sz="4" w:space="0" w:color="auto"/>
            </w:tcBorders>
          </w:tcPr>
          <w:p w14:paraId="573F1F7A" w14:textId="77777777" w:rsidR="00201EFB" w:rsidRPr="007C1A63" w:rsidRDefault="00201EFB" w:rsidP="000D29B8">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2BA76888" w14:textId="77777777" w:rsidR="00201EFB" w:rsidRPr="007C1A63" w:rsidRDefault="00201EFB" w:rsidP="000D29B8">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506201BF" w14:textId="77777777" w:rsidR="00201EFB" w:rsidRPr="007C1A63" w:rsidRDefault="00201EFB" w:rsidP="000D29B8">
            <w:pPr>
              <w:keepNext/>
              <w:keepLines/>
              <w:jc w:val="both"/>
              <w:rPr>
                <w:rFonts w:cs="Tahoma"/>
                <w:b/>
                <w:sz w:val="20"/>
                <w:szCs w:val="20"/>
              </w:rPr>
            </w:pPr>
          </w:p>
        </w:tc>
      </w:tr>
      <w:tr w:rsidR="00201EFB" w:rsidRPr="007C1A63" w14:paraId="6E24864E"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58AF5686" w14:textId="77777777" w:rsidR="00201EFB" w:rsidRPr="007C1A63" w:rsidRDefault="00201EFB" w:rsidP="000D29B8">
            <w:pPr>
              <w:keepNext/>
              <w:keepLines/>
              <w:jc w:val="both"/>
              <w:rPr>
                <w:rFonts w:cs="Tahoma"/>
                <w:b/>
                <w:sz w:val="20"/>
                <w:szCs w:val="20"/>
              </w:rPr>
            </w:pPr>
            <w:r w:rsidRPr="007C1A63">
              <w:rPr>
                <w:rFonts w:cs="Tahoma"/>
                <w:b/>
                <w:sz w:val="20"/>
                <w:szCs w:val="20"/>
              </w:rPr>
              <w:t>3.</w:t>
            </w:r>
          </w:p>
        </w:tc>
        <w:tc>
          <w:tcPr>
            <w:tcW w:w="3376" w:type="dxa"/>
            <w:tcBorders>
              <w:top w:val="single" w:sz="4" w:space="0" w:color="auto"/>
              <w:left w:val="single" w:sz="4" w:space="0" w:color="auto"/>
              <w:bottom w:val="single" w:sz="4" w:space="0" w:color="auto"/>
              <w:right w:val="single" w:sz="4" w:space="0" w:color="auto"/>
            </w:tcBorders>
          </w:tcPr>
          <w:p w14:paraId="59973FC6" w14:textId="77777777" w:rsidR="00201EFB" w:rsidRPr="007C1A63" w:rsidRDefault="00201EFB" w:rsidP="000D29B8">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1A767AC1" w14:textId="77777777" w:rsidR="00201EFB" w:rsidRPr="007C1A63" w:rsidRDefault="00201EFB" w:rsidP="000D29B8">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4E500033" w14:textId="77777777" w:rsidR="00201EFB" w:rsidRPr="007C1A63" w:rsidRDefault="00201EFB" w:rsidP="000D29B8">
            <w:pPr>
              <w:keepNext/>
              <w:keepLines/>
              <w:jc w:val="both"/>
              <w:rPr>
                <w:rFonts w:cs="Tahoma"/>
                <w:b/>
                <w:sz w:val="20"/>
                <w:szCs w:val="20"/>
              </w:rPr>
            </w:pPr>
          </w:p>
        </w:tc>
      </w:tr>
      <w:tr w:rsidR="00201EFB" w:rsidRPr="007C1A63" w14:paraId="5E2DAE2F"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0A41601E" w14:textId="77777777" w:rsidR="00201EFB" w:rsidRPr="007C1A63" w:rsidRDefault="00201EFB" w:rsidP="000D29B8">
            <w:pPr>
              <w:keepNext/>
              <w:keepLines/>
              <w:jc w:val="both"/>
              <w:rPr>
                <w:rFonts w:cs="Tahoma"/>
                <w:b/>
                <w:sz w:val="20"/>
                <w:szCs w:val="20"/>
              </w:rPr>
            </w:pPr>
            <w:r w:rsidRPr="007C1A63">
              <w:rPr>
                <w:rFonts w:cs="Tahoma"/>
                <w:b/>
                <w:sz w:val="20"/>
                <w:szCs w:val="20"/>
              </w:rPr>
              <w:t>4.</w:t>
            </w:r>
          </w:p>
        </w:tc>
        <w:tc>
          <w:tcPr>
            <w:tcW w:w="3376" w:type="dxa"/>
            <w:tcBorders>
              <w:top w:val="single" w:sz="4" w:space="0" w:color="auto"/>
              <w:left w:val="single" w:sz="4" w:space="0" w:color="auto"/>
              <w:bottom w:val="single" w:sz="4" w:space="0" w:color="auto"/>
              <w:right w:val="single" w:sz="4" w:space="0" w:color="auto"/>
            </w:tcBorders>
          </w:tcPr>
          <w:p w14:paraId="09110318" w14:textId="77777777" w:rsidR="00201EFB" w:rsidRPr="007C1A63" w:rsidRDefault="00201EFB" w:rsidP="000D29B8">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6CB058ED" w14:textId="77777777" w:rsidR="00201EFB" w:rsidRPr="007C1A63" w:rsidRDefault="00201EFB" w:rsidP="000D29B8">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4450788E" w14:textId="77777777" w:rsidR="00201EFB" w:rsidRPr="007C1A63" w:rsidRDefault="00201EFB" w:rsidP="000D29B8">
            <w:pPr>
              <w:keepNext/>
              <w:keepLines/>
              <w:jc w:val="both"/>
              <w:rPr>
                <w:rFonts w:cs="Tahoma"/>
                <w:b/>
                <w:sz w:val="20"/>
                <w:szCs w:val="20"/>
              </w:rPr>
            </w:pPr>
          </w:p>
        </w:tc>
      </w:tr>
      <w:tr w:rsidR="00201EFB" w:rsidRPr="007C1A63" w14:paraId="6B0776F2"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19802FAC" w14:textId="77777777" w:rsidR="00201EFB" w:rsidRPr="007C1A63" w:rsidRDefault="00201EFB" w:rsidP="000D29B8">
            <w:pPr>
              <w:keepNext/>
              <w:keepLines/>
              <w:jc w:val="both"/>
              <w:rPr>
                <w:rFonts w:cs="Tahoma"/>
                <w:b/>
                <w:sz w:val="20"/>
                <w:szCs w:val="20"/>
              </w:rPr>
            </w:pPr>
            <w:r w:rsidRPr="007C1A63">
              <w:rPr>
                <w:rFonts w:cs="Tahoma"/>
                <w:b/>
                <w:sz w:val="20"/>
                <w:szCs w:val="20"/>
              </w:rPr>
              <w:t>5.</w:t>
            </w:r>
          </w:p>
        </w:tc>
        <w:tc>
          <w:tcPr>
            <w:tcW w:w="3376" w:type="dxa"/>
            <w:tcBorders>
              <w:top w:val="single" w:sz="4" w:space="0" w:color="auto"/>
              <w:left w:val="single" w:sz="4" w:space="0" w:color="auto"/>
              <w:bottom w:val="single" w:sz="4" w:space="0" w:color="auto"/>
              <w:right w:val="single" w:sz="4" w:space="0" w:color="auto"/>
            </w:tcBorders>
          </w:tcPr>
          <w:p w14:paraId="65B190DB" w14:textId="77777777" w:rsidR="00201EFB" w:rsidRPr="007C1A63" w:rsidRDefault="00201EFB" w:rsidP="000D29B8">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680F0450" w14:textId="77777777" w:rsidR="00201EFB" w:rsidRPr="007C1A63" w:rsidRDefault="00201EFB" w:rsidP="000D29B8">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23255A57" w14:textId="77777777" w:rsidR="00201EFB" w:rsidRPr="007C1A63" w:rsidRDefault="00201EFB" w:rsidP="000D29B8">
            <w:pPr>
              <w:keepNext/>
              <w:keepLines/>
              <w:jc w:val="both"/>
              <w:rPr>
                <w:rFonts w:cs="Tahoma"/>
                <w:b/>
                <w:sz w:val="20"/>
                <w:szCs w:val="20"/>
              </w:rPr>
            </w:pPr>
          </w:p>
        </w:tc>
      </w:tr>
      <w:tr w:rsidR="00201EFB" w:rsidRPr="007C1A63" w14:paraId="7354F8D3" w14:textId="77777777" w:rsidTr="00474AC6">
        <w:tc>
          <w:tcPr>
            <w:tcW w:w="533" w:type="dxa"/>
            <w:tcBorders>
              <w:top w:val="single" w:sz="4" w:space="0" w:color="auto"/>
              <w:left w:val="single" w:sz="4" w:space="0" w:color="auto"/>
              <w:bottom w:val="single" w:sz="4" w:space="0" w:color="auto"/>
              <w:right w:val="single" w:sz="4" w:space="0" w:color="auto"/>
            </w:tcBorders>
            <w:hideMark/>
          </w:tcPr>
          <w:p w14:paraId="186B1CB9" w14:textId="77777777" w:rsidR="00201EFB" w:rsidRPr="007C1A63" w:rsidRDefault="00201EFB" w:rsidP="000D29B8">
            <w:pPr>
              <w:keepNext/>
              <w:keepLines/>
              <w:jc w:val="both"/>
              <w:rPr>
                <w:rFonts w:cs="Tahoma"/>
                <w:b/>
                <w:sz w:val="20"/>
                <w:szCs w:val="20"/>
              </w:rPr>
            </w:pPr>
            <w:r w:rsidRPr="007C1A63">
              <w:rPr>
                <w:rFonts w:cs="Tahoma"/>
                <w:b/>
                <w:sz w:val="20"/>
                <w:szCs w:val="20"/>
              </w:rPr>
              <w:t>….</w:t>
            </w:r>
          </w:p>
        </w:tc>
        <w:tc>
          <w:tcPr>
            <w:tcW w:w="3376" w:type="dxa"/>
            <w:tcBorders>
              <w:top w:val="single" w:sz="4" w:space="0" w:color="auto"/>
              <w:left w:val="single" w:sz="4" w:space="0" w:color="auto"/>
              <w:bottom w:val="single" w:sz="4" w:space="0" w:color="auto"/>
              <w:right w:val="single" w:sz="4" w:space="0" w:color="auto"/>
            </w:tcBorders>
          </w:tcPr>
          <w:p w14:paraId="6039B3F4" w14:textId="77777777" w:rsidR="00201EFB" w:rsidRPr="007C1A63" w:rsidRDefault="00201EFB" w:rsidP="000D29B8">
            <w:pPr>
              <w:keepNext/>
              <w:keepLines/>
              <w:jc w:val="both"/>
              <w:rPr>
                <w:rFonts w:cs="Tahoma"/>
                <w:b/>
                <w:sz w:val="20"/>
                <w:szCs w:val="20"/>
              </w:rPr>
            </w:pPr>
          </w:p>
        </w:tc>
        <w:tc>
          <w:tcPr>
            <w:tcW w:w="3657" w:type="dxa"/>
            <w:tcBorders>
              <w:top w:val="single" w:sz="4" w:space="0" w:color="auto"/>
              <w:left w:val="single" w:sz="4" w:space="0" w:color="auto"/>
              <w:bottom w:val="single" w:sz="4" w:space="0" w:color="auto"/>
              <w:right w:val="single" w:sz="4" w:space="0" w:color="auto"/>
            </w:tcBorders>
          </w:tcPr>
          <w:p w14:paraId="20B9942C" w14:textId="77777777" w:rsidR="00201EFB" w:rsidRPr="007C1A63" w:rsidRDefault="00201EFB" w:rsidP="000D29B8">
            <w:pPr>
              <w:keepNext/>
              <w:keepLines/>
              <w:jc w:val="both"/>
              <w:rPr>
                <w:rFonts w:cs="Tahoma"/>
                <w:b/>
                <w:sz w:val="20"/>
                <w:szCs w:val="20"/>
              </w:rPr>
            </w:pPr>
          </w:p>
        </w:tc>
        <w:tc>
          <w:tcPr>
            <w:tcW w:w="1865" w:type="dxa"/>
            <w:tcBorders>
              <w:top w:val="single" w:sz="4" w:space="0" w:color="auto"/>
              <w:left w:val="single" w:sz="4" w:space="0" w:color="auto"/>
              <w:bottom w:val="single" w:sz="4" w:space="0" w:color="auto"/>
              <w:right w:val="single" w:sz="4" w:space="0" w:color="auto"/>
            </w:tcBorders>
          </w:tcPr>
          <w:p w14:paraId="0A76317B" w14:textId="77777777" w:rsidR="00201EFB" w:rsidRPr="007C1A63" w:rsidRDefault="00201EFB" w:rsidP="000D29B8">
            <w:pPr>
              <w:keepNext/>
              <w:keepLines/>
              <w:jc w:val="both"/>
              <w:rPr>
                <w:rFonts w:cs="Tahoma"/>
                <w:b/>
                <w:sz w:val="20"/>
                <w:szCs w:val="20"/>
              </w:rPr>
            </w:pPr>
          </w:p>
        </w:tc>
      </w:tr>
    </w:tbl>
    <w:p w14:paraId="1DDA98E3" w14:textId="77777777" w:rsidR="00201EFB" w:rsidRPr="007C1A63" w:rsidRDefault="00201EFB" w:rsidP="000D29B8">
      <w:pPr>
        <w:keepNext/>
        <w:keepLines/>
        <w:jc w:val="both"/>
        <w:rPr>
          <w:rFonts w:cs="Tahoma"/>
          <w:b/>
          <w:sz w:val="20"/>
          <w:szCs w:val="20"/>
        </w:rPr>
      </w:pPr>
    </w:p>
    <w:p w14:paraId="6627F509" w14:textId="77777777" w:rsidR="00201EFB" w:rsidRPr="007C1A63" w:rsidRDefault="00201EFB" w:rsidP="000D29B8">
      <w:pPr>
        <w:keepNext/>
        <w:keepLines/>
        <w:jc w:val="both"/>
        <w:rPr>
          <w:rFonts w:cs="Tahoma"/>
          <w:sz w:val="20"/>
          <w:szCs w:val="20"/>
        </w:rPr>
      </w:pPr>
    </w:p>
    <w:p w14:paraId="25F0396E" w14:textId="77777777" w:rsidR="00201EFB" w:rsidRPr="007C1A63" w:rsidRDefault="00201EFB" w:rsidP="000D29B8">
      <w:pPr>
        <w:keepNext/>
        <w:keepLines/>
        <w:jc w:val="both"/>
        <w:rPr>
          <w:rFonts w:cs="Tahoma"/>
          <w:sz w:val="20"/>
          <w:szCs w:val="20"/>
        </w:rPr>
      </w:pPr>
      <w:r w:rsidRPr="007C1A63">
        <w:rPr>
          <w:rFonts w:cs="Tahoma"/>
          <w:sz w:val="20"/>
          <w:szCs w:val="20"/>
        </w:rPr>
        <w:t>S podpisom te izjave jamčim, da v celotni lastniški strukturi ni udeleženih drugih fizičnih ter pravnih oseb in tihih družbenikov, ter gospodarskih subjektov, za katere se glede na določbe zakona, ki ureja gospodarske družbe, šteje, da so povezane družbe.</w:t>
      </w:r>
    </w:p>
    <w:p w14:paraId="0BD7FEAA" w14:textId="77777777" w:rsidR="00201EFB" w:rsidRPr="007C1A63" w:rsidRDefault="00201EFB" w:rsidP="000D29B8">
      <w:pPr>
        <w:keepNext/>
        <w:keepLines/>
        <w:jc w:val="both"/>
        <w:rPr>
          <w:rFonts w:cs="Tahoma"/>
          <w:sz w:val="20"/>
          <w:szCs w:val="20"/>
        </w:rPr>
      </w:pPr>
    </w:p>
    <w:p w14:paraId="78518118" w14:textId="77777777" w:rsidR="00201EFB" w:rsidRPr="007C1A63" w:rsidRDefault="00201EFB" w:rsidP="000D29B8">
      <w:pPr>
        <w:keepNext/>
        <w:keepLines/>
        <w:jc w:val="both"/>
        <w:rPr>
          <w:rFonts w:cs="Tahoma"/>
          <w:sz w:val="20"/>
          <w:szCs w:val="20"/>
        </w:rPr>
      </w:pPr>
      <w:r w:rsidRPr="007C1A63">
        <w:rPr>
          <w:rFonts w:cs="Tahoma"/>
          <w:sz w:val="20"/>
          <w:szCs w:val="20"/>
        </w:rPr>
        <w:t xml:space="preserve">S podpisom te izjave jamčim za točnost in resničnost podatkov ter se zavedam, da je </w:t>
      </w:r>
      <w:r w:rsidR="00D85714" w:rsidRPr="007C1A63">
        <w:rPr>
          <w:rFonts w:cs="Tahoma"/>
          <w:sz w:val="20"/>
          <w:szCs w:val="20"/>
        </w:rPr>
        <w:t xml:space="preserve">okvirni sporazum </w:t>
      </w:r>
      <w:r w:rsidRPr="007C1A63">
        <w:rPr>
          <w:rFonts w:cs="Tahoma"/>
          <w:sz w:val="20"/>
          <w:szCs w:val="20"/>
        </w:rPr>
        <w:t>v primeru lažne izjave ali neresničnih podatkov o dejstvih v izjavi ničen. Zavezujem se, da bom naročnika obvestil o vsaki spremembi posredovanih podatkov.</w:t>
      </w:r>
    </w:p>
    <w:p w14:paraId="69D25E8B" w14:textId="77777777" w:rsidR="00201EFB" w:rsidRPr="007C1A63" w:rsidRDefault="00201EFB" w:rsidP="000D29B8">
      <w:pPr>
        <w:keepNext/>
        <w:keepLines/>
        <w:jc w:val="both"/>
        <w:rPr>
          <w:rFonts w:cs="Tahoma"/>
          <w:b/>
          <w:sz w:val="20"/>
          <w:szCs w:val="20"/>
        </w:rPr>
      </w:pPr>
    </w:p>
    <w:p w14:paraId="4681D8D5" w14:textId="77777777" w:rsidR="00201EFB" w:rsidRPr="007C1A63" w:rsidRDefault="00201EFB" w:rsidP="000D29B8">
      <w:pPr>
        <w:keepNext/>
        <w:keepLines/>
        <w:jc w:val="both"/>
        <w:rPr>
          <w:rFonts w:cs="Tahoma"/>
          <w:i/>
          <w:sz w:val="20"/>
          <w:szCs w:val="20"/>
          <w:u w:val="single"/>
        </w:rPr>
      </w:pPr>
      <w:r w:rsidRPr="007C1A63">
        <w:rPr>
          <w:rFonts w:cs="Tahoma"/>
          <w:i/>
          <w:sz w:val="20"/>
          <w:szCs w:val="20"/>
          <w:u w:val="single"/>
        </w:rPr>
        <w:t>Vse izjave podajamo pod kazensko in materialno odgovornostjo.</w:t>
      </w:r>
    </w:p>
    <w:p w14:paraId="7E683127" w14:textId="77777777" w:rsidR="00201EFB" w:rsidRPr="007C1A63" w:rsidRDefault="00201EFB" w:rsidP="000D29B8">
      <w:pPr>
        <w:keepNext/>
        <w:keepLines/>
        <w:jc w:val="both"/>
        <w:rPr>
          <w:rFonts w:cs="Tahoma"/>
          <w:b/>
          <w:sz w:val="20"/>
          <w:szCs w:val="20"/>
        </w:rPr>
      </w:pPr>
    </w:p>
    <w:p w14:paraId="7E3293D5" w14:textId="77777777" w:rsidR="00201EFB" w:rsidRPr="007C1A63" w:rsidRDefault="00201EFB" w:rsidP="000D29B8">
      <w:pPr>
        <w:keepNext/>
        <w:keepLines/>
        <w:jc w:val="both"/>
        <w:rPr>
          <w:rFonts w:cs="Tahoma"/>
          <w:b/>
          <w:sz w:val="20"/>
          <w:szCs w:val="20"/>
        </w:rPr>
      </w:pPr>
    </w:p>
    <w:p w14:paraId="755E5D85" w14:textId="77777777" w:rsidR="001A2BBF" w:rsidRPr="007C1A63" w:rsidRDefault="001A2BBF" w:rsidP="000D29B8">
      <w:pPr>
        <w:keepNext/>
        <w:keepLines/>
        <w:jc w:val="both"/>
        <w:rPr>
          <w:rFonts w:cs="Tahoma"/>
          <w:b/>
          <w:sz w:val="20"/>
          <w:szCs w:val="20"/>
        </w:rPr>
      </w:pPr>
    </w:p>
    <w:p w14:paraId="40369CFF" w14:textId="77777777" w:rsidR="001A2BBF" w:rsidRPr="007C1A63" w:rsidRDefault="001A2BBF" w:rsidP="000D29B8">
      <w:pPr>
        <w:keepNext/>
        <w:keepLines/>
        <w:jc w:val="both"/>
        <w:rPr>
          <w:rFonts w:cs="Tahoma"/>
          <w:b/>
          <w:sz w:val="20"/>
          <w:szCs w:val="20"/>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A2BBF" w:rsidRPr="007C1A63" w14:paraId="14D924DC" w14:textId="77777777" w:rsidTr="001E0D6A">
        <w:trPr>
          <w:trHeight w:val="235"/>
        </w:trPr>
        <w:tc>
          <w:tcPr>
            <w:tcW w:w="3402" w:type="dxa"/>
            <w:tcBorders>
              <w:bottom w:val="single" w:sz="4" w:space="0" w:color="auto"/>
            </w:tcBorders>
          </w:tcPr>
          <w:p w14:paraId="0A31A8D9" w14:textId="77777777" w:rsidR="001A2BBF" w:rsidRPr="007C1A63" w:rsidRDefault="001A2BBF" w:rsidP="000D29B8">
            <w:pPr>
              <w:keepNext/>
              <w:keepLines/>
              <w:jc w:val="both"/>
              <w:rPr>
                <w:rFonts w:cs="Tahoma"/>
                <w:snapToGrid w:val="0"/>
                <w:color w:val="000000"/>
                <w:sz w:val="20"/>
                <w:szCs w:val="20"/>
              </w:rPr>
            </w:pPr>
          </w:p>
        </w:tc>
        <w:tc>
          <w:tcPr>
            <w:tcW w:w="2977" w:type="dxa"/>
          </w:tcPr>
          <w:p w14:paraId="2E2747E0" w14:textId="77777777" w:rsidR="001A2BBF" w:rsidRPr="007C1A63" w:rsidRDefault="001A2BBF" w:rsidP="000D29B8">
            <w:pPr>
              <w:keepNext/>
              <w:keepLines/>
              <w:jc w:val="center"/>
              <w:rPr>
                <w:rFonts w:cs="Tahoma"/>
                <w:snapToGrid w:val="0"/>
                <w:color w:val="000000"/>
                <w:sz w:val="20"/>
                <w:szCs w:val="20"/>
              </w:rPr>
            </w:pPr>
          </w:p>
        </w:tc>
        <w:tc>
          <w:tcPr>
            <w:tcW w:w="3119" w:type="dxa"/>
            <w:tcBorders>
              <w:bottom w:val="single" w:sz="4" w:space="0" w:color="auto"/>
            </w:tcBorders>
          </w:tcPr>
          <w:p w14:paraId="33FD3B4F" w14:textId="77777777" w:rsidR="001A2BBF" w:rsidRPr="007C1A63" w:rsidRDefault="001A2BBF" w:rsidP="000D29B8">
            <w:pPr>
              <w:keepNext/>
              <w:keepLines/>
              <w:tabs>
                <w:tab w:val="left" w:pos="567"/>
                <w:tab w:val="num" w:pos="851"/>
                <w:tab w:val="left" w:pos="993"/>
              </w:tabs>
              <w:jc w:val="both"/>
              <w:rPr>
                <w:rFonts w:cs="Tahoma"/>
                <w:snapToGrid w:val="0"/>
                <w:color w:val="000000"/>
                <w:sz w:val="28"/>
                <w:szCs w:val="20"/>
              </w:rPr>
            </w:pPr>
          </w:p>
        </w:tc>
      </w:tr>
      <w:tr w:rsidR="001A2BBF" w:rsidRPr="007C1A63" w14:paraId="7E234F8F" w14:textId="77777777" w:rsidTr="001E0D6A">
        <w:trPr>
          <w:trHeight w:val="235"/>
        </w:trPr>
        <w:tc>
          <w:tcPr>
            <w:tcW w:w="3402" w:type="dxa"/>
            <w:tcBorders>
              <w:top w:val="single" w:sz="4" w:space="0" w:color="auto"/>
            </w:tcBorders>
          </w:tcPr>
          <w:p w14:paraId="6967D99F" w14:textId="77777777" w:rsidR="001A2BBF" w:rsidRPr="007C1A63" w:rsidRDefault="001A2BBF" w:rsidP="000D29B8">
            <w:pPr>
              <w:keepNext/>
              <w:keepLines/>
              <w:jc w:val="center"/>
              <w:rPr>
                <w:rFonts w:cs="Tahoma"/>
                <w:snapToGrid w:val="0"/>
                <w:color w:val="000000"/>
                <w:sz w:val="20"/>
                <w:szCs w:val="20"/>
              </w:rPr>
            </w:pPr>
            <w:r w:rsidRPr="007C1A63">
              <w:rPr>
                <w:rFonts w:cs="Tahoma"/>
                <w:snapToGrid w:val="0"/>
                <w:color w:val="000000"/>
                <w:sz w:val="20"/>
                <w:szCs w:val="20"/>
              </w:rPr>
              <w:t>(Kraj, datum)</w:t>
            </w:r>
          </w:p>
        </w:tc>
        <w:tc>
          <w:tcPr>
            <w:tcW w:w="2977" w:type="dxa"/>
          </w:tcPr>
          <w:p w14:paraId="50149076" w14:textId="77777777" w:rsidR="001A2BBF" w:rsidRPr="007C1A63" w:rsidRDefault="001A2BBF" w:rsidP="000D29B8">
            <w:pPr>
              <w:keepNext/>
              <w:keepLines/>
              <w:jc w:val="center"/>
              <w:rPr>
                <w:rFonts w:cs="Tahoma"/>
                <w:snapToGrid w:val="0"/>
                <w:color w:val="000000"/>
                <w:sz w:val="20"/>
                <w:szCs w:val="20"/>
              </w:rPr>
            </w:pPr>
            <w:r w:rsidRPr="007C1A63">
              <w:rPr>
                <w:rFonts w:cs="Tahoma"/>
                <w:snapToGrid w:val="0"/>
                <w:color w:val="000000"/>
                <w:sz w:val="20"/>
                <w:szCs w:val="20"/>
              </w:rPr>
              <w:t>žig</w:t>
            </w:r>
          </w:p>
        </w:tc>
        <w:tc>
          <w:tcPr>
            <w:tcW w:w="3119" w:type="dxa"/>
            <w:tcBorders>
              <w:top w:val="single" w:sz="4" w:space="0" w:color="auto"/>
            </w:tcBorders>
          </w:tcPr>
          <w:p w14:paraId="3FF6E7B1" w14:textId="5C1EACF5" w:rsidR="001A2BBF" w:rsidRPr="007C1A63" w:rsidRDefault="001A2BBF" w:rsidP="000D29B8">
            <w:pPr>
              <w:keepNext/>
              <w:keepLines/>
              <w:jc w:val="center"/>
              <w:rPr>
                <w:rFonts w:cs="Tahoma"/>
                <w:snapToGrid w:val="0"/>
                <w:color w:val="000000"/>
                <w:sz w:val="20"/>
                <w:szCs w:val="20"/>
              </w:rPr>
            </w:pPr>
            <w:r w:rsidRPr="007C1A63">
              <w:rPr>
                <w:rFonts w:cs="Tahoma"/>
                <w:snapToGrid w:val="0"/>
                <w:color w:val="000000"/>
                <w:sz w:val="20"/>
                <w:szCs w:val="20"/>
              </w:rPr>
              <w:t>(</w:t>
            </w:r>
            <w:r w:rsidR="002B173A" w:rsidRPr="007C1A63">
              <w:rPr>
                <w:rFonts w:cs="Tahoma"/>
                <w:snapToGrid w:val="0"/>
                <w:color w:val="000000"/>
                <w:sz w:val="20"/>
                <w:szCs w:val="20"/>
              </w:rPr>
              <w:t>Naziv in podpis gospodarskega subjekta</w:t>
            </w:r>
            <w:r w:rsidRPr="007C1A63">
              <w:rPr>
                <w:rFonts w:cs="Tahoma"/>
                <w:snapToGrid w:val="0"/>
                <w:color w:val="000000"/>
                <w:sz w:val="20"/>
                <w:szCs w:val="20"/>
              </w:rPr>
              <w:t>)</w:t>
            </w:r>
          </w:p>
        </w:tc>
      </w:tr>
    </w:tbl>
    <w:p w14:paraId="2BB00E1F" w14:textId="77777777" w:rsidR="001A2BBF" w:rsidRPr="007C1A63" w:rsidRDefault="001A2BBF" w:rsidP="000D29B8">
      <w:pPr>
        <w:keepNext/>
        <w:keepLines/>
        <w:jc w:val="both"/>
        <w:rPr>
          <w:rFonts w:cs="Tahoma"/>
          <w:b/>
          <w:sz w:val="20"/>
          <w:szCs w:val="20"/>
        </w:rPr>
      </w:pPr>
    </w:p>
    <w:p w14:paraId="1C1A87C4" w14:textId="77777777" w:rsidR="001A2BBF" w:rsidRPr="007C1A63" w:rsidRDefault="001A2BBF" w:rsidP="000D29B8">
      <w:pPr>
        <w:keepNext/>
        <w:keepLines/>
        <w:jc w:val="both"/>
        <w:rPr>
          <w:rFonts w:cs="Tahoma"/>
          <w:b/>
          <w:sz w:val="20"/>
          <w:szCs w:val="20"/>
        </w:rPr>
      </w:pPr>
    </w:p>
    <w:p w14:paraId="40D72F23" w14:textId="77777777" w:rsidR="001A2BBF" w:rsidRPr="007C1A63" w:rsidRDefault="001A2BBF" w:rsidP="000D29B8">
      <w:pPr>
        <w:keepNext/>
        <w:keepLines/>
        <w:jc w:val="both"/>
        <w:rPr>
          <w:rFonts w:cs="Tahoma"/>
          <w:b/>
          <w:sz w:val="20"/>
          <w:szCs w:val="20"/>
        </w:rPr>
      </w:pPr>
    </w:p>
    <w:p w14:paraId="1A382FC1" w14:textId="77777777" w:rsidR="00201EFB" w:rsidRPr="007C1A63" w:rsidRDefault="00201EFB" w:rsidP="000D29B8">
      <w:pPr>
        <w:keepNext/>
        <w:keepLines/>
        <w:rPr>
          <w:rFonts w:ascii="Times New Roman" w:hAnsi="Times New Roman"/>
          <w:sz w:val="20"/>
          <w:szCs w:val="20"/>
        </w:rPr>
      </w:pPr>
    </w:p>
    <w:p w14:paraId="788CB103" w14:textId="77777777" w:rsidR="00563AA6" w:rsidRPr="007C1A63" w:rsidRDefault="00563AA6" w:rsidP="000D29B8">
      <w:pPr>
        <w:keepNext/>
        <w:keepLines/>
        <w:rPr>
          <w:rFonts w:ascii="Times New Roman" w:hAnsi="Times New Roman"/>
          <w:sz w:val="20"/>
          <w:szCs w:val="20"/>
        </w:rPr>
      </w:pPr>
    </w:p>
    <w:p w14:paraId="486FBF3E" w14:textId="77777777" w:rsidR="0077054B" w:rsidRPr="007C1A63" w:rsidRDefault="0077054B" w:rsidP="000D29B8">
      <w:pPr>
        <w:keepNext/>
        <w:keepLines/>
        <w:rPr>
          <w:rFonts w:ascii="Times New Roman" w:hAnsi="Times New Roman"/>
          <w:sz w:val="20"/>
          <w:szCs w:val="20"/>
        </w:rPr>
      </w:pPr>
    </w:p>
    <w:p w14:paraId="020890CF" w14:textId="77777777" w:rsidR="00563AA6" w:rsidRPr="007C1A63" w:rsidRDefault="00563AA6" w:rsidP="000D29B8">
      <w:pPr>
        <w:keepNext/>
        <w:keepLines/>
        <w:rPr>
          <w:rFonts w:ascii="Times New Roman" w:hAnsi="Times New Roman"/>
          <w:sz w:val="20"/>
          <w:szCs w:val="20"/>
        </w:rPr>
      </w:pPr>
    </w:p>
    <w:p w14:paraId="1DA7FC2A" w14:textId="77777777" w:rsidR="0077054B" w:rsidRPr="007C1A63" w:rsidRDefault="0077054B" w:rsidP="000D29B8">
      <w:pPr>
        <w:keepNext/>
        <w:keepLines/>
        <w:spacing w:after="40"/>
        <w:jc w:val="both"/>
        <w:rPr>
          <w:rFonts w:cs="Tahoma"/>
          <w:b/>
          <w:i/>
          <w:sz w:val="18"/>
          <w:szCs w:val="18"/>
          <w:u w:val="single"/>
        </w:rPr>
      </w:pPr>
      <w:r w:rsidRPr="007C1A63">
        <w:rPr>
          <w:rFonts w:cs="Tahoma"/>
          <w:b/>
          <w:i/>
          <w:sz w:val="18"/>
          <w:szCs w:val="18"/>
          <w:u w:val="single"/>
        </w:rPr>
        <w:t xml:space="preserve">Navodilo:  </w:t>
      </w:r>
      <w:r w:rsidRPr="007C1A63">
        <w:rPr>
          <w:rFonts w:cs="Tahoma"/>
          <w:i/>
          <w:iCs/>
          <w:sz w:val="18"/>
          <w:szCs w:val="22"/>
        </w:rPr>
        <w:t xml:space="preserve">Izjavo izpolni in podpiše </w:t>
      </w:r>
      <w:r w:rsidRPr="007C1A63">
        <w:rPr>
          <w:rFonts w:cs="Tahoma"/>
          <w:i/>
          <w:iCs/>
          <w:sz w:val="18"/>
          <w:szCs w:val="22"/>
          <w:u w:val="single"/>
        </w:rPr>
        <w:t>ponudnik</w:t>
      </w:r>
      <w:r w:rsidRPr="007C1A63">
        <w:rPr>
          <w:rFonts w:cs="Tahoma"/>
          <w:i/>
          <w:iCs/>
          <w:sz w:val="18"/>
          <w:szCs w:val="22"/>
        </w:rPr>
        <w:t xml:space="preserve">, kot tudi vsi </w:t>
      </w:r>
      <w:r w:rsidRPr="007C1A63">
        <w:rPr>
          <w:rFonts w:cs="Tahoma"/>
          <w:i/>
          <w:iCs/>
          <w:sz w:val="18"/>
          <w:szCs w:val="22"/>
          <w:u w:val="single"/>
        </w:rPr>
        <w:t>posamezni člani skupine ponudnikov</w:t>
      </w:r>
      <w:r w:rsidRPr="007C1A63">
        <w:rPr>
          <w:rFonts w:cs="Tahoma"/>
          <w:i/>
          <w:iCs/>
          <w:sz w:val="18"/>
          <w:szCs w:val="22"/>
        </w:rPr>
        <w:t xml:space="preserve"> (partnerji) v primeru skupne ponudbe, ter vsi morebitni </w:t>
      </w:r>
      <w:r w:rsidRPr="007C1A63">
        <w:rPr>
          <w:rFonts w:cs="Tahoma"/>
          <w:i/>
          <w:iCs/>
          <w:sz w:val="18"/>
          <w:szCs w:val="22"/>
          <w:u w:val="single"/>
        </w:rPr>
        <w:t>podizvajalci</w:t>
      </w:r>
      <w:r w:rsidRPr="007C1A63">
        <w:rPr>
          <w:rFonts w:cs="Tahoma"/>
          <w:i/>
          <w:iCs/>
          <w:sz w:val="18"/>
          <w:szCs w:val="22"/>
        </w:rPr>
        <w:t xml:space="preserve"> (če ponudnik izvaja javno naročilo s podizvajalci) in vsi drugi </w:t>
      </w:r>
      <w:r w:rsidRPr="007C1A63">
        <w:rPr>
          <w:rFonts w:cs="Tahoma"/>
          <w:i/>
          <w:iCs/>
          <w:sz w:val="18"/>
          <w:szCs w:val="22"/>
          <w:u w:val="single"/>
        </w:rPr>
        <w:t>subjekti</w:t>
      </w:r>
      <w:r w:rsidRPr="007C1A63">
        <w:rPr>
          <w:rFonts w:cs="Tahoma"/>
          <w:i/>
          <w:iCs/>
          <w:sz w:val="18"/>
          <w:szCs w:val="22"/>
        </w:rPr>
        <w:t>, katerih zmogljivost uporablja ponudnik (v kolikor bo ponudnik uporabil zmogljivosti drugih subjektov).</w:t>
      </w:r>
    </w:p>
    <w:p w14:paraId="50819C1E" w14:textId="77777777" w:rsidR="0077054B" w:rsidRPr="007C1A63" w:rsidRDefault="0077054B" w:rsidP="000D29B8">
      <w:pPr>
        <w:keepNext/>
        <w:keepLines/>
        <w:tabs>
          <w:tab w:val="left" w:pos="284"/>
        </w:tabs>
        <w:jc w:val="both"/>
        <w:rPr>
          <w:rFonts w:cs="Tahoma"/>
          <w:sz w:val="20"/>
          <w:szCs w:val="20"/>
        </w:rPr>
      </w:pPr>
    </w:p>
    <w:p w14:paraId="174F18F9" w14:textId="77777777" w:rsidR="0077054B" w:rsidRPr="007C1A63" w:rsidRDefault="0077054B" w:rsidP="000D29B8">
      <w:pPr>
        <w:keepNext/>
        <w:keepLines/>
        <w:tabs>
          <w:tab w:val="left" w:pos="284"/>
        </w:tabs>
        <w:jc w:val="both"/>
        <w:rPr>
          <w:rFonts w:cs="Tahoma"/>
          <w:sz w:val="20"/>
          <w:szCs w:val="20"/>
        </w:rPr>
      </w:pPr>
    </w:p>
    <w:p w14:paraId="507DB56A" w14:textId="4E7FE6D4" w:rsidR="0077054B" w:rsidRPr="007C1A63" w:rsidRDefault="0077054B" w:rsidP="000D29B8">
      <w:pPr>
        <w:keepNext/>
        <w:keepLines/>
        <w:spacing w:after="40"/>
        <w:jc w:val="both"/>
        <w:rPr>
          <w:rFonts w:cs="Tahoma"/>
          <w:i/>
          <w:iCs/>
          <w:sz w:val="18"/>
          <w:szCs w:val="22"/>
        </w:rPr>
      </w:pPr>
      <w:r w:rsidRPr="007C1A63">
        <w:rPr>
          <w:rFonts w:cs="Tahoma"/>
          <w:b/>
          <w:i/>
          <w:sz w:val="18"/>
          <w:szCs w:val="18"/>
          <w:u w:val="single"/>
        </w:rPr>
        <w:t xml:space="preserve">Opomba:  </w:t>
      </w:r>
      <w:r w:rsidRPr="007C1A63">
        <w:rPr>
          <w:rFonts w:cs="Tahoma"/>
          <w:i/>
          <w:iCs/>
          <w:sz w:val="18"/>
          <w:szCs w:val="22"/>
        </w:rPr>
        <w:t xml:space="preserve">V skladu z odgovorom Komisije za preprečevanje korupcije na vprašanje št. 214 z dne 23.2.2012 v zadevi pod št. 0672-1/2012-39 (objavljeno na spletni strani </w:t>
      </w:r>
      <w:hyperlink r:id="rId19" w:history="1">
        <w:r w:rsidRPr="007C1A63">
          <w:rPr>
            <w:rFonts w:cs="Tahoma"/>
            <w:i/>
            <w:iCs/>
            <w:sz w:val="18"/>
            <w:szCs w:val="22"/>
          </w:rPr>
          <w:t>https://www.kpk-rs.si/sl/pogosta-vprasanja</w:t>
        </w:r>
      </w:hyperlink>
      <w:r w:rsidRPr="007C1A63">
        <w:rPr>
          <w:rFonts w:cs="Tahoma"/>
          <w:i/>
          <w:iCs/>
          <w:sz w:val="18"/>
          <w:szCs w:val="22"/>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14:paraId="1BC73DDE" w14:textId="2388BB06" w:rsidR="00B56652" w:rsidRPr="007C1A63" w:rsidRDefault="00B56652" w:rsidP="000D29B8">
      <w:pPr>
        <w:keepNext/>
        <w:keepLines/>
        <w:spacing w:after="40"/>
        <w:jc w:val="both"/>
        <w:rPr>
          <w:rFonts w:cs="Tahoma"/>
          <w:i/>
          <w:iCs/>
          <w:sz w:val="18"/>
          <w:szCs w:val="22"/>
        </w:rPr>
      </w:pPr>
    </w:p>
    <w:p w14:paraId="4F7BAA26" w14:textId="1FD3ABB8" w:rsidR="00B56652" w:rsidRPr="007C1A63" w:rsidRDefault="00B56652" w:rsidP="000D29B8">
      <w:pPr>
        <w:keepNext/>
        <w:keepLines/>
        <w:spacing w:after="40"/>
        <w:jc w:val="both"/>
        <w:rPr>
          <w:rFonts w:cs="Tahoma"/>
          <w:i/>
          <w:iCs/>
          <w:sz w:val="18"/>
          <w:szCs w:val="22"/>
        </w:rPr>
      </w:pPr>
    </w:p>
    <w:p w14:paraId="166F65C6" w14:textId="4D21183A" w:rsidR="00B56652" w:rsidRPr="007C1A63" w:rsidRDefault="00B56652" w:rsidP="000D29B8">
      <w:pPr>
        <w:keepNext/>
        <w:keepLines/>
        <w:spacing w:after="40"/>
        <w:jc w:val="both"/>
        <w:rPr>
          <w:rFonts w:cs="Tahoma"/>
          <w:i/>
          <w:iCs/>
          <w:sz w:val="18"/>
          <w:szCs w:val="22"/>
        </w:rPr>
      </w:pPr>
    </w:p>
    <w:p w14:paraId="09AB43E3" w14:textId="669E485D" w:rsidR="00B56652" w:rsidRPr="007C1A63" w:rsidRDefault="00B56652" w:rsidP="000D29B8">
      <w:pPr>
        <w:keepNext/>
        <w:keepLines/>
        <w:spacing w:after="40"/>
        <w:jc w:val="both"/>
        <w:rPr>
          <w:rFonts w:cs="Tahoma"/>
          <w:i/>
          <w:iCs/>
          <w:sz w:val="18"/>
          <w:szCs w:val="22"/>
        </w:rPr>
      </w:pPr>
    </w:p>
    <w:p w14:paraId="614B0CE5" w14:textId="60567BAD" w:rsidR="00B56652" w:rsidRPr="007C1A63" w:rsidRDefault="00B56652" w:rsidP="000D29B8">
      <w:pPr>
        <w:keepNext/>
        <w:keepLines/>
        <w:spacing w:after="40"/>
        <w:jc w:val="both"/>
        <w:rPr>
          <w:rFonts w:cs="Tahoma"/>
          <w:i/>
          <w:iCs/>
          <w:sz w:val="18"/>
          <w:szCs w:val="22"/>
        </w:rPr>
      </w:pPr>
    </w:p>
    <w:p w14:paraId="70D376F5" w14:textId="098A5473" w:rsidR="00B56652" w:rsidRPr="007C1A63" w:rsidRDefault="00B56652" w:rsidP="000D29B8">
      <w:pPr>
        <w:keepNext/>
        <w:keepLines/>
        <w:spacing w:after="40"/>
        <w:jc w:val="both"/>
        <w:rPr>
          <w:rFonts w:cs="Tahoma"/>
          <w:i/>
          <w:iCs/>
          <w:sz w:val="18"/>
          <w:szCs w:val="22"/>
        </w:rPr>
      </w:pPr>
    </w:p>
    <w:p w14:paraId="1AD670A2" w14:textId="23BB3E75" w:rsidR="00B56652" w:rsidRPr="007C1A63" w:rsidRDefault="00B56652" w:rsidP="000D29B8">
      <w:pPr>
        <w:keepNext/>
        <w:keepLines/>
        <w:spacing w:after="40"/>
        <w:jc w:val="both"/>
        <w:rPr>
          <w:rFonts w:cs="Tahoma"/>
          <w:i/>
          <w:iCs/>
          <w:sz w:val="18"/>
          <w:szCs w:val="22"/>
        </w:rPr>
      </w:pPr>
    </w:p>
    <w:p w14:paraId="6157D42F" w14:textId="6897D83A" w:rsidR="00B56652" w:rsidRPr="007C1A63" w:rsidRDefault="00B56652" w:rsidP="000D29B8">
      <w:pPr>
        <w:keepNext/>
        <w:keepLines/>
        <w:spacing w:after="40"/>
        <w:jc w:val="both"/>
        <w:rPr>
          <w:rFonts w:cs="Tahoma"/>
          <w:i/>
          <w:iCs/>
          <w:sz w:val="18"/>
          <w:szCs w:val="22"/>
        </w:rPr>
      </w:pPr>
    </w:p>
    <w:p w14:paraId="244F0AA1" w14:textId="53A34FD7" w:rsidR="00B56652" w:rsidRPr="007C1A63" w:rsidRDefault="00B56652" w:rsidP="000D29B8">
      <w:pPr>
        <w:keepNext/>
        <w:keepLines/>
        <w:spacing w:after="40"/>
        <w:jc w:val="both"/>
        <w:rPr>
          <w:rFonts w:cs="Tahoma"/>
          <w:i/>
          <w:iCs/>
          <w:sz w:val="18"/>
          <w:szCs w:val="22"/>
        </w:rPr>
      </w:pPr>
    </w:p>
    <w:p w14:paraId="3B3AC0AD" w14:textId="71B7F5F3" w:rsidR="00B56652" w:rsidRPr="007C1A63" w:rsidRDefault="00B56652" w:rsidP="000D29B8">
      <w:pPr>
        <w:keepNext/>
        <w:keepLines/>
        <w:spacing w:after="40"/>
        <w:jc w:val="both"/>
        <w:rPr>
          <w:rFonts w:cs="Tahoma"/>
          <w:i/>
          <w:iCs/>
          <w:sz w:val="18"/>
          <w:szCs w:val="22"/>
        </w:rPr>
      </w:pPr>
    </w:p>
    <w:p w14:paraId="39635706" w14:textId="77777777" w:rsidR="00B56652" w:rsidRPr="007C1A63" w:rsidRDefault="00B56652" w:rsidP="000D29B8">
      <w:pPr>
        <w:keepNext/>
        <w:keepLines/>
        <w:spacing w:after="40"/>
        <w:jc w:val="both"/>
        <w:rPr>
          <w:rFonts w:cs="Tahoma"/>
          <w:b/>
          <w:i/>
          <w:sz w:val="18"/>
          <w:szCs w:val="18"/>
          <w:u w:val="single"/>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296"/>
        <w:gridCol w:w="993"/>
        <w:gridCol w:w="567"/>
      </w:tblGrid>
      <w:tr w:rsidR="003D57F0" w:rsidRPr="007C1A63" w14:paraId="0A2F849F" w14:textId="77777777" w:rsidTr="00414AA2">
        <w:trPr>
          <w:trHeight w:val="274"/>
        </w:trPr>
        <w:tc>
          <w:tcPr>
            <w:tcW w:w="642" w:type="dxa"/>
            <w:tcBorders>
              <w:top w:val="single" w:sz="4" w:space="0" w:color="auto"/>
              <w:left w:val="single" w:sz="4" w:space="0" w:color="auto"/>
              <w:bottom w:val="single" w:sz="4" w:space="0" w:color="auto"/>
              <w:right w:val="nil"/>
            </w:tcBorders>
          </w:tcPr>
          <w:p w14:paraId="01A57CC0" w14:textId="77777777" w:rsidR="003D57F0" w:rsidRPr="007C1A63" w:rsidRDefault="003D57F0" w:rsidP="000D29B8">
            <w:pPr>
              <w:keepNext/>
              <w:keepLines/>
              <w:jc w:val="both"/>
              <w:rPr>
                <w:rFonts w:cs="Tahoma"/>
                <w:sz w:val="20"/>
                <w:szCs w:val="20"/>
              </w:rPr>
            </w:pP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cs="Tahoma"/>
                <w:sz w:val="20"/>
                <w:szCs w:val="20"/>
              </w:rPr>
              <w:br w:type="page"/>
            </w:r>
            <w:r w:rsidRPr="007C1A63">
              <w:rPr>
                <w:rFonts w:cs="Tahoma"/>
                <w:b/>
                <w:sz w:val="20"/>
                <w:szCs w:val="20"/>
              </w:rPr>
              <w:br w:type="page"/>
            </w:r>
            <w:r w:rsidRPr="007C1A63">
              <w:rPr>
                <w:rFonts w:cs="Tahoma"/>
                <w:sz w:val="20"/>
                <w:szCs w:val="20"/>
              </w:rPr>
              <w:br w:type="page"/>
            </w:r>
          </w:p>
        </w:tc>
        <w:tc>
          <w:tcPr>
            <w:tcW w:w="7296" w:type="dxa"/>
            <w:tcBorders>
              <w:top w:val="single" w:sz="4" w:space="0" w:color="auto"/>
              <w:left w:val="nil"/>
              <w:bottom w:val="single" w:sz="4" w:space="0" w:color="auto"/>
              <w:right w:val="single" w:sz="4" w:space="0" w:color="auto"/>
            </w:tcBorders>
            <w:vAlign w:val="center"/>
          </w:tcPr>
          <w:p w14:paraId="44AF920A" w14:textId="77777777" w:rsidR="003D57F0" w:rsidRPr="007C1A63" w:rsidRDefault="003D57F0" w:rsidP="000D29B8">
            <w:pPr>
              <w:keepNext/>
              <w:keepLines/>
              <w:rPr>
                <w:rFonts w:cs="Tahoma"/>
                <w:sz w:val="20"/>
                <w:szCs w:val="20"/>
              </w:rPr>
            </w:pPr>
            <w:r w:rsidRPr="007C1A63">
              <w:rPr>
                <w:rFonts w:cs="Tahoma"/>
                <w:sz w:val="20"/>
                <w:szCs w:val="20"/>
              </w:rPr>
              <w:t>SEZNAM PODIZVAJALCEV IN ZAHTEVA ZA NEPOSREDNO PLAČILO</w:t>
            </w:r>
          </w:p>
        </w:tc>
        <w:tc>
          <w:tcPr>
            <w:tcW w:w="993" w:type="dxa"/>
            <w:tcBorders>
              <w:top w:val="single" w:sz="4" w:space="0" w:color="auto"/>
              <w:left w:val="single" w:sz="4" w:space="0" w:color="auto"/>
              <w:bottom w:val="single" w:sz="4" w:space="0" w:color="auto"/>
              <w:right w:val="nil"/>
            </w:tcBorders>
            <w:vAlign w:val="center"/>
          </w:tcPr>
          <w:p w14:paraId="1E825DA2" w14:textId="77777777" w:rsidR="003D57F0" w:rsidRPr="007C1A63" w:rsidRDefault="003D57F0" w:rsidP="000D29B8">
            <w:pPr>
              <w:keepNext/>
              <w:keepLines/>
              <w:rPr>
                <w:rFonts w:cs="Tahoma"/>
                <w:b/>
                <w:sz w:val="20"/>
                <w:szCs w:val="20"/>
              </w:rPr>
            </w:pPr>
            <w:r w:rsidRPr="007C1A63">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0A4EC02F" w14:textId="77777777" w:rsidR="003D57F0" w:rsidRPr="007C1A63" w:rsidRDefault="003D57F0" w:rsidP="000D29B8">
            <w:pPr>
              <w:keepNext/>
              <w:keepLines/>
              <w:ind w:left="-70"/>
              <w:rPr>
                <w:rFonts w:cs="Tahoma"/>
                <w:b/>
                <w:sz w:val="20"/>
                <w:szCs w:val="20"/>
              </w:rPr>
            </w:pPr>
            <w:r w:rsidRPr="007C1A63">
              <w:rPr>
                <w:rFonts w:cs="Tahoma"/>
                <w:b/>
                <w:sz w:val="20"/>
                <w:szCs w:val="20"/>
              </w:rPr>
              <w:t>4/1</w:t>
            </w:r>
          </w:p>
        </w:tc>
      </w:tr>
    </w:tbl>
    <w:p w14:paraId="5BFF8E6B" w14:textId="77777777" w:rsidR="0077054B" w:rsidRPr="007C1A63" w:rsidRDefault="0077054B" w:rsidP="000D29B8">
      <w:pPr>
        <w:keepNext/>
        <w:keepLines/>
        <w:rPr>
          <w:rFonts w:cs="Tahoma"/>
          <w:sz w:val="14"/>
          <w:szCs w:val="26"/>
        </w:rPr>
      </w:pPr>
    </w:p>
    <w:p w14:paraId="760783B9" w14:textId="77777777" w:rsidR="0018575F" w:rsidRPr="007C1A63" w:rsidRDefault="0018575F" w:rsidP="000D29B8">
      <w:pPr>
        <w:keepNext/>
        <w:keepLines/>
        <w:jc w:val="both"/>
        <w:rPr>
          <w:rFonts w:cs="Tahoma"/>
          <w:sz w:val="20"/>
          <w:szCs w:val="20"/>
        </w:rPr>
      </w:pPr>
      <w:r w:rsidRPr="007C1A63">
        <w:rPr>
          <w:rFonts w:cs="Tahoma"/>
          <w:sz w:val="20"/>
          <w:szCs w:val="20"/>
        </w:rPr>
        <w:t>Ponudnik mora v prilogi navesti podizvajalce, s katerimi namerava izvajati predmet javnega naročila in izpolniti vse zahtevane podatke. Prilogo podpišeta tako ponudnik kot podizvajalec.</w:t>
      </w:r>
    </w:p>
    <w:p w14:paraId="19553CC8" w14:textId="77777777" w:rsidR="0018575F" w:rsidRPr="007C1A63" w:rsidRDefault="0018575F" w:rsidP="000D29B8">
      <w:pPr>
        <w:keepNext/>
        <w:keepLines/>
        <w:rPr>
          <w:rFonts w:cs="Tahoma"/>
          <w:sz w:val="20"/>
          <w:szCs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2715"/>
        <w:gridCol w:w="3030"/>
      </w:tblGrid>
      <w:tr w:rsidR="0018575F" w:rsidRPr="007C1A63" w14:paraId="6577B4D5" w14:textId="77777777" w:rsidTr="0018575F">
        <w:trPr>
          <w:trHeight w:val="384"/>
          <w:jc w:val="center"/>
        </w:trPr>
        <w:tc>
          <w:tcPr>
            <w:tcW w:w="9426" w:type="dxa"/>
            <w:gridSpan w:val="3"/>
            <w:tcBorders>
              <w:top w:val="single" w:sz="4" w:space="0" w:color="auto"/>
              <w:left w:val="single" w:sz="4" w:space="0" w:color="auto"/>
              <w:bottom w:val="single" w:sz="4" w:space="0" w:color="auto"/>
              <w:right w:val="single" w:sz="4" w:space="0" w:color="auto"/>
            </w:tcBorders>
            <w:vAlign w:val="center"/>
            <w:hideMark/>
          </w:tcPr>
          <w:p w14:paraId="5A2B5FC7" w14:textId="5C251B2A" w:rsidR="00012EB1" w:rsidRPr="007C1A63" w:rsidRDefault="0018575F" w:rsidP="000D29B8">
            <w:pPr>
              <w:keepNext/>
              <w:keepLines/>
              <w:spacing w:before="40" w:after="40"/>
              <w:jc w:val="center"/>
              <w:rPr>
                <w:rFonts w:cs="Tahoma"/>
                <w:b/>
                <w:sz w:val="20"/>
                <w:szCs w:val="20"/>
              </w:rPr>
            </w:pPr>
            <w:r w:rsidRPr="007C1A63">
              <w:rPr>
                <w:rFonts w:cs="Tahoma"/>
                <w:sz w:val="20"/>
                <w:szCs w:val="20"/>
              </w:rPr>
              <w:t xml:space="preserve">Javno naročilo: </w:t>
            </w:r>
            <w:r w:rsidR="006D0ACB" w:rsidRPr="007C1A63">
              <w:rPr>
                <w:rFonts w:cs="Tahoma"/>
                <w:b/>
                <w:sz w:val="20"/>
                <w:szCs w:val="20"/>
              </w:rPr>
              <w:t>LPT-</w:t>
            </w:r>
            <w:r w:rsidR="003B1285">
              <w:rPr>
                <w:rFonts w:cs="Tahoma"/>
                <w:b/>
                <w:sz w:val="20"/>
                <w:szCs w:val="20"/>
              </w:rPr>
              <w:t>214</w:t>
            </w:r>
            <w:r w:rsidR="006D0ACB" w:rsidRPr="007C1A63">
              <w:rPr>
                <w:rFonts w:cs="Tahoma"/>
                <w:b/>
                <w:sz w:val="20"/>
                <w:szCs w:val="20"/>
              </w:rPr>
              <w:t>/24</w:t>
            </w:r>
            <w:r w:rsidR="00012EB1" w:rsidRPr="007C1A63">
              <w:rPr>
                <w:rFonts w:cs="Tahoma"/>
                <w:b/>
                <w:sz w:val="20"/>
                <w:szCs w:val="20"/>
              </w:rPr>
              <w:t xml:space="preserve"> </w:t>
            </w:r>
          </w:p>
          <w:p w14:paraId="76097FC6" w14:textId="6CAF6C63" w:rsidR="0018575F" w:rsidRPr="007C1A63" w:rsidRDefault="00111CE0" w:rsidP="000D29B8">
            <w:pPr>
              <w:keepNext/>
              <w:keepLines/>
              <w:spacing w:before="40" w:after="40"/>
              <w:jc w:val="center"/>
              <w:rPr>
                <w:rFonts w:cs="Tahoma"/>
                <w:b/>
                <w:color w:val="000000"/>
                <w:sz w:val="20"/>
                <w:szCs w:val="20"/>
              </w:rPr>
            </w:pPr>
            <w:r w:rsidRPr="007C1A63">
              <w:rPr>
                <w:rFonts w:cs="Tahoma"/>
                <w:b/>
                <w:sz w:val="20"/>
                <w:szCs w:val="20"/>
              </w:rPr>
              <w:t>Izvajanje storitev sprejemanja plačil parkirnine preko POS terminalov na avtomatskih blagajnah</w:t>
            </w:r>
          </w:p>
        </w:tc>
      </w:tr>
      <w:tr w:rsidR="0018575F" w:rsidRPr="007C1A63" w14:paraId="3A33CD04" w14:textId="77777777" w:rsidTr="00C07724">
        <w:trPr>
          <w:trHeight w:val="418"/>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3C612A6B" w14:textId="77777777" w:rsidR="0018575F" w:rsidRPr="007C1A63" w:rsidRDefault="0018575F" w:rsidP="000D29B8">
            <w:pPr>
              <w:keepNext/>
              <w:keepLines/>
              <w:rPr>
                <w:rFonts w:cs="Tahoma"/>
                <w:sz w:val="20"/>
                <w:szCs w:val="20"/>
              </w:rPr>
            </w:pPr>
            <w:r w:rsidRPr="007C1A63">
              <w:rPr>
                <w:rFonts w:cs="Tahoma"/>
                <w:sz w:val="20"/>
                <w:szCs w:val="20"/>
              </w:rPr>
              <w:t>Naziv podizvajalca</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76A518F2" w14:textId="77777777" w:rsidR="0018575F" w:rsidRPr="007C1A63" w:rsidRDefault="0018575F" w:rsidP="000D29B8">
            <w:pPr>
              <w:keepNext/>
              <w:keepLines/>
              <w:rPr>
                <w:rFonts w:cs="Tahoma"/>
                <w:sz w:val="20"/>
                <w:szCs w:val="20"/>
              </w:rPr>
            </w:pPr>
          </w:p>
          <w:p w14:paraId="36BAE018" w14:textId="77777777" w:rsidR="0018575F" w:rsidRPr="007C1A63" w:rsidRDefault="0018575F" w:rsidP="000D29B8">
            <w:pPr>
              <w:keepNext/>
              <w:keepLines/>
              <w:rPr>
                <w:rFonts w:cs="Tahoma"/>
                <w:sz w:val="20"/>
                <w:szCs w:val="20"/>
              </w:rPr>
            </w:pPr>
          </w:p>
        </w:tc>
      </w:tr>
      <w:tr w:rsidR="0018575F" w:rsidRPr="007C1A63" w14:paraId="153F5D03" w14:textId="77777777" w:rsidTr="00C07724">
        <w:trPr>
          <w:trHeight w:val="353"/>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704CD330" w14:textId="77777777" w:rsidR="0018575F" w:rsidRPr="007C1A63" w:rsidRDefault="0018575F" w:rsidP="000D29B8">
            <w:pPr>
              <w:keepNext/>
              <w:keepLines/>
              <w:rPr>
                <w:rFonts w:cs="Tahoma"/>
                <w:sz w:val="20"/>
                <w:szCs w:val="20"/>
              </w:rPr>
            </w:pPr>
            <w:r w:rsidRPr="007C1A63">
              <w:rPr>
                <w:rFonts w:cs="Tahoma"/>
                <w:sz w:val="20"/>
                <w:szCs w:val="20"/>
              </w:rPr>
              <w:t>Polni naslov (sedež)</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4E4ED63E" w14:textId="77777777" w:rsidR="0018575F" w:rsidRPr="007C1A63" w:rsidRDefault="0018575F" w:rsidP="000D29B8">
            <w:pPr>
              <w:keepNext/>
              <w:keepLines/>
              <w:rPr>
                <w:rFonts w:cs="Tahoma"/>
                <w:sz w:val="20"/>
                <w:szCs w:val="20"/>
              </w:rPr>
            </w:pPr>
          </w:p>
          <w:p w14:paraId="417DE177" w14:textId="77777777" w:rsidR="0018575F" w:rsidRPr="007C1A63" w:rsidRDefault="0018575F" w:rsidP="000D29B8">
            <w:pPr>
              <w:keepNext/>
              <w:keepLines/>
              <w:rPr>
                <w:rFonts w:cs="Tahoma"/>
                <w:sz w:val="20"/>
                <w:szCs w:val="20"/>
              </w:rPr>
            </w:pPr>
          </w:p>
        </w:tc>
      </w:tr>
      <w:tr w:rsidR="0018575F" w:rsidRPr="007C1A63" w14:paraId="4A61B179" w14:textId="77777777" w:rsidTr="0018575F">
        <w:trPr>
          <w:trHeight w:val="540"/>
          <w:jc w:val="center"/>
        </w:trPr>
        <w:tc>
          <w:tcPr>
            <w:tcW w:w="9426" w:type="dxa"/>
            <w:gridSpan w:val="3"/>
            <w:tcBorders>
              <w:top w:val="single" w:sz="4" w:space="0" w:color="auto"/>
              <w:left w:val="single" w:sz="4" w:space="0" w:color="auto"/>
              <w:bottom w:val="nil"/>
              <w:right w:val="single" w:sz="4" w:space="0" w:color="auto"/>
            </w:tcBorders>
            <w:vAlign w:val="center"/>
          </w:tcPr>
          <w:p w14:paraId="3ADFFA35" w14:textId="77777777" w:rsidR="0018575F" w:rsidRPr="007C1A63" w:rsidRDefault="0018575F" w:rsidP="000D29B8">
            <w:pPr>
              <w:keepNext/>
              <w:keepLines/>
              <w:jc w:val="center"/>
              <w:rPr>
                <w:rFonts w:cs="Tahoma"/>
                <w:b/>
                <w:sz w:val="20"/>
                <w:szCs w:val="20"/>
              </w:rPr>
            </w:pPr>
            <w:r w:rsidRPr="007C1A63">
              <w:rPr>
                <w:rFonts w:cs="Tahoma"/>
                <w:b/>
                <w:sz w:val="20"/>
                <w:szCs w:val="20"/>
              </w:rPr>
              <w:t>ZAHTEVA ZA NEPOSREDNO PLAČILO PODIZVAJLČEVE TERJATVE DO PONUDNIKA (s strani naročnika)</w:t>
            </w:r>
          </w:p>
          <w:p w14:paraId="3D8E8CFC" w14:textId="77777777" w:rsidR="0018575F" w:rsidRPr="007C1A63" w:rsidRDefault="0018575F" w:rsidP="000D29B8">
            <w:pPr>
              <w:keepNext/>
              <w:keepLines/>
              <w:jc w:val="center"/>
              <w:rPr>
                <w:rFonts w:cs="Tahoma"/>
                <w:b/>
                <w:sz w:val="20"/>
                <w:szCs w:val="20"/>
              </w:rPr>
            </w:pPr>
          </w:p>
          <w:p w14:paraId="20C36F33" w14:textId="77777777" w:rsidR="0018575F" w:rsidRPr="007C1A63" w:rsidRDefault="0018575F" w:rsidP="000D29B8">
            <w:pPr>
              <w:keepNext/>
              <w:keepLines/>
              <w:jc w:val="both"/>
              <w:rPr>
                <w:rFonts w:cs="Tahoma"/>
                <w:sz w:val="20"/>
                <w:szCs w:val="20"/>
              </w:rPr>
            </w:pPr>
            <w:r w:rsidRPr="007C1A63">
              <w:rPr>
                <w:rFonts w:cs="Tahoma"/>
                <w:sz w:val="20"/>
                <w:szCs w:val="20"/>
              </w:rPr>
              <w:t>V skladu s 94. členom ZJN-3, kot podizvajalec, zahtevamo neposredno plačilo s strani naročnika, da le ta  plačuje naše terjatve do izvajalca neposredno na naš transakcijski račun, in sicer na podlagi izstavljenih situacij oz. računov, ki jih bo predhodno potrdil izvajalec in bodo priloga računu oz. situaciji, ki jo bo naročniku izstavil izvajalec.</w:t>
            </w:r>
          </w:p>
          <w:p w14:paraId="048DAE3B" w14:textId="77777777" w:rsidR="0018575F" w:rsidRPr="007C1A63" w:rsidRDefault="0018575F" w:rsidP="000D29B8">
            <w:pPr>
              <w:keepNext/>
              <w:keepLines/>
              <w:jc w:val="both"/>
              <w:rPr>
                <w:rFonts w:cs="Tahoma"/>
                <w:sz w:val="20"/>
                <w:szCs w:val="20"/>
              </w:rPr>
            </w:pPr>
          </w:p>
        </w:tc>
      </w:tr>
      <w:tr w:rsidR="0018575F" w:rsidRPr="007C1A63" w14:paraId="42F33DE8" w14:textId="77777777" w:rsidTr="00C07724">
        <w:trPr>
          <w:trHeight w:val="131"/>
          <w:jc w:val="center"/>
        </w:trPr>
        <w:tc>
          <w:tcPr>
            <w:tcW w:w="3681" w:type="dxa"/>
            <w:tcBorders>
              <w:top w:val="nil"/>
              <w:left w:val="single" w:sz="4" w:space="0" w:color="auto"/>
              <w:bottom w:val="single" w:sz="4" w:space="0" w:color="auto"/>
              <w:right w:val="nil"/>
            </w:tcBorders>
            <w:vAlign w:val="center"/>
            <w:hideMark/>
          </w:tcPr>
          <w:p w14:paraId="20E256F6" w14:textId="77777777" w:rsidR="0018575F" w:rsidRPr="007C1A63" w:rsidRDefault="0018575F" w:rsidP="000D29B8">
            <w:pPr>
              <w:keepNext/>
              <w:keepLines/>
              <w:jc w:val="both"/>
              <w:rPr>
                <w:rFonts w:cs="Tahoma"/>
                <w:sz w:val="20"/>
                <w:szCs w:val="20"/>
              </w:rPr>
            </w:pPr>
            <w:r w:rsidRPr="007C1A63">
              <w:rPr>
                <w:rFonts w:cs="Tahoma"/>
                <w:sz w:val="20"/>
                <w:szCs w:val="20"/>
              </w:rPr>
              <w:t>Obkrožite/označite</w:t>
            </w:r>
          </w:p>
        </w:tc>
        <w:tc>
          <w:tcPr>
            <w:tcW w:w="2715" w:type="dxa"/>
            <w:tcBorders>
              <w:top w:val="nil"/>
              <w:left w:val="nil"/>
              <w:bottom w:val="single" w:sz="4" w:space="0" w:color="auto"/>
              <w:right w:val="nil"/>
            </w:tcBorders>
            <w:vAlign w:val="center"/>
            <w:hideMark/>
          </w:tcPr>
          <w:p w14:paraId="262ED357" w14:textId="77777777" w:rsidR="0018575F" w:rsidRPr="007C1A63" w:rsidRDefault="0018575F" w:rsidP="000D29B8">
            <w:pPr>
              <w:keepNext/>
              <w:keepLines/>
              <w:jc w:val="center"/>
              <w:rPr>
                <w:rFonts w:cs="Tahoma"/>
                <w:sz w:val="20"/>
                <w:szCs w:val="20"/>
              </w:rPr>
            </w:pPr>
            <w:r w:rsidRPr="007C1A63">
              <w:rPr>
                <w:rFonts w:cs="Tahoma"/>
                <w:sz w:val="20"/>
                <w:szCs w:val="20"/>
              </w:rPr>
              <w:t>DA</w:t>
            </w:r>
          </w:p>
        </w:tc>
        <w:tc>
          <w:tcPr>
            <w:tcW w:w="3030" w:type="dxa"/>
            <w:tcBorders>
              <w:top w:val="nil"/>
              <w:left w:val="nil"/>
              <w:bottom w:val="single" w:sz="4" w:space="0" w:color="auto"/>
              <w:right w:val="single" w:sz="4" w:space="0" w:color="auto"/>
            </w:tcBorders>
            <w:vAlign w:val="center"/>
            <w:hideMark/>
          </w:tcPr>
          <w:p w14:paraId="6D6E7E61" w14:textId="77777777" w:rsidR="0018575F" w:rsidRPr="007C1A63" w:rsidRDefault="0018575F" w:rsidP="000D29B8">
            <w:pPr>
              <w:keepNext/>
              <w:keepLines/>
              <w:jc w:val="center"/>
              <w:rPr>
                <w:rFonts w:cs="Tahoma"/>
                <w:sz w:val="20"/>
                <w:szCs w:val="20"/>
              </w:rPr>
            </w:pPr>
            <w:r w:rsidRPr="007C1A63">
              <w:rPr>
                <w:rFonts w:cs="Tahoma"/>
                <w:sz w:val="20"/>
                <w:szCs w:val="20"/>
              </w:rPr>
              <w:t>NE</w:t>
            </w:r>
          </w:p>
        </w:tc>
      </w:tr>
      <w:tr w:rsidR="0018575F" w:rsidRPr="007C1A63" w14:paraId="7F4AF8C8" w14:textId="77777777" w:rsidTr="00C07724">
        <w:trPr>
          <w:trHeight w:val="691"/>
          <w:jc w:val="center"/>
        </w:trPr>
        <w:tc>
          <w:tcPr>
            <w:tcW w:w="3681" w:type="dxa"/>
            <w:tcBorders>
              <w:top w:val="single" w:sz="4" w:space="0" w:color="auto"/>
              <w:left w:val="single" w:sz="4" w:space="0" w:color="auto"/>
              <w:bottom w:val="single" w:sz="4" w:space="0" w:color="auto"/>
              <w:right w:val="single" w:sz="4" w:space="0" w:color="auto"/>
            </w:tcBorders>
            <w:vAlign w:val="center"/>
          </w:tcPr>
          <w:p w14:paraId="36796F0E" w14:textId="1916CA6B" w:rsidR="0018575F" w:rsidRPr="007C1A63" w:rsidRDefault="00A01FD8" w:rsidP="000D29B8">
            <w:pPr>
              <w:keepNext/>
              <w:keepLines/>
              <w:jc w:val="both"/>
              <w:rPr>
                <w:rFonts w:cs="Tahoma"/>
                <w:sz w:val="20"/>
                <w:szCs w:val="20"/>
              </w:rPr>
            </w:pPr>
            <w:r w:rsidRPr="007C1A63">
              <w:rPr>
                <w:rFonts w:cs="Tahoma"/>
                <w:sz w:val="20"/>
                <w:szCs w:val="20"/>
              </w:rPr>
              <w:t>Navedba vseh oseb, ki so članice upravnega, vodstvenega ali nadzornega organa podizvajalca ali ki imajo pooblastila za njegovo zastopanje ali odločanje ali nadzor v njem</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6BA62B40" w14:textId="77777777" w:rsidR="0018575F" w:rsidRPr="007C1A63" w:rsidRDefault="0018575F" w:rsidP="000D29B8">
            <w:pPr>
              <w:keepNext/>
              <w:keepLines/>
              <w:rPr>
                <w:rFonts w:cs="Tahoma"/>
                <w:sz w:val="20"/>
                <w:szCs w:val="20"/>
              </w:rPr>
            </w:pPr>
          </w:p>
          <w:p w14:paraId="0FE92C08" w14:textId="77777777" w:rsidR="0018575F" w:rsidRPr="007C1A63" w:rsidRDefault="0018575F" w:rsidP="000D29B8">
            <w:pPr>
              <w:keepNext/>
              <w:keepLines/>
              <w:rPr>
                <w:rFonts w:cs="Tahoma"/>
                <w:sz w:val="20"/>
                <w:szCs w:val="20"/>
              </w:rPr>
            </w:pPr>
          </w:p>
        </w:tc>
      </w:tr>
      <w:tr w:rsidR="0018575F" w:rsidRPr="007C1A63" w14:paraId="5C6AC416" w14:textId="77777777" w:rsidTr="00C07724">
        <w:trPr>
          <w:trHeight w:val="401"/>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7A37149A" w14:textId="77777777" w:rsidR="0018575F" w:rsidRPr="007C1A63" w:rsidRDefault="0018575F" w:rsidP="000D29B8">
            <w:pPr>
              <w:keepNext/>
              <w:keepLines/>
              <w:spacing w:line="276" w:lineRule="auto"/>
              <w:rPr>
                <w:rFonts w:cs="Tahoma"/>
                <w:sz w:val="20"/>
                <w:szCs w:val="20"/>
              </w:rPr>
            </w:pPr>
            <w:r w:rsidRPr="007C1A63">
              <w:rPr>
                <w:rFonts w:cs="Tahoma"/>
                <w:sz w:val="20"/>
                <w:szCs w:val="20"/>
              </w:rPr>
              <w:t>Matična številka podizvajalca</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2E1E5334" w14:textId="77777777" w:rsidR="0018575F" w:rsidRPr="007C1A63" w:rsidRDefault="0018575F" w:rsidP="000D29B8">
            <w:pPr>
              <w:keepNext/>
              <w:keepLines/>
              <w:spacing w:line="276" w:lineRule="auto"/>
              <w:rPr>
                <w:rFonts w:cs="Tahoma"/>
                <w:sz w:val="20"/>
                <w:szCs w:val="20"/>
              </w:rPr>
            </w:pPr>
          </w:p>
        </w:tc>
      </w:tr>
      <w:tr w:rsidR="0018575F" w:rsidRPr="007C1A63" w14:paraId="72265991" w14:textId="77777777" w:rsidTr="00C07724">
        <w:trPr>
          <w:trHeight w:val="421"/>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06F163CD" w14:textId="77777777" w:rsidR="0018575F" w:rsidRPr="007C1A63" w:rsidRDefault="0018575F" w:rsidP="000D29B8">
            <w:pPr>
              <w:keepNext/>
              <w:keepLines/>
              <w:spacing w:line="276" w:lineRule="auto"/>
              <w:rPr>
                <w:rFonts w:cs="Tahoma"/>
                <w:sz w:val="20"/>
                <w:szCs w:val="20"/>
              </w:rPr>
            </w:pPr>
            <w:r w:rsidRPr="007C1A63">
              <w:rPr>
                <w:rFonts w:cs="Tahoma"/>
                <w:sz w:val="20"/>
                <w:szCs w:val="20"/>
              </w:rPr>
              <w:t>Davčna številka podizvajalca</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758E60D9" w14:textId="77777777" w:rsidR="0018575F" w:rsidRPr="007C1A63" w:rsidRDefault="0018575F" w:rsidP="000D29B8">
            <w:pPr>
              <w:keepNext/>
              <w:keepLines/>
              <w:spacing w:line="276" w:lineRule="auto"/>
              <w:rPr>
                <w:rFonts w:cs="Tahoma"/>
                <w:sz w:val="20"/>
                <w:szCs w:val="20"/>
              </w:rPr>
            </w:pPr>
          </w:p>
        </w:tc>
      </w:tr>
      <w:tr w:rsidR="0018575F" w:rsidRPr="007C1A63" w14:paraId="263B0168" w14:textId="77777777" w:rsidTr="00C07724">
        <w:trPr>
          <w:trHeight w:val="414"/>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44470FE1" w14:textId="77777777" w:rsidR="0018575F" w:rsidRPr="007C1A63" w:rsidRDefault="0018575F" w:rsidP="000D29B8">
            <w:pPr>
              <w:keepNext/>
              <w:keepLines/>
              <w:spacing w:line="276" w:lineRule="auto"/>
              <w:rPr>
                <w:rFonts w:cs="Tahoma"/>
                <w:sz w:val="20"/>
                <w:szCs w:val="20"/>
              </w:rPr>
            </w:pPr>
            <w:r w:rsidRPr="007C1A63">
              <w:rPr>
                <w:rFonts w:cs="Tahoma"/>
                <w:sz w:val="20"/>
                <w:szCs w:val="20"/>
              </w:rPr>
              <w:t>Transakcijski račun podizvajalca</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7538FC7B" w14:textId="77777777" w:rsidR="0018575F" w:rsidRPr="007C1A63" w:rsidRDefault="0018575F" w:rsidP="000D29B8">
            <w:pPr>
              <w:keepNext/>
              <w:keepLines/>
              <w:spacing w:line="276" w:lineRule="auto"/>
              <w:rPr>
                <w:rFonts w:cs="Tahoma"/>
                <w:sz w:val="20"/>
                <w:szCs w:val="20"/>
              </w:rPr>
            </w:pPr>
          </w:p>
        </w:tc>
      </w:tr>
      <w:tr w:rsidR="0018575F" w:rsidRPr="007C1A63" w14:paraId="638438A0" w14:textId="77777777" w:rsidTr="00C07724">
        <w:trPr>
          <w:trHeight w:val="217"/>
          <w:jc w:val="center"/>
        </w:trPr>
        <w:tc>
          <w:tcPr>
            <w:tcW w:w="3681" w:type="dxa"/>
            <w:vMerge w:val="restart"/>
            <w:tcBorders>
              <w:top w:val="single" w:sz="4" w:space="0" w:color="auto"/>
              <w:left w:val="single" w:sz="4" w:space="0" w:color="auto"/>
              <w:bottom w:val="single" w:sz="4" w:space="0" w:color="auto"/>
              <w:right w:val="single" w:sz="4" w:space="0" w:color="auto"/>
            </w:tcBorders>
            <w:vAlign w:val="center"/>
          </w:tcPr>
          <w:p w14:paraId="7DADDC54" w14:textId="73DDAC1B" w:rsidR="0018575F" w:rsidRPr="007C1A63" w:rsidRDefault="0018575F" w:rsidP="000D29B8">
            <w:pPr>
              <w:keepNext/>
              <w:keepLines/>
              <w:rPr>
                <w:rFonts w:cs="Tahoma"/>
                <w:sz w:val="20"/>
                <w:szCs w:val="20"/>
              </w:rPr>
            </w:pPr>
            <w:r w:rsidRPr="007C1A63">
              <w:rPr>
                <w:rFonts w:cs="Tahoma"/>
                <w:sz w:val="20"/>
                <w:szCs w:val="20"/>
              </w:rPr>
              <w:t xml:space="preserve">Vsak del javnega naročila (storitev/gradnja/blago), ki se oddaja v </w:t>
            </w:r>
            <w:proofErr w:type="spellStart"/>
            <w:r w:rsidRPr="007C1A63">
              <w:rPr>
                <w:rFonts w:cs="Tahoma"/>
                <w:sz w:val="20"/>
                <w:szCs w:val="20"/>
              </w:rPr>
              <w:t>podizvajanje</w:t>
            </w:r>
            <w:proofErr w:type="spellEnd"/>
            <w:r w:rsidRPr="007C1A63">
              <w:rPr>
                <w:rFonts w:cs="Tahoma"/>
                <w:sz w:val="20"/>
                <w:szCs w:val="20"/>
              </w:rPr>
              <w:t xml:space="preserve"> (vrsta/opis</w:t>
            </w:r>
            <w:r w:rsidR="00C07724" w:rsidRPr="007C1A63">
              <w:rPr>
                <w:rFonts w:cs="Tahoma"/>
                <w:sz w:val="20"/>
                <w:szCs w:val="20"/>
              </w:rPr>
              <w:t xml:space="preserve"> </w:t>
            </w:r>
            <w:r w:rsidRPr="007C1A63">
              <w:rPr>
                <w:rFonts w:cs="Tahoma"/>
                <w:sz w:val="20"/>
                <w:szCs w:val="20"/>
              </w:rPr>
              <w:t>del)</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11EA8F75" w14:textId="77777777" w:rsidR="0018575F" w:rsidRPr="007C1A63" w:rsidRDefault="0018575F" w:rsidP="000D29B8">
            <w:pPr>
              <w:keepNext/>
              <w:keepLines/>
              <w:rPr>
                <w:rFonts w:cs="Tahoma"/>
                <w:sz w:val="20"/>
                <w:szCs w:val="20"/>
              </w:rPr>
            </w:pPr>
          </w:p>
          <w:p w14:paraId="6E8E489A" w14:textId="77777777" w:rsidR="0018575F" w:rsidRPr="007C1A63" w:rsidRDefault="0018575F" w:rsidP="000D29B8">
            <w:pPr>
              <w:keepNext/>
              <w:keepLines/>
              <w:rPr>
                <w:rFonts w:cs="Tahoma"/>
                <w:sz w:val="20"/>
                <w:szCs w:val="20"/>
              </w:rPr>
            </w:pPr>
          </w:p>
        </w:tc>
      </w:tr>
      <w:tr w:rsidR="0018575F" w:rsidRPr="007C1A63" w14:paraId="03B52975" w14:textId="77777777" w:rsidTr="00C07724">
        <w:trPr>
          <w:trHeight w:val="154"/>
          <w:jc w:val="center"/>
        </w:trPr>
        <w:tc>
          <w:tcPr>
            <w:tcW w:w="3681" w:type="dxa"/>
            <w:vMerge/>
            <w:tcBorders>
              <w:top w:val="single" w:sz="4" w:space="0" w:color="auto"/>
              <w:left w:val="single" w:sz="4" w:space="0" w:color="auto"/>
              <w:bottom w:val="single" w:sz="4" w:space="0" w:color="auto"/>
              <w:right w:val="single" w:sz="4" w:space="0" w:color="auto"/>
            </w:tcBorders>
            <w:vAlign w:val="center"/>
            <w:hideMark/>
          </w:tcPr>
          <w:p w14:paraId="627D358E" w14:textId="77777777" w:rsidR="0018575F" w:rsidRPr="007C1A63" w:rsidRDefault="0018575F" w:rsidP="000D29B8">
            <w:pPr>
              <w:keepNext/>
              <w:keepLines/>
              <w:rPr>
                <w:rFonts w:cs="Tahoma"/>
                <w:sz w:val="20"/>
                <w:szCs w:val="20"/>
              </w:rPr>
            </w:pP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787C63D8" w14:textId="77777777" w:rsidR="0018575F" w:rsidRPr="007C1A63" w:rsidRDefault="0018575F" w:rsidP="000D29B8">
            <w:pPr>
              <w:keepNext/>
              <w:keepLines/>
              <w:rPr>
                <w:rFonts w:cs="Tahoma"/>
                <w:sz w:val="20"/>
                <w:szCs w:val="20"/>
              </w:rPr>
            </w:pPr>
          </w:p>
          <w:p w14:paraId="570F5ED0" w14:textId="77777777" w:rsidR="0018575F" w:rsidRPr="007C1A63" w:rsidRDefault="0018575F" w:rsidP="000D29B8">
            <w:pPr>
              <w:keepNext/>
              <w:keepLines/>
              <w:rPr>
                <w:rFonts w:cs="Tahoma"/>
                <w:sz w:val="20"/>
                <w:szCs w:val="20"/>
              </w:rPr>
            </w:pPr>
          </w:p>
        </w:tc>
      </w:tr>
      <w:tr w:rsidR="0018575F" w:rsidRPr="007C1A63" w14:paraId="36C46757" w14:textId="77777777" w:rsidTr="00C07724">
        <w:trPr>
          <w:trHeight w:val="588"/>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58042373" w14:textId="77777777" w:rsidR="0018575F" w:rsidRPr="007C1A63" w:rsidRDefault="0018575F" w:rsidP="000D29B8">
            <w:pPr>
              <w:keepNext/>
              <w:keepLines/>
              <w:rPr>
                <w:rFonts w:cs="Tahoma"/>
                <w:sz w:val="20"/>
                <w:szCs w:val="20"/>
              </w:rPr>
            </w:pPr>
            <w:r w:rsidRPr="007C1A63">
              <w:rPr>
                <w:rFonts w:cs="Tahoma"/>
                <w:sz w:val="20"/>
                <w:szCs w:val="20"/>
              </w:rPr>
              <w:t xml:space="preserve">Količina/Delež (%) javnega naročila, ki se oddaja v </w:t>
            </w:r>
            <w:proofErr w:type="spellStart"/>
            <w:r w:rsidRPr="007C1A63">
              <w:rPr>
                <w:rFonts w:cs="Tahoma"/>
                <w:sz w:val="20"/>
                <w:szCs w:val="20"/>
              </w:rPr>
              <w:t>podizvajanje</w:t>
            </w:r>
            <w:proofErr w:type="spellEnd"/>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31D0EA97" w14:textId="77777777" w:rsidR="0018575F" w:rsidRPr="007C1A63" w:rsidRDefault="0018575F" w:rsidP="000D29B8">
            <w:pPr>
              <w:keepNext/>
              <w:keepLines/>
              <w:rPr>
                <w:rFonts w:cs="Tahoma"/>
                <w:sz w:val="20"/>
                <w:szCs w:val="20"/>
              </w:rPr>
            </w:pPr>
          </w:p>
        </w:tc>
      </w:tr>
      <w:tr w:rsidR="0018575F" w:rsidRPr="007C1A63" w14:paraId="5C2F7149" w14:textId="77777777" w:rsidTr="00C07724">
        <w:trPr>
          <w:trHeight w:val="362"/>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27BD4F32" w14:textId="77777777" w:rsidR="0018575F" w:rsidRPr="007C1A63" w:rsidRDefault="0018575F" w:rsidP="000D29B8">
            <w:pPr>
              <w:keepNext/>
              <w:keepLines/>
              <w:rPr>
                <w:rFonts w:cs="Tahoma"/>
                <w:sz w:val="20"/>
                <w:szCs w:val="20"/>
              </w:rPr>
            </w:pPr>
            <w:r w:rsidRPr="007C1A63">
              <w:rPr>
                <w:rFonts w:cs="Tahoma"/>
                <w:sz w:val="20"/>
                <w:szCs w:val="20"/>
              </w:rPr>
              <w:t>Vrednost del v EUR brez DDV</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2493FBCB" w14:textId="77777777" w:rsidR="0018575F" w:rsidRPr="007C1A63" w:rsidRDefault="0018575F" w:rsidP="000D29B8">
            <w:pPr>
              <w:keepNext/>
              <w:keepLines/>
              <w:rPr>
                <w:rFonts w:cs="Tahoma"/>
                <w:sz w:val="20"/>
                <w:szCs w:val="20"/>
              </w:rPr>
            </w:pPr>
          </w:p>
        </w:tc>
      </w:tr>
      <w:tr w:rsidR="0018575F" w:rsidRPr="007C1A63" w14:paraId="44B3E99C" w14:textId="77777777" w:rsidTr="00C07724">
        <w:trPr>
          <w:trHeight w:val="354"/>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2319F5DB" w14:textId="77777777" w:rsidR="0018575F" w:rsidRPr="007C1A63" w:rsidRDefault="0018575F" w:rsidP="000D29B8">
            <w:pPr>
              <w:keepNext/>
              <w:keepLines/>
              <w:rPr>
                <w:rFonts w:cs="Tahoma"/>
                <w:sz w:val="20"/>
                <w:szCs w:val="20"/>
              </w:rPr>
            </w:pPr>
            <w:r w:rsidRPr="007C1A63">
              <w:rPr>
                <w:rFonts w:cs="Tahoma"/>
                <w:sz w:val="20"/>
                <w:szCs w:val="20"/>
              </w:rPr>
              <w:t>Kraj izvedbe</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35F9A176" w14:textId="77777777" w:rsidR="0018575F" w:rsidRPr="007C1A63" w:rsidRDefault="0018575F" w:rsidP="000D29B8">
            <w:pPr>
              <w:keepNext/>
              <w:keepLines/>
              <w:rPr>
                <w:rFonts w:cs="Tahoma"/>
                <w:sz w:val="20"/>
                <w:szCs w:val="20"/>
              </w:rPr>
            </w:pPr>
          </w:p>
        </w:tc>
      </w:tr>
      <w:tr w:rsidR="0018575F" w:rsidRPr="007C1A63" w14:paraId="2D8C4419" w14:textId="77777777" w:rsidTr="00B52B93">
        <w:trPr>
          <w:trHeight w:val="321"/>
          <w:jc w:val="center"/>
        </w:trPr>
        <w:tc>
          <w:tcPr>
            <w:tcW w:w="3681" w:type="dxa"/>
            <w:tcBorders>
              <w:top w:val="single" w:sz="4" w:space="0" w:color="auto"/>
              <w:left w:val="single" w:sz="4" w:space="0" w:color="auto"/>
              <w:bottom w:val="single" w:sz="4" w:space="0" w:color="auto"/>
              <w:right w:val="single" w:sz="4" w:space="0" w:color="auto"/>
            </w:tcBorders>
            <w:vAlign w:val="center"/>
            <w:hideMark/>
          </w:tcPr>
          <w:p w14:paraId="4515D2EC" w14:textId="77777777" w:rsidR="0018575F" w:rsidRPr="007C1A63" w:rsidRDefault="0018575F" w:rsidP="000D29B8">
            <w:pPr>
              <w:keepNext/>
              <w:keepLines/>
              <w:rPr>
                <w:rFonts w:cs="Tahoma"/>
                <w:sz w:val="20"/>
                <w:szCs w:val="20"/>
              </w:rPr>
            </w:pPr>
            <w:r w:rsidRPr="007C1A63">
              <w:rPr>
                <w:rFonts w:cs="Tahoma"/>
                <w:sz w:val="20"/>
                <w:szCs w:val="20"/>
              </w:rPr>
              <w:t>Rok izvedbe</w:t>
            </w:r>
          </w:p>
        </w:tc>
        <w:tc>
          <w:tcPr>
            <w:tcW w:w="5745" w:type="dxa"/>
            <w:gridSpan w:val="2"/>
            <w:tcBorders>
              <w:top w:val="single" w:sz="4" w:space="0" w:color="auto"/>
              <w:left w:val="single" w:sz="4" w:space="0" w:color="auto"/>
              <w:bottom w:val="single" w:sz="4" w:space="0" w:color="auto"/>
              <w:right w:val="single" w:sz="4" w:space="0" w:color="auto"/>
            </w:tcBorders>
            <w:vAlign w:val="center"/>
          </w:tcPr>
          <w:p w14:paraId="71498BFC" w14:textId="77777777" w:rsidR="0018575F" w:rsidRPr="007C1A63" w:rsidRDefault="0018575F" w:rsidP="000D29B8">
            <w:pPr>
              <w:keepNext/>
              <w:keepLines/>
              <w:rPr>
                <w:rFonts w:cs="Tahoma"/>
                <w:sz w:val="20"/>
                <w:szCs w:val="20"/>
              </w:rPr>
            </w:pPr>
          </w:p>
        </w:tc>
      </w:tr>
    </w:tbl>
    <w:p w14:paraId="791D4F2A" w14:textId="77777777" w:rsidR="0018575F" w:rsidRPr="007C1A63" w:rsidRDefault="0018575F" w:rsidP="000D29B8">
      <w:pPr>
        <w:keepNext/>
        <w:keepLines/>
        <w:tabs>
          <w:tab w:val="left" w:pos="567"/>
          <w:tab w:val="left" w:pos="851"/>
          <w:tab w:val="left" w:pos="993"/>
        </w:tabs>
        <w:jc w:val="both"/>
        <w:rPr>
          <w:rFonts w:cs="Tahoma"/>
          <w:sz w:val="20"/>
          <w:szCs w:val="20"/>
          <w:lang w:eastAsia="ar-SA"/>
        </w:rPr>
      </w:pPr>
    </w:p>
    <w:p w14:paraId="74730786" w14:textId="77777777" w:rsidR="0018575F" w:rsidRPr="007C1A63" w:rsidRDefault="0018575F" w:rsidP="000D29B8">
      <w:pPr>
        <w:keepNext/>
        <w:keepLines/>
        <w:tabs>
          <w:tab w:val="left" w:pos="5400"/>
        </w:tabs>
        <w:rPr>
          <w:rFonts w:cs="Tahoma"/>
          <w:sz w:val="20"/>
          <w:szCs w:val="20"/>
        </w:rPr>
      </w:pPr>
      <w:r w:rsidRPr="007C1A63">
        <w:rPr>
          <w:rFonts w:cs="Tahoma"/>
          <w:sz w:val="20"/>
          <w:szCs w:val="20"/>
        </w:rPr>
        <w:t>Datum: ___________________</w:t>
      </w:r>
      <w:r w:rsidRPr="007C1A63">
        <w:rPr>
          <w:rFonts w:cs="Tahoma"/>
          <w:sz w:val="20"/>
          <w:szCs w:val="20"/>
        </w:rPr>
        <w:tab/>
      </w:r>
    </w:p>
    <w:p w14:paraId="7BF496E3" w14:textId="2C6DCF60" w:rsidR="0018575F" w:rsidRPr="007C1A63" w:rsidRDefault="0018575F" w:rsidP="000D29B8">
      <w:pPr>
        <w:keepNext/>
        <w:keepLines/>
        <w:tabs>
          <w:tab w:val="left" w:pos="5400"/>
        </w:tabs>
        <w:rPr>
          <w:rFonts w:cs="Tahoma"/>
          <w:sz w:val="20"/>
          <w:szCs w:val="20"/>
        </w:rPr>
      </w:pPr>
    </w:p>
    <w:tbl>
      <w:tblPr>
        <w:tblW w:w="9152" w:type="dxa"/>
        <w:tblInd w:w="-50" w:type="dxa"/>
        <w:tblLayout w:type="fixed"/>
        <w:tblCellMar>
          <w:left w:w="30" w:type="dxa"/>
          <w:right w:w="30" w:type="dxa"/>
        </w:tblCellMar>
        <w:tblLook w:val="0000" w:firstRow="0" w:lastRow="0" w:firstColumn="0" w:lastColumn="0" w:noHBand="0" w:noVBand="0"/>
      </w:tblPr>
      <w:tblGrid>
        <w:gridCol w:w="3430"/>
        <w:gridCol w:w="2574"/>
        <w:gridCol w:w="3148"/>
      </w:tblGrid>
      <w:tr w:rsidR="00B56652" w:rsidRPr="007C1A63" w14:paraId="3BA1877C" w14:textId="77777777" w:rsidTr="00FA7150">
        <w:trPr>
          <w:trHeight w:val="235"/>
        </w:trPr>
        <w:tc>
          <w:tcPr>
            <w:tcW w:w="3430" w:type="dxa"/>
            <w:tcBorders>
              <w:bottom w:val="single" w:sz="4" w:space="0" w:color="auto"/>
            </w:tcBorders>
          </w:tcPr>
          <w:p w14:paraId="1458ADFB" w14:textId="77777777" w:rsidR="00B56652" w:rsidRPr="007C1A63" w:rsidRDefault="00B56652" w:rsidP="000D29B8">
            <w:pPr>
              <w:keepNext/>
              <w:keepLines/>
              <w:jc w:val="both"/>
              <w:rPr>
                <w:rFonts w:cs="Tahoma"/>
                <w:snapToGrid w:val="0"/>
                <w:color w:val="000000"/>
                <w:sz w:val="20"/>
                <w:szCs w:val="20"/>
              </w:rPr>
            </w:pPr>
          </w:p>
        </w:tc>
        <w:tc>
          <w:tcPr>
            <w:tcW w:w="2574" w:type="dxa"/>
          </w:tcPr>
          <w:p w14:paraId="29174263" w14:textId="77777777" w:rsidR="00B56652" w:rsidRPr="007C1A63" w:rsidRDefault="00B56652" w:rsidP="000D29B8">
            <w:pPr>
              <w:keepNext/>
              <w:keepLines/>
              <w:jc w:val="center"/>
              <w:rPr>
                <w:rFonts w:cs="Tahoma"/>
                <w:snapToGrid w:val="0"/>
                <w:color w:val="000000"/>
                <w:sz w:val="20"/>
                <w:szCs w:val="20"/>
              </w:rPr>
            </w:pPr>
          </w:p>
        </w:tc>
        <w:tc>
          <w:tcPr>
            <w:tcW w:w="3148" w:type="dxa"/>
            <w:tcBorders>
              <w:bottom w:val="single" w:sz="4" w:space="0" w:color="auto"/>
            </w:tcBorders>
          </w:tcPr>
          <w:p w14:paraId="7C5A9F63" w14:textId="77777777" w:rsidR="00B56652" w:rsidRPr="007C1A63" w:rsidRDefault="00B56652" w:rsidP="000D29B8">
            <w:pPr>
              <w:keepNext/>
              <w:keepLines/>
              <w:tabs>
                <w:tab w:val="left" w:pos="567"/>
                <w:tab w:val="num" w:pos="851"/>
                <w:tab w:val="left" w:pos="993"/>
              </w:tabs>
              <w:jc w:val="both"/>
              <w:rPr>
                <w:rFonts w:cs="Tahoma"/>
                <w:snapToGrid w:val="0"/>
                <w:color w:val="000000"/>
                <w:sz w:val="20"/>
                <w:szCs w:val="20"/>
              </w:rPr>
            </w:pPr>
          </w:p>
        </w:tc>
      </w:tr>
      <w:tr w:rsidR="00B56652" w:rsidRPr="007C1A63" w14:paraId="7DC86CFF" w14:textId="77777777" w:rsidTr="00FA7150">
        <w:trPr>
          <w:trHeight w:val="235"/>
        </w:trPr>
        <w:tc>
          <w:tcPr>
            <w:tcW w:w="3430" w:type="dxa"/>
            <w:tcBorders>
              <w:top w:val="single" w:sz="4" w:space="0" w:color="auto"/>
            </w:tcBorders>
          </w:tcPr>
          <w:p w14:paraId="3ED776E4" w14:textId="04F00A95" w:rsidR="00B56652" w:rsidRPr="007C1A63" w:rsidRDefault="00B56652" w:rsidP="000D29B8">
            <w:pPr>
              <w:keepNext/>
              <w:keepLines/>
              <w:jc w:val="center"/>
              <w:rPr>
                <w:rFonts w:cs="Tahoma"/>
                <w:snapToGrid w:val="0"/>
                <w:color w:val="000000"/>
                <w:sz w:val="20"/>
                <w:szCs w:val="20"/>
              </w:rPr>
            </w:pPr>
            <w:r w:rsidRPr="007C1A63">
              <w:rPr>
                <w:rFonts w:cs="Tahoma"/>
                <w:snapToGrid w:val="0"/>
                <w:color w:val="000000"/>
                <w:sz w:val="20"/>
                <w:szCs w:val="20"/>
              </w:rPr>
              <w:t>(</w:t>
            </w:r>
            <w:r w:rsidR="002B173A" w:rsidRPr="007C1A63">
              <w:rPr>
                <w:rFonts w:cs="Tahoma"/>
                <w:snapToGrid w:val="0"/>
                <w:color w:val="000000"/>
                <w:sz w:val="20"/>
                <w:szCs w:val="20"/>
              </w:rPr>
              <w:t>Naziv</w:t>
            </w:r>
            <w:r w:rsidRPr="007C1A63">
              <w:rPr>
                <w:rFonts w:cs="Tahoma"/>
                <w:snapToGrid w:val="0"/>
                <w:color w:val="000000"/>
                <w:sz w:val="20"/>
                <w:szCs w:val="20"/>
              </w:rPr>
              <w:t xml:space="preserve"> ter podpis ponudnika/partnerja)</w:t>
            </w:r>
          </w:p>
        </w:tc>
        <w:tc>
          <w:tcPr>
            <w:tcW w:w="2574" w:type="dxa"/>
          </w:tcPr>
          <w:p w14:paraId="6AF8D04F" w14:textId="77777777" w:rsidR="00B56652" w:rsidRPr="007C1A63" w:rsidRDefault="00B56652" w:rsidP="000D29B8">
            <w:pPr>
              <w:keepNext/>
              <w:keepLines/>
              <w:jc w:val="center"/>
              <w:rPr>
                <w:rFonts w:cs="Tahoma"/>
                <w:snapToGrid w:val="0"/>
                <w:color w:val="000000"/>
                <w:sz w:val="20"/>
                <w:szCs w:val="20"/>
              </w:rPr>
            </w:pPr>
          </w:p>
        </w:tc>
        <w:tc>
          <w:tcPr>
            <w:tcW w:w="3148" w:type="dxa"/>
            <w:tcBorders>
              <w:top w:val="single" w:sz="4" w:space="0" w:color="auto"/>
            </w:tcBorders>
          </w:tcPr>
          <w:p w14:paraId="665C4B7A" w14:textId="5F2D5FFE" w:rsidR="00B56652" w:rsidRPr="007C1A63" w:rsidRDefault="00B56652" w:rsidP="000D29B8">
            <w:pPr>
              <w:keepNext/>
              <w:keepLines/>
              <w:jc w:val="both"/>
              <w:rPr>
                <w:rFonts w:cs="Tahoma"/>
                <w:snapToGrid w:val="0"/>
                <w:color w:val="000000"/>
                <w:sz w:val="20"/>
                <w:szCs w:val="20"/>
              </w:rPr>
            </w:pPr>
            <w:r w:rsidRPr="007C1A63">
              <w:rPr>
                <w:rFonts w:cs="Tahoma"/>
                <w:snapToGrid w:val="0"/>
                <w:color w:val="000000"/>
                <w:sz w:val="20"/>
                <w:szCs w:val="20"/>
              </w:rPr>
              <w:t>(</w:t>
            </w:r>
            <w:r w:rsidR="002B173A" w:rsidRPr="007C1A63">
              <w:rPr>
                <w:rFonts w:cs="Tahoma"/>
                <w:snapToGrid w:val="0"/>
                <w:color w:val="000000"/>
                <w:sz w:val="20"/>
                <w:szCs w:val="20"/>
              </w:rPr>
              <w:t>Naziv</w:t>
            </w:r>
            <w:r w:rsidRPr="007C1A63">
              <w:rPr>
                <w:rFonts w:cs="Tahoma"/>
                <w:snapToGrid w:val="0"/>
                <w:color w:val="000000"/>
                <w:sz w:val="20"/>
                <w:szCs w:val="20"/>
              </w:rPr>
              <w:t xml:space="preserve"> ter podpis podizvajalca)</w:t>
            </w:r>
          </w:p>
        </w:tc>
      </w:tr>
    </w:tbl>
    <w:p w14:paraId="32CF69E4" w14:textId="3BAB6EFB" w:rsidR="0018575F" w:rsidRPr="007C1A63" w:rsidRDefault="0018575F" w:rsidP="000D29B8">
      <w:pPr>
        <w:keepNext/>
        <w:keepLines/>
        <w:rPr>
          <w:rFonts w:cs="Tahoma"/>
          <w:sz w:val="20"/>
          <w:szCs w:val="20"/>
        </w:rPr>
      </w:pPr>
      <w:r w:rsidRPr="007C1A63">
        <w:rPr>
          <w:rFonts w:cs="Tahoma"/>
          <w:sz w:val="20"/>
          <w:szCs w:val="20"/>
        </w:rPr>
        <w:tab/>
      </w:r>
      <w:r w:rsidRPr="007C1A63">
        <w:rPr>
          <w:rFonts w:cs="Tahoma"/>
          <w:sz w:val="20"/>
          <w:szCs w:val="20"/>
        </w:rPr>
        <w:tab/>
      </w:r>
      <w:r w:rsidRPr="007C1A63">
        <w:rPr>
          <w:rFonts w:cs="Tahoma"/>
          <w:b/>
          <w:sz w:val="20"/>
          <w:szCs w:val="20"/>
        </w:rPr>
        <w:tab/>
      </w:r>
      <w:r w:rsidRPr="007C1A63">
        <w:rPr>
          <w:rFonts w:cs="Tahoma"/>
          <w:b/>
          <w:sz w:val="20"/>
          <w:szCs w:val="20"/>
        </w:rPr>
        <w:tab/>
        <w:t xml:space="preserve">   </w:t>
      </w:r>
    </w:p>
    <w:p w14:paraId="5A1E25EB" w14:textId="77777777" w:rsidR="0018575F" w:rsidRPr="007C1A63" w:rsidRDefault="0018575F" w:rsidP="000D29B8">
      <w:pPr>
        <w:keepNext/>
        <w:keepLines/>
        <w:tabs>
          <w:tab w:val="left" w:pos="284"/>
        </w:tabs>
        <w:rPr>
          <w:rFonts w:cs="Tahoma"/>
          <w:b/>
          <w:sz w:val="20"/>
          <w:szCs w:val="20"/>
        </w:rPr>
      </w:pPr>
      <w:r w:rsidRPr="007C1A63">
        <w:rPr>
          <w:rFonts w:cs="Tahoma"/>
          <w:sz w:val="20"/>
          <w:szCs w:val="20"/>
        </w:rPr>
        <w:tab/>
      </w:r>
      <w:r w:rsidRPr="007C1A63">
        <w:rPr>
          <w:rFonts w:cs="Tahoma"/>
          <w:sz w:val="20"/>
          <w:szCs w:val="20"/>
        </w:rPr>
        <w:tab/>
      </w:r>
      <w:r w:rsidRPr="007C1A63">
        <w:rPr>
          <w:rFonts w:cs="Tahoma"/>
          <w:sz w:val="20"/>
          <w:szCs w:val="20"/>
        </w:rPr>
        <w:tab/>
        <w:t xml:space="preserve">Žig: </w:t>
      </w:r>
      <w:r w:rsidRPr="007C1A63">
        <w:rPr>
          <w:rFonts w:cs="Tahoma"/>
          <w:sz w:val="20"/>
          <w:szCs w:val="20"/>
        </w:rPr>
        <w:tab/>
      </w:r>
      <w:r w:rsidRPr="007C1A63">
        <w:rPr>
          <w:rFonts w:cs="Tahoma"/>
          <w:sz w:val="20"/>
          <w:szCs w:val="20"/>
        </w:rPr>
        <w:tab/>
      </w:r>
      <w:r w:rsidRPr="007C1A63">
        <w:rPr>
          <w:rFonts w:cs="Tahoma"/>
          <w:sz w:val="20"/>
          <w:szCs w:val="20"/>
        </w:rPr>
        <w:tab/>
      </w:r>
      <w:r w:rsidRPr="007C1A63">
        <w:rPr>
          <w:rFonts w:cs="Tahoma"/>
          <w:sz w:val="20"/>
          <w:szCs w:val="20"/>
        </w:rPr>
        <w:tab/>
      </w:r>
      <w:r w:rsidRPr="007C1A63">
        <w:rPr>
          <w:rFonts w:cs="Tahoma"/>
          <w:sz w:val="20"/>
          <w:szCs w:val="20"/>
        </w:rPr>
        <w:tab/>
      </w:r>
      <w:r w:rsidRPr="007C1A63">
        <w:rPr>
          <w:rFonts w:cs="Tahoma"/>
          <w:sz w:val="20"/>
          <w:szCs w:val="20"/>
        </w:rPr>
        <w:tab/>
      </w:r>
      <w:r w:rsidRPr="007C1A63">
        <w:rPr>
          <w:rFonts w:cs="Tahoma"/>
          <w:sz w:val="20"/>
          <w:szCs w:val="20"/>
        </w:rPr>
        <w:tab/>
      </w:r>
      <w:r w:rsidRPr="007C1A63">
        <w:rPr>
          <w:rFonts w:cs="Tahoma"/>
          <w:sz w:val="20"/>
          <w:szCs w:val="20"/>
        </w:rPr>
        <w:tab/>
        <w:t xml:space="preserve"> Žig:</w:t>
      </w:r>
    </w:p>
    <w:p w14:paraId="15B9E911" w14:textId="77777777" w:rsidR="00B56652" w:rsidRPr="007C1A63" w:rsidRDefault="00B56652" w:rsidP="000D29B8">
      <w:pPr>
        <w:keepNext/>
        <w:keepLines/>
        <w:rPr>
          <w:rFonts w:cs="Tahoma"/>
          <w:sz w:val="22"/>
          <w:szCs w:val="18"/>
          <w:lang w:eastAsia="ar-SA"/>
        </w:rPr>
      </w:pPr>
    </w:p>
    <w:p w14:paraId="401AD49A" w14:textId="77777777" w:rsidR="0018575F" w:rsidRPr="007C1A63" w:rsidRDefault="0018575F" w:rsidP="000D29B8">
      <w:pPr>
        <w:keepNext/>
        <w:keepLines/>
        <w:ind w:left="851" w:hanging="851"/>
        <w:jc w:val="both"/>
        <w:rPr>
          <w:rFonts w:cs="Tahoma"/>
          <w:i/>
          <w:sz w:val="16"/>
          <w:szCs w:val="18"/>
          <w:lang w:eastAsia="ar-SA"/>
        </w:rPr>
      </w:pPr>
      <w:r w:rsidRPr="007C1A63">
        <w:rPr>
          <w:rFonts w:cs="Tahoma"/>
          <w:b/>
          <w:i/>
          <w:sz w:val="16"/>
          <w:szCs w:val="18"/>
          <w:lang w:eastAsia="ar-SA"/>
        </w:rPr>
        <w:t xml:space="preserve">Opomba:  </w:t>
      </w:r>
      <w:r w:rsidRPr="007C1A63">
        <w:rPr>
          <w:rFonts w:cs="Tahoma"/>
          <w:i/>
          <w:sz w:val="16"/>
          <w:szCs w:val="18"/>
          <w:lang w:eastAsia="ar-SA"/>
        </w:rPr>
        <w:t xml:space="preserve">Obrazec velja tudi za primer, da se je gospodarski subjekt odločil oddati del javnega naročila v </w:t>
      </w:r>
      <w:proofErr w:type="spellStart"/>
      <w:r w:rsidRPr="007C1A63">
        <w:rPr>
          <w:rFonts w:cs="Tahoma"/>
          <w:i/>
          <w:sz w:val="16"/>
          <w:szCs w:val="18"/>
          <w:lang w:eastAsia="ar-SA"/>
        </w:rPr>
        <w:t>podizvajanje</w:t>
      </w:r>
      <w:proofErr w:type="spellEnd"/>
      <w:r w:rsidRPr="007C1A63">
        <w:rPr>
          <w:rFonts w:cs="Tahoma"/>
          <w:i/>
          <w:sz w:val="16"/>
          <w:szCs w:val="18"/>
          <w:lang w:eastAsia="ar-SA"/>
        </w:rPr>
        <w:t xml:space="preserve"> in za izvedbo  tega dela uporablja tudi podizvajalčeve zmogljivosti, zato temu podizvajalcu Priloge 4/2 ni potrebno izpolniti . V tem primeru se v obrazcu navedejo tudi vse zmogljivost podizvajalca, ki jih bo uporabil ponudnik.</w:t>
      </w:r>
    </w:p>
    <w:p w14:paraId="605AF9CD" w14:textId="77777777" w:rsidR="0018575F" w:rsidRPr="007C1A63" w:rsidRDefault="0018575F" w:rsidP="000D29B8">
      <w:pPr>
        <w:keepNext/>
        <w:keepLines/>
        <w:rPr>
          <w:rFonts w:cs="Tahoma"/>
          <w:sz w:val="16"/>
          <w:szCs w:val="18"/>
          <w:lang w:eastAsia="ar-SA"/>
        </w:rPr>
      </w:pPr>
    </w:p>
    <w:p w14:paraId="4DEAF173" w14:textId="30E7CEDD" w:rsidR="00C07724" w:rsidRPr="007C1A63" w:rsidRDefault="0018575F" w:rsidP="000D29B8">
      <w:pPr>
        <w:keepNext/>
        <w:keepLines/>
        <w:rPr>
          <w:rFonts w:ascii="Times New Roman" w:hAnsi="Times New Roman"/>
          <w:sz w:val="18"/>
          <w:szCs w:val="20"/>
        </w:rPr>
      </w:pPr>
      <w:r w:rsidRPr="007C1A63">
        <w:rPr>
          <w:rFonts w:cs="Tahoma"/>
          <w:b/>
          <w:i/>
          <w:sz w:val="16"/>
          <w:szCs w:val="18"/>
          <w:lang w:eastAsia="ar-SA"/>
        </w:rPr>
        <w:lastRenderedPageBreak/>
        <w:t>Navodilo</w:t>
      </w:r>
      <w:r w:rsidRPr="007C1A63">
        <w:rPr>
          <w:rFonts w:cs="Tahoma"/>
          <w:i/>
          <w:sz w:val="16"/>
          <w:szCs w:val="18"/>
          <w:lang w:eastAsia="ar-SA"/>
        </w:rPr>
        <w:t>: Obrazec se po potrebi kopira!</w:t>
      </w:r>
      <w:r w:rsidRPr="007C1A63">
        <w:rPr>
          <w:sz w:val="18"/>
        </w:rPr>
        <w:t xml:space="preserve"> </w:t>
      </w:r>
    </w:p>
    <w:p w14:paraId="09E4EF6A" w14:textId="507291F3" w:rsidR="0018575F" w:rsidRDefault="0018575F" w:rsidP="000D29B8">
      <w:pPr>
        <w:keepNext/>
        <w:keepLines/>
        <w:jc w:val="both"/>
        <w:rPr>
          <w:rFonts w:cs="Tahoma"/>
          <w:sz w:val="20"/>
          <w:szCs w:val="20"/>
        </w:rPr>
      </w:pPr>
    </w:p>
    <w:p w14:paraId="56560319" w14:textId="77777777" w:rsidR="00C339ED" w:rsidRPr="007C1A63" w:rsidRDefault="00C339ED" w:rsidP="000D29B8">
      <w:pPr>
        <w:keepNext/>
        <w:keepLines/>
        <w:jc w:val="both"/>
        <w:rPr>
          <w:rFonts w:cs="Tahoma"/>
          <w:sz w:val="20"/>
          <w:szCs w:val="20"/>
        </w:rPr>
      </w:pPr>
    </w:p>
    <w:tbl>
      <w:tblPr>
        <w:tblW w:w="9493" w:type="dxa"/>
        <w:tblLayout w:type="fixed"/>
        <w:tblCellMar>
          <w:left w:w="70" w:type="dxa"/>
          <w:right w:w="70" w:type="dxa"/>
        </w:tblCellMar>
        <w:tblLook w:val="0000" w:firstRow="0" w:lastRow="0" w:firstColumn="0" w:lastColumn="0" w:noHBand="0" w:noVBand="0"/>
      </w:tblPr>
      <w:tblGrid>
        <w:gridCol w:w="599"/>
        <w:gridCol w:w="6342"/>
        <w:gridCol w:w="2552"/>
      </w:tblGrid>
      <w:tr w:rsidR="0077054B" w:rsidRPr="007C1A63" w14:paraId="34414567" w14:textId="77777777" w:rsidTr="00631AA4">
        <w:tc>
          <w:tcPr>
            <w:tcW w:w="599" w:type="dxa"/>
            <w:tcBorders>
              <w:top w:val="single" w:sz="4" w:space="0" w:color="000000"/>
              <w:left w:val="single" w:sz="4" w:space="0" w:color="000000"/>
              <w:bottom w:val="single" w:sz="4" w:space="0" w:color="000000"/>
            </w:tcBorders>
          </w:tcPr>
          <w:p w14:paraId="5A698238" w14:textId="77777777" w:rsidR="0077054B" w:rsidRPr="007C1A63" w:rsidRDefault="0077054B" w:rsidP="000D29B8">
            <w:pPr>
              <w:keepNext/>
              <w:keepLines/>
              <w:snapToGrid w:val="0"/>
              <w:jc w:val="right"/>
              <w:rPr>
                <w:rFonts w:eastAsia="Calibri" w:cs="Tahoma"/>
                <w:sz w:val="20"/>
                <w:szCs w:val="20"/>
              </w:rPr>
            </w:pPr>
          </w:p>
        </w:tc>
        <w:tc>
          <w:tcPr>
            <w:tcW w:w="6342" w:type="dxa"/>
            <w:tcBorders>
              <w:top w:val="single" w:sz="4" w:space="0" w:color="000000"/>
              <w:bottom w:val="single" w:sz="4" w:space="0" w:color="000000"/>
            </w:tcBorders>
          </w:tcPr>
          <w:p w14:paraId="1CB59748" w14:textId="77777777" w:rsidR="0077054B" w:rsidRPr="007C1A63" w:rsidRDefault="0077054B" w:rsidP="000D29B8">
            <w:pPr>
              <w:keepNext/>
              <w:keepLines/>
              <w:snapToGrid w:val="0"/>
              <w:rPr>
                <w:rFonts w:eastAsia="Calibri" w:cs="Tahoma"/>
                <w:sz w:val="20"/>
                <w:szCs w:val="20"/>
              </w:rPr>
            </w:pPr>
            <w:r w:rsidRPr="007C1A63">
              <w:rPr>
                <w:rFonts w:eastAsia="Calibri" w:cs="Tahoma"/>
                <w:sz w:val="20"/>
                <w:szCs w:val="20"/>
              </w:rPr>
              <w:t>POOBLASTILO PONUDNIKA</w:t>
            </w:r>
          </w:p>
        </w:tc>
        <w:tc>
          <w:tcPr>
            <w:tcW w:w="2552" w:type="dxa"/>
            <w:tcBorders>
              <w:top w:val="single" w:sz="4" w:space="0" w:color="000000"/>
              <w:left w:val="single" w:sz="4" w:space="0" w:color="808080"/>
              <w:bottom w:val="single" w:sz="4" w:space="0" w:color="000000"/>
              <w:right w:val="single" w:sz="4" w:space="0" w:color="000000"/>
            </w:tcBorders>
          </w:tcPr>
          <w:p w14:paraId="7D795F13" w14:textId="77777777" w:rsidR="0077054B" w:rsidRPr="007C1A63" w:rsidRDefault="0077054B" w:rsidP="000D29B8">
            <w:pPr>
              <w:keepNext/>
              <w:keepLines/>
              <w:ind w:right="-62"/>
              <w:rPr>
                <w:rFonts w:eastAsia="Calibri" w:cs="Tahoma"/>
                <w:sz w:val="20"/>
                <w:szCs w:val="20"/>
              </w:rPr>
            </w:pPr>
            <w:r w:rsidRPr="007C1A63">
              <w:rPr>
                <w:rFonts w:eastAsia="Calibri" w:cs="Tahoma"/>
                <w:b/>
                <w:sz w:val="20"/>
                <w:szCs w:val="20"/>
              </w:rPr>
              <w:t>Obrazec 1 k Prilogi 4</w:t>
            </w:r>
            <w:r w:rsidR="0018575F" w:rsidRPr="007C1A63">
              <w:rPr>
                <w:rFonts w:eastAsia="Calibri" w:cs="Tahoma"/>
                <w:b/>
                <w:sz w:val="20"/>
                <w:szCs w:val="20"/>
              </w:rPr>
              <w:t>/1</w:t>
            </w:r>
          </w:p>
        </w:tc>
      </w:tr>
    </w:tbl>
    <w:p w14:paraId="471050AB" w14:textId="77777777" w:rsidR="0077054B" w:rsidRPr="007C1A63" w:rsidRDefault="0077054B" w:rsidP="000D29B8">
      <w:pPr>
        <w:keepNext/>
        <w:keepLines/>
        <w:ind w:right="-143"/>
        <w:jc w:val="both"/>
        <w:rPr>
          <w:rFonts w:cs="Tahoma"/>
          <w:szCs w:val="20"/>
        </w:rPr>
      </w:pPr>
    </w:p>
    <w:p w14:paraId="57F37833" w14:textId="77777777" w:rsidR="0077054B" w:rsidRPr="007C1A63" w:rsidRDefault="0077054B" w:rsidP="000D29B8">
      <w:pPr>
        <w:keepNext/>
        <w:keepLines/>
        <w:rPr>
          <w:rFonts w:cs="Tahoma"/>
          <w:sz w:val="20"/>
          <w:szCs w:val="20"/>
        </w:rPr>
      </w:pPr>
      <w:r w:rsidRPr="007C1A63">
        <w:rPr>
          <w:rFonts w:cs="Tahoma"/>
          <w:sz w:val="20"/>
          <w:szCs w:val="20"/>
        </w:rPr>
        <w:t>Ponudnik: _____________________________________________________________________________</w:t>
      </w:r>
    </w:p>
    <w:p w14:paraId="325732B1" w14:textId="77777777" w:rsidR="0077054B" w:rsidRPr="007C1A63" w:rsidRDefault="0077054B" w:rsidP="000D29B8">
      <w:pPr>
        <w:keepNext/>
        <w:keepLines/>
        <w:rPr>
          <w:rFonts w:cs="Tahoma"/>
          <w:sz w:val="20"/>
          <w:szCs w:val="20"/>
        </w:rPr>
      </w:pPr>
    </w:p>
    <w:p w14:paraId="564074EF" w14:textId="3B0BA1DF" w:rsidR="0077054B" w:rsidRPr="007C1A63" w:rsidRDefault="0077054B" w:rsidP="000D29B8">
      <w:pPr>
        <w:keepNext/>
        <w:keepLines/>
        <w:ind w:right="-143"/>
        <w:jc w:val="both"/>
        <w:rPr>
          <w:rFonts w:cs="Tahoma"/>
          <w:b/>
          <w:sz w:val="20"/>
          <w:szCs w:val="20"/>
        </w:rPr>
      </w:pPr>
      <w:r w:rsidRPr="007C1A63">
        <w:rPr>
          <w:rFonts w:cs="Tahoma"/>
          <w:sz w:val="20"/>
          <w:szCs w:val="20"/>
        </w:rPr>
        <w:t>za izvedbo javnega naročila</w:t>
      </w:r>
      <w:r w:rsidRPr="007C1A63">
        <w:rPr>
          <w:rFonts w:cs="Tahoma"/>
          <w:b/>
          <w:sz w:val="20"/>
          <w:szCs w:val="20"/>
        </w:rPr>
        <w:t xml:space="preserve"> </w:t>
      </w:r>
      <w:r w:rsidRPr="007C1A63">
        <w:rPr>
          <w:rFonts w:cs="Tahoma"/>
          <w:sz w:val="20"/>
          <w:szCs w:val="20"/>
        </w:rPr>
        <w:t>št.</w:t>
      </w:r>
      <w:r w:rsidRPr="007C1A63">
        <w:rPr>
          <w:rFonts w:cs="Tahoma"/>
          <w:b/>
          <w:szCs w:val="20"/>
        </w:rPr>
        <w:t xml:space="preserve"> </w:t>
      </w:r>
      <w:r w:rsidR="006D0ACB" w:rsidRPr="007C1A63">
        <w:rPr>
          <w:rFonts w:cs="Tahoma"/>
          <w:b/>
          <w:sz w:val="20"/>
          <w:szCs w:val="20"/>
        </w:rPr>
        <w:t>LPT-</w:t>
      </w:r>
      <w:r w:rsidR="003B1285">
        <w:rPr>
          <w:rFonts w:cs="Tahoma"/>
          <w:b/>
          <w:sz w:val="20"/>
          <w:szCs w:val="20"/>
        </w:rPr>
        <w:t>214</w:t>
      </w:r>
      <w:r w:rsidR="006D0ACB" w:rsidRPr="007C1A63">
        <w:rPr>
          <w:rFonts w:cs="Tahoma"/>
          <w:b/>
          <w:sz w:val="20"/>
          <w:szCs w:val="20"/>
        </w:rPr>
        <w:t>/24</w:t>
      </w:r>
      <w:r w:rsidR="00B56652" w:rsidRPr="007C1A63">
        <w:rPr>
          <w:rFonts w:cs="Tahoma"/>
          <w:b/>
          <w:sz w:val="20"/>
          <w:szCs w:val="20"/>
        </w:rPr>
        <w:t xml:space="preserve"> </w:t>
      </w:r>
      <w:r w:rsidR="00111CE0" w:rsidRPr="007C1A63">
        <w:rPr>
          <w:rFonts w:cs="Tahoma"/>
          <w:b/>
          <w:sz w:val="20"/>
          <w:szCs w:val="20"/>
        </w:rPr>
        <w:t>Izvajanje storitev sprejemanja plačil parkirnine preko POS terminalov na avtomatskih blagajnah</w:t>
      </w:r>
      <w:r w:rsidRPr="007C1A63">
        <w:rPr>
          <w:rFonts w:cs="Tahoma"/>
          <w:sz w:val="20"/>
          <w:szCs w:val="20"/>
        </w:rPr>
        <w:t xml:space="preserve"> ter v skladu s 94. členom ZJN-3</w:t>
      </w:r>
    </w:p>
    <w:p w14:paraId="01D2DD5A" w14:textId="77777777" w:rsidR="0077054B" w:rsidRPr="007C1A63" w:rsidRDefault="0077054B" w:rsidP="000D29B8">
      <w:pPr>
        <w:keepNext/>
        <w:keepLines/>
        <w:rPr>
          <w:rFonts w:cs="Tahoma"/>
          <w:sz w:val="20"/>
          <w:szCs w:val="20"/>
        </w:rPr>
      </w:pPr>
    </w:p>
    <w:p w14:paraId="11828816" w14:textId="77777777" w:rsidR="0077054B" w:rsidRPr="007C1A63" w:rsidRDefault="0077054B" w:rsidP="000D29B8">
      <w:pPr>
        <w:keepNext/>
        <w:keepLines/>
        <w:jc w:val="center"/>
        <w:rPr>
          <w:rFonts w:cs="Tahoma"/>
          <w:b/>
          <w:sz w:val="22"/>
          <w:szCs w:val="22"/>
        </w:rPr>
      </w:pPr>
      <w:r w:rsidRPr="007C1A63">
        <w:rPr>
          <w:rFonts w:cs="Tahoma"/>
          <w:b/>
          <w:sz w:val="22"/>
          <w:szCs w:val="22"/>
        </w:rPr>
        <w:t>POOBLAŠČAMO</w:t>
      </w:r>
    </w:p>
    <w:p w14:paraId="57AB64EC" w14:textId="77777777" w:rsidR="0077054B" w:rsidRPr="007C1A63" w:rsidRDefault="0077054B" w:rsidP="000D29B8">
      <w:pPr>
        <w:keepNext/>
        <w:keepLines/>
        <w:rPr>
          <w:rFonts w:cs="Tahoma"/>
          <w:sz w:val="20"/>
          <w:szCs w:val="20"/>
        </w:rPr>
      </w:pPr>
    </w:p>
    <w:p w14:paraId="654B93AA" w14:textId="77777777" w:rsidR="0077054B" w:rsidRPr="007C1A63" w:rsidRDefault="0077054B" w:rsidP="000D29B8">
      <w:pPr>
        <w:keepNext/>
        <w:keepLines/>
        <w:spacing w:after="120" w:line="276" w:lineRule="auto"/>
        <w:jc w:val="both"/>
        <w:rPr>
          <w:rFonts w:cs="Tahoma"/>
          <w:sz w:val="20"/>
          <w:szCs w:val="20"/>
        </w:rPr>
      </w:pPr>
      <w:r w:rsidRPr="007C1A63">
        <w:rPr>
          <w:rFonts w:cs="Tahoma"/>
          <w:sz w:val="20"/>
          <w:szCs w:val="20"/>
        </w:rPr>
        <w:t>naročnika predmetnega javnega naročila:</w:t>
      </w:r>
    </w:p>
    <w:p w14:paraId="1F6CCA1C" w14:textId="77777777" w:rsidR="00EB1025" w:rsidRPr="007C1A63" w:rsidRDefault="00EB1025" w:rsidP="000D29B8">
      <w:pPr>
        <w:keepNext/>
        <w:keepLines/>
        <w:numPr>
          <w:ilvl w:val="0"/>
          <w:numId w:val="6"/>
        </w:numPr>
        <w:ind w:left="644"/>
        <w:rPr>
          <w:rFonts w:cs="Tahoma"/>
          <w:sz w:val="20"/>
          <w:szCs w:val="20"/>
        </w:rPr>
      </w:pPr>
      <w:r w:rsidRPr="007C1A63">
        <w:rPr>
          <w:rFonts w:eastAsia="Calibri" w:cs="Tahoma"/>
          <w:sz w:val="20"/>
          <w:szCs w:val="20"/>
          <w:lang w:eastAsia="en-US"/>
        </w:rPr>
        <w:t xml:space="preserve">Javno podjetje Ljubljanska parkirišča in tržnice, d.o.o., </w:t>
      </w:r>
    </w:p>
    <w:p w14:paraId="2B92567C" w14:textId="77777777" w:rsidR="00EB1025" w:rsidRPr="007C1A63" w:rsidRDefault="00EB1025" w:rsidP="000D29B8">
      <w:pPr>
        <w:keepNext/>
        <w:keepLines/>
        <w:spacing w:line="276" w:lineRule="auto"/>
        <w:jc w:val="both"/>
        <w:rPr>
          <w:rFonts w:cs="Tahoma"/>
          <w:sz w:val="20"/>
          <w:szCs w:val="20"/>
        </w:rPr>
      </w:pPr>
    </w:p>
    <w:p w14:paraId="280CA35F" w14:textId="77777777" w:rsidR="0077054B" w:rsidRPr="007C1A63" w:rsidRDefault="0077054B" w:rsidP="000D29B8">
      <w:pPr>
        <w:keepNext/>
        <w:keepLines/>
        <w:spacing w:line="276" w:lineRule="auto"/>
        <w:jc w:val="both"/>
        <w:rPr>
          <w:rFonts w:cs="Tahoma"/>
          <w:sz w:val="20"/>
          <w:szCs w:val="20"/>
        </w:rPr>
      </w:pPr>
      <w:r w:rsidRPr="007C1A63">
        <w:rPr>
          <w:rFonts w:cs="Tahoma"/>
          <w:sz w:val="20"/>
          <w:szCs w:val="20"/>
        </w:rPr>
        <w:t>da na podlagi potrjenega računa oziroma situacije neposredno plačuje naše obveznosti do naslednjih podizvajalcev:</w:t>
      </w:r>
    </w:p>
    <w:p w14:paraId="07E44291" w14:textId="77777777" w:rsidR="0077054B" w:rsidRPr="007C1A63" w:rsidRDefault="0077054B" w:rsidP="000D29B8">
      <w:pPr>
        <w:keepNext/>
        <w:keepLines/>
        <w:spacing w:line="276" w:lineRule="auto"/>
        <w:jc w:val="both"/>
        <w:rPr>
          <w:rFonts w:cs="Tahoma"/>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9214"/>
      </w:tblGrid>
      <w:tr w:rsidR="0077054B" w:rsidRPr="007C1A63" w14:paraId="7851F128" w14:textId="77777777" w:rsidTr="00A277B0">
        <w:tc>
          <w:tcPr>
            <w:tcW w:w="392" w:type="dxa"/>
            <w:shd w:val="clear" w:color="auto" w:fill="auto"/>
            <w:vAlign w:val="center"/>
          </w:tcPr>
          <w:p w14:paraId="5ADA59FD" w14:textId="77777777" w:rsidR="0077054B" w:rsidRPr="007C1A63" w:rsidRDefault="0077054B" w:rsidP="000D29B8">
            <w:pPr>
              <w:keepNext/>
              <w:keepLines/>
              <w:spacing w:line="276" w:lineRule="auto"/>
              <w:ind w:right="-108"/>
              <w:rPr>
                <w:rFonts w:cs="Tahoma"/>
                <w:sz w:val="20"/>
                <w:szCs w:val="22"/>
                <w:lang w:eastAsia="en-US"/>
              </w:rPr>
            </w:pPr>
            <w:r w:rsidRPr="007C1A63">
              <w:rPr>
                <w:rFonts w:cs="Tahoma"/>
                <w:sz w:val="18"/>
                <w:szCs w:val="22"/>
                <w:lang w:eastAsia="en-US"/>
              </w:rPr>
              <w:t>Št.</w:t>
            </w:r>
            <w:r w:rsidRPr="007C1A63">
              <w:rPr>
                <w:rFonts w:cs="Tahoma"/>
                <w:sz w:val="20"/>
                <w:szCs w:val="22"/>
                <w:lang w:eastAsia="en-US"/>
              </w:rPr>
              <w:t xml:space="preserve"> </w:t>
            </w:r>
          </w:p>
        </w:tc>
        <w:tc>
          <w:tcPr>
            <w:tcW w:w="9214" w:type="dxa"/>
            <w:shd w:val="clear" w:color="auto" w:fill="auto"/>
            <w:vAlign w:val="center"/>
          </w:tcPr>
          <w:p w14:paraId="05BB2A49" w14:textId="77777777" w:rsidR="0077054B" w:rsidRPr="007C1A63" w:rsidRDefault="0077054B" w:rsidP="000D29B8">
            <w:pPr>
              <w:keepNext/>
              <w:keepLines/>
              <w:spacing w:line="276" w:lineRule="auto"/>
              <w:jc w:val="center"/>
              <w:rPr>
                <w:rFonts w:cs="Tahoma"/>
                <w:sz w:val="20"/>
                <w:szCs w:val="22"/>
                <w:lang w:eastAsia="en-US"/>
              </w:rPr>
            </w:pPr>
            <w:r w:rsidRPr="007C1A63">
              <w:rPr>
                <w:rFonts w:cs="Tahoma"/>
                <w:sz w:val="18"/>
                <w:szCs w:val="22"/>
                <w:lang w:eastAsia="en-US"/>
              </w:rPr>
              <w:t>NAZIV PODIZVAJALCA</w:t>
            </w:r>
          </w:p>
        </w:tc>
      </w:tr>
      <w:tr w:rsidR="0077054B" w:rsidRPr="007C1A63" w14:paraId="54487C24" w14:textId="77777777" w:rsidTr="00A277B0">
        <w:tc>
          <w:tcPr>
            <w:tcW w:w="392" w:type="dxa"/>
            <w:shd w:val="clear" w:color="auto" w:fill="auto"/>
            <w:vAlign w:val="center"/>
          </w:tcPr>
          <w:p w14:paraId="7A9D8609" w14:textId="77777777" w:rsidR="0077054B" w:rsidRPr="007C1A63" w:rsidRDefault="0077054B" w:rsidP="000D29B8">
            <w:pPr>
              <w:keepNext/>
              <w:keepLines/>
              <w:spacing w:line="276" w:lineRule="auto"/>
              <w:jc w:val="center"/>
              <w:rPr>
                <w:rFonts w:cs="Tahoma"/>
                <w:sz w:val="16"/>
                <w:szCs w:val="22"/>
                <w:lang w:eastAsia="en-US"/>
              </w:rPr>
            </w:pPr>
          </w:p>
          <w:p w14:paraId="082C06E0" w14:textId="77777777" w:rsidR="0077054B" w:rsidRPr="007C1A63" w:rsidRDefault="0077054B" w:rsidP="000D29B8">
            <w:pPr>
              <w:keepNext/>
              <w:keepLines/>
              <w:spacing w:line="276" w:lineRule="auto"/>
              <w:jc w:val="center"/>
              <w:rPr>
                <w:rFonts w:cs="Tahoma"/>
                <w:sz w:val="16"/>
                <w:szCs w:val="22"/>
                <w:lang w:eastAsia="en-US"/>
              </w:rPr>
            </w:pPr>
            <w:r w:rsidRPr="007C1A63">
              <w:rPr>
                <w:rFonts w:cs="Tahoma"/>
                <w:sz w:val="16"/>
                <w:szCs w:val="22"/>
                <w:lang w:eastAsia="en-US"/>
              </w:rPr>
              <w:t>1.</w:t>
            </w:r>
          </w:p>
          <w:p w14:paraId="1C107FBE" w14:textId="77777777" w:rsidR="0077054B" w:rsidRPr="007C1A63" w:rsidRDefault="0077054B" w:rsidP="000D29B8">
            <w:pPr>
              <w:keepNext/>
              <w:keepLines/>
              <w:spacing w:line="276" w:lineRule="auto"/>
              <w:jc w:val="center"/>
              <w:rPr>
                <w:rFonts w:cs="Tahoma"/>
                <w:sz w:val="16"/>
                <w:szCs w:val="22"/>
                <w:lang w:eastAsia="en-US"/>
              </w:rPr>
            </w:pPr>
          </w:p>
        </w:tc>
        <w:tc>
          <w:tcPr>
            <w:tcW w:w="9214" w:type="dxa"/>
            <w:shd w:val="clear" w:color="auto" w:fill="auto"/>
            <w:vAlign w:val="center"/>
          </w:tcPr>
          <w:p w14:paraId="400150A0" w14:textId="77777777" w:rsidR="0077054B" w:rsidRPr="007C1A63" w:rsidRDefault="0077054B" w:rsidP="000D29B8">
            <w:pPr>
              <w:keepNext/>
              <w:keepLines/>
              <w:spacing w:line="276" w:lineRule="auto"/>
              <w:rPr>
                <w:rFonts w:cs="Tahoma"/>
                <w:sz w:val="22"/>
                <w:szCs w:val="22"/>
                <w:lang w:eastAsia="en-US"/>
              </w:rPr>
            </w:pPr>
          </w:p>
          <w:p w14:paraId="0D7ED13C" w14:textId="77777777" w:rsidR="0077054B" w:rsidRPr="007C1A63" w:rsidRDefault="0077054B" w:rsidP="000D29B8">
            <w:pPr>
              <w:keepNext/>
              <w:keepLines/>
              <w:spacing w:line="276" w:lineRule="auto"/>
              <w:rPr>
                <w:rFonts w:cs="Tahoma"/>
                <w:sz w:val="22"/>
                <w:szCs w:val="22"/>
                <w:lang w:eastAsia="en-US"/>
              </w:rPr>
            </w:pPr>
          </w:p>
          <w:p w14:paraId="552DACBC" w14:textId="77777777" w:rsidR="0077054B" w:rsidRPr="007C1A63" w:rsidRDefault="0077054B" w:rsidP="000D29B8">
            <w:pPr>
              <w:keepNext/>
              <w:keepLines/>
              <w:spacing w:line="276" w:lineRule="auto"/>
              <w:rPr>
                <w:rFonts w:cs="Tahoma"/>
                <w:sz w:val="22"/>
                <w:szCs w:val="22"/>
                <w:lang w:eastAsia="en-US"/>
              </w:rPr>
            </w:pPr>
          </w:p>
        </w:tc>
      </w:tr>
      <w:tr w:rsidR="0077054B" w:rsidRPr="007C1A63" w14:paraId="646E5BF7" w14:textId="77777777" w:rsidTr="00A277B0">
        <w:tc>
          <w:tcPr>
            <w:tcW w:w="392" w:type="dxa"/>
            <w:shd w:val="clear" w:color="auto" w:fill="auto"/>
            <w:vAlign w:val="center"/>
          </w:tcPr>
          <w:p w14:paraId="7BCF54BB" w14:textId="77777777" w:rsidR="0077054B" w:rsidRPr="007C1A63" w:rsidRDefault="0077054B" w:rsidP="000D29B8">
            <w:pPr>
              <w:keepNext/>
              <w:keepLines/>
              <w:spacing w:line="276" w:lineRule="auto"/>
              <w:jc w:val="center"/>
              <w:rPr>
                <w:rFonts w:cs="Tahoma"/>
                <w:sz w:val="16"/>
                <w:szCs w:val="22"/>
                <w:lang w:eastAsia="en-US"/>
              </w:rPr>
            </w:pPr>
          </w:p>
          <w:p w14:paraId="5BF27A1A" w14:textId="77777777" w:rsidR="0077054B" w:rsidRPr="007C1A63" w:rsidRDefault="0077054B" w:rsidP="000D29B8">
            <w:pPr>
              <w:keepNext/>
              <w:keepLines/>
              <w:spacing w:line="276" w:lineRule="auto"/>
              <w:jc w:val="center"/>
              <w:rPr>
                <w:rFonts w:cs="Tahoma"/>
                <w:sz w:val="16"/>
                <w:szCs w:val="22"/>
                <w:lang w:eastAsia="en-US"/>
              </w:rPr>
            </w:pPr>
            <w:r w:rsidRPr="007C1A63">
              <w:rPr>
                <w:rFonts w:cs="Tahoma"/>
                <w:sz w:val="16"/>
                <w:szCs w:val="22"/>
                <w:lang w:eastAsia="en-US"/>
              </w:rPr>
              <w:t>2.</w:t>
            </w:r>
          </w:p>
          <w:p w14:paraId="00430E24" w14:textId="77777777" w:rsidR="0077054B" w:rsidRPr="007C1A63" w:rsidRDefault="0077054B" w:rsidP="000D29B8">
            <w:pPr>
              <w:keepNext/>
              <w:keepLines/>
              <w:spacing w:line="276" w:lineRule="auto"/>
              <w:jc w:val="center"/>
              <w:rPr>
                <w:rFonts w:cs="Tahoma"/>
                <w:sz w:val="16"/>
                <w:szCs w:val="22"/>
                <w:lang w:eastAsia="en-US"/>
              </w:rPr>
            </w:pPr>
          </w:p>
        </w:tc>
        <w:tc>
          <w:tcPr>
            <w:tcW w:w="9214" w:type="dxa"/>
            <w:shd w:val="clear" w:color="auto" w:fill="auto"/>
            <w:vAlign w:val="center"/>
          </w:tcPr>
          <w:p w14:paraId="278234A0" w14:textId="77777777" w:rsidR="0077054B" w:rsidRPr="007C1A63" w:rsidRDefault="0077054B" w:rsidP="000D29B8">
            <w:pPr>
              <w:keepNext/>
              <w:keepLines/>
              <w:spacing w:line="276" w:lineRule="auto"/>
              <w:rPr>
                <w:rFonts w:cs="Tahoma"/>
                <w:sz w:val="22"/>
                <w:szCs w:val="22"/>
                <w:lang w:eastAsia="en-US"/>
              </w:rPr>
            </w:pPr>
          </w:p>
          <w:p w14:paraId="4929A4C9" w14:textId="77777777" w:rsidR="0077054B" w:rsidRPr="007C1A63" w:rsidRDefault="0077054B" w:rsidP="000D29B8">
            <w:pPr>
              <w:keepNext/>
              <w:keepLines/>
              <w:spacing w:line="276" w:lineRule="auto"/>
              <w:rPr>
                <w:rFonts w:cs="Tahoma"/>
                <w:sz w:val="22"/>
                <w:szCs w:val="22"/>
                <w:lang w:eastAsia="en-US"/>
              </w:rPr>
            </w:pPr>
          </w:p>
          <w:p w14:paraId="5DA37FE5" w14:textId="77777777" w:rsidR="0077054B" w:rsidRPr="007C1A63" w:rsidRDefault="0077054B" w:rsidP="000D29B8">
            <w:pPr>
              <w:keepNext/>
              <w:keepLines/>
              <w:spacing w:line="276" w:lineRule="auto"/>
              <w:rPr>
                <w:rFonts w:cs="Tahoma"/>
                <w:sz w:val="22"/>
                <w:szCs w:val="22"/>
                <w:lang w:eastAsia="en-US"/>
              </w:rPr>
            </w:pPr>
          </w:p>
        </w:tc>
      </w:tr>
      <w:tr w:rsidR="0077054B" w:rsidRPr="007C1A63" w14:paraId="7D158720" w14:textId="77777777" w:rsidTr="00A277B0">
        <w:tc>
          <w:tcPr>
            <w:tcW w:w="392" w:type="dxa"/>
            <w:shd w:val="clear" w:color="auto" w:fill="auto"/>
            <w:vAlign w:val="center"/>
          </w:tcPr>
          <w:p w14:paraId="78CB0285" w14:textId="77777777" w:rsidR="0077054B" w:rsidRPr="007C1A63" w:rsidRDefault="0077054B" w:rsidP="000D29B8">
            <w:pPr>
              <w:keepNext/>
              <w:keepLines/>
              <w:spacing w:line="276" w:lineRule="auto"/>
              <w:jc w:val="center"/>
              <w:rPr>
                <w:rFonts w:cs="Tahoma"/>
                <w:sz w:val="16"/>
                <w:szCs w:val="22"/>
                <w:lang w:eastAsia="en-US"/>
              </w:rPr>
            </w:pPr>
          </w:p>
          <w:p w14:paraId="1F2CA8D2" w14:textId="77777777" w:rsidR="0077054B" w:rsidRPr="007C1A63" w:rsidRDefault="0077054B" w:rsidP="000D29B8">
            <w:pPr>
              <w:keepNext/>
              <w:keepLines/>
              <w:spacing w:line="276" w:lineRule="auto"/>
              <w:jc w:val="center"/>
              <w:rPr>
                <w:rFonts w:cs="Tahoma"/>
                <w:sz w:val="16"/>
                <w:szCs w:val="22"/>
                <w:lang w:eastAsia="en-US"/>
              </w:rPr>
            </w:pPr>
            <w:r w:rsidRPr="007C1A63">
              <w:rPr>
                <w:rFonts w:cs="Tahoma"/>
                <w:sz w:val="16"/>
                <w:szCs w:val="22"/>
                <w:lang w:eastAsia="en-US"/>
              </w:rPr>
              <w:t>3.</w:t>
            </w:r>
          </w:p>
          <w:p w14:paraId="0F55478D" w14:textId="77777777" w:rsidR="0077054B" w:rsidRPr="007C1A63" w:rsidRDefault="0077054B" w:rsidP="000D29B8">
            <w:pPr>
              <w:keepNext/>
              <w:keepLines/>
              <w:spacing w:line="276" w:lineRule="auto"/>
              <w:jc w:val="center"/>
              <w:rPr>
                <w:rFonts w:cs="Tahoma"/>
                <w:sz w:val="16"/>
                <w:szCs w:val="22"/>
                <w:lang w:eastAsia="en-US"/>
              </w:rPr>
            </w:pPr>
          </w:p>
        </w:tc>
        <w:tc>
          <w:tcPr>
            <w:tcW w:w="9214" w:type="dxa"/>
            <w:shd w:val="clear" w:color="auto" w:fill="auto"/>
            <w:vAlign w:val="center"/>
          </w:tcPr>
          <w:p w14:paraId="55A695BB" w14:textId="77777777" w:rsidR="0077054B" w:rsidRPr="007C1A63" w:rsidRDefault="0077054B" w:rsidP="000D29B8">
            <w:pPr>
              <w:keepNext/>
              <w:keepLines/>
              <w:spacing w:line="276" w:lineRule="auto"/>
              <w:rPr>
                <w:rFonts w:cs="Tahoma"/>
                <w:sz w:val="22"/>
                <w:szCs w:val="22"/>
                <w:lang w:eastAsia="en-US"/>
              </w:rPr>
            </w:pPr>
          </w:p>
          <w:p w14:paraId="72CB18E6" w14:textId="77777777" w:rsidR="0077054B" w:rsidRPr="007C1A63" w:rsidRDefault="0077054B" w:rsidP="000D29B8">
            <w:pPr>
              <w:keepNext/>
              <w:keepLines/>
              <w:spacing w:line="276" w:lineRule="auto"/>
              <w:rPr>
                <w:rFonts w:cs="Tahoma"/>
                <w:sz w:val="22"/>
                <w:szCs w:val="22"/>
                <w:lang w:eastAsia="en-US"/>
              </w:rPr>
            </w:pPr>
          </w:p>
          <w:p w14:paraId="748713F5" w14:textId="77777777" w:rsidR="0077054B" w:rsidRPr="007C1A63" w:rsidRDefault="0077054B" w:rsidP="000D29B8">
            <w:pPr>
              <w:keepNext/>
              <w:keepLines/>
              <w:spacing w:line="276" w:lineRule="auto"/>
              <w:rPr>
                <w:rFonts w:cs="Tahoma"/>
                <w:sz w:val="22"/>
                <w:szCs w:val="22"/>
                <w:lang w:eastAsia="en-US"/>
              </w:rPr>
            </w:pPr>
          </w:p>
        </w:tc>
      </w:tr>
    </w:tbl>
    <w:p w14:paraId="3DEDD0D5" w14:textId="77777777" w:rsidR="0077054B" w:rsidRPr="007C1A63" w:rsidRDefault="0077054B" w:rsidP="000D29B8">
      <w:pPr>
        <w:keepNext/>
        <w:keepLines/>
        <w:jc w:val="both"/>
        <w:rPr>
          <w:rFonts w:cs="Tahoma"/>
          <w:bCs/>
          <w:i/>
          <w:noProof/>
          <w:sz w:val="18"/>
          <w:szCs w:val="18"/>
        </w:rPr>
      </w:pPr>
    </w:p>
    <w:p w14:paraId="67715F1B" w14:textId="77777777" w:rsidR="0077054B" w:rsidRPr="007C1A63" w:rsidRDefault="0077054B" w:rsidP="000D29B8">
      <w:pPr>
        <w:keepNext/>
        <w:keepLines/>
        <w:jc w:val="both"/>
        <w:rPr>
          <w:rFonts w:cs="Tahoma"/>
          <w:bCs/>
          <w:i/>
          <w:noProof/>
          <w:sz w:val="18"/>
          <w:szCs w:val="18"/>
        </w:rPr>
      </w:pPr>
    </w:p>
    <w:p w14:paraId="035A85F3" w14:textId="77777777" w:rsidR="0077054B" w:rsidRPr="007C1A63" w:rsidRDefault="0077054B" w:rsidP="000D29B8">
      <w:pPr>
        <w:keepNext/>
        <w:keepLines/>
        <w:tabs>
          <w:tab w:val="left" w:pos="2835"/>
        </w:tabs>
        <w:ind w:left="284" w:hanging="284"/>
        <w:jc w:val="both"/>
        <w:rPr>
          <w:rFonts w:cs="Tahoma"/>
          <w:sz w:val="20"/>
          <w:szCs w:val="20"/>
        </w:rPr>
      </w:pPr>
    </w:p>
    <w:tbl>
      <w:tblPr>
        <w:tblW w:w="0" w:type="auto"/>
        <w:tblLayout w:type="fixed"/>
        <w:tblCellMar>
          <w:left w:w="70" w:type="dxa"/>
          <w:right w:w="70" w:type="dxa"/>
        </w:tblCellMar>
        <w:tblLook w:val="0000" w:firstRow="0" w:lastRow="0" w:firstColumn="0" w:lastColumn="0" w:noHBand="0" w:noVBand="0"/>
      </w:tblPr>
      <w:tblGrid>
        <w:gridCol w:w="3189"/>
        <w:gridCol w:w="2268"/>
        <w:gridCol w:w="4111"/>
      </w:tblGrid>
      <w:tr w:rsidR="0077054B" w:rsidRPr="007C1A63" w14:paraId="54A77993" w14:textId="77777777" w:rsidTr="00A277B0">
        <w:tc>
          <w:tcPr>
            <w:tcW w:w="3189" w:type="dxa"/>
            <w:tcBorders>
              <w:top w:val="single" w:sz="4" w:space="0" w:color="auto"/>
            </w:tcBorders>
            <w:vAlign w:val="bottom"/>
          </w:tcPr>
          <w:p w14:paraId="42D16769" w14:textId="77777777" w:rsidR="0077054B" w:rsidRPr="007C1A63" w:rsidRDefault="0077054B" w:rsidP="000D29B8">
            <w:pPr>
              <w:keepNext/>
              <w:keepLines/>
              <w:tabs>
                <w:tab w:val="left" w:pos="567"/>
                <w:tab w:val="num" w:pos="851"/>
                <w:tab w:val="left" w:pos="993"/>
              </w:tabs>
              <w:jc w:val="center"/>
              <w:rPr>
                <w:rFonts w:cs="Tahoma"/>
                <w:sz w:val="20"/>
                <w:szCs w:val="20"/>
              </w:rPr>
            </w:pPr>
            <w:r w:rsidRPr="007C1A63">
              <w:rPr>
                <w:rFonts w:cs="Tahoma"/>
                <w:sz w:val="20"/>
                <w:szCs w:val="20"/>
              </w:rPr>
              <w:t>Kraj, datum</w:t>
            </w:r>
          </w:p>
        </w:tc>
        <w:tc>
          <w:tcPr>
            <w:tcW w:w="2268" w:type="dxa"/>
          </w:tcPr>
          <w:p w14:paraId="76790075" w14:textId="77777777" w:rsidR="0077054B" w:rsidRPr="007C1A63" w:rsidRDefault="0077054B" w:rsidP="000D29B8">
            <w:pPr>
              <w:keepNext/>
              <w:keepLines/>
              <w:tabs>
                <w:tab w:val="left" w:pos="567"/>
                <w:tab w:val="num" w:pos="851"/>
                <w:tab w:val="left" w:pos="993"/>
              </w:tabs>
              <w:jc w:val="center"/>
              <w:rPr>
                <w:rFonts w:cs="Tahoma"/>
                <w:sz w:val="20"/>
                <w:szCs w:val="20"/>
              </w:rPr>
            </w:pPr>
            <w:r w:rsidRPr="007C1A63">
              <w:rPr>
                <w:rFonts w:cs="Tahoma"/>
                <w:sz w:val="20"/>
                <w:szCs w:val="20"/>
              </w:rPr>
              <w:t>žig</w:t>
            </w:r>
          </w:p>
        </w:tc>
        <w:tc>
          <w:tcPr>
            <w:tcW w:w="4111" w:type="dxa"/>
            <w:tcBorders>
              <w:top w:val="single" w:sz="4" w:space="0" w:color="auto"/>
            </w:tcBorders>
          </w:tcPr>
          <w:p w14:paraId="1B137620" w14:textId="7B5E508C" w:rsidR="0077054B" w:rsidRPr="007C1A63" w:rsidRDefault="0077054B" w:rsidP="000D29B8">
            <w:pPr>
              <w:keepNext/>
              <w:keepLines/>
              <w:tabs>
                <w:tab w:val="left" w:pos="567"/>
                <w:tab w:val="num" w:pos="851"/>
                <w:tab w:val="left" w:pos="993"/>
              </w:tabs>
              <w:jc w:val="center"/>
              <w:rPr>
                <w:rFonts w:cs="Tahoma"/>
                <w:sz w:val="20"/>
                <w:szCs w:val="20"/>
              </w:rPr>
            </w:pPr>
            <w:r w:rsidRPr="007C1A63">
              <w:rPr>
                <w:rFonts w:cs="Tahoma"/>
                <w:sz w:val="20"/>
                <w:szCs w:val="20"/>
              </w:rPr>
              <w:t>(</w:t>
            </w:r>
            <w:r w:rsidR="002B173A" w:rsidRPr="007C1A63">
              <w:rPr>
                <w:rFonts w:cs="Tahoma"/>
                <w:sz w:val="20"/>
                <w:szCs w:val="20"/>
              </w:rPr>
              <w:t>Naziv</w:t>
            </w:r>
            <w:r w:rsidR="00B56652" w:rsidRPr="007C1A63">
              <w:rPr>
                <w:rFonts w:cs="Tahoma"/>
                <w:sz w:val="20"/>
                <w:szCs w:val="20"/>
              </w:rPr>
              <w:t xml:space="preserve"> ter podpis ponudnika</w:t>
            </w:r>
            <w:r w:rsidRPr="007C1A63">
              <w:rPr>
                <w:rFonts w:cs="Tahoma"/>
                <w:sz w:val="20"/>
                <w:szCs w:val="20"/>
              </w:rPr>
              <w:t>)</w:t>
            </w:r>
          </w:p>
        </w:tc>
      </w:tr>
    </w:tbl>
    <w:p w14:paraId="37EFCEF9" w14:textId="77777777" w:rsidR="0077054B" w:rsidRPr="007C1A63" w:rsidRDefault="0077054B" w:rsidP="000D29B8">
      <w:pPr>
        <w:keepNext/>
        <w:keepLines/>
        <w:tabs>
          <w:tab w:val="left" w:pos="2835"/>
        </w:tabs>
        <w:ind w:left="284" w:hanging="284"/>
        <w:jc w:val="both"/>
        <w:rPr>
          <w:rFonts w:cs="Tahoma"/>
          <w:sz w:val="20"/>
          <w:szCs w:val="20"/>
        </w:rPr>
      </w:pPr>
    </w:p>
    <w:p w14:paraId="05E406BE" w14:textId="77777777" w:rsidR="0077054B" w:rsidRPr="007C1A63" w:rsidRDefault="0077054B" w:rsidP="000D29B8">
      <w:pPr>
        <w:keepNext/>
        <w:keepLines/>
        <w:tabs>
          <w:tab w:val="left" w:pos="2835"/>
        </w:tabs>
        <w:ind w:left="284" w:hanging="284"/>
        <w:jc w:val="both"/>
        <w:rPr>
          <w:rFonts w:cs="Tahoma"/>
          <w:sz w:val="20"/>
          <w:szCs w:val="20"/>
        </w:rPr>
      </w:pPr>
    </w:p>
    <w:p w14:paraId="17E36A29" w14:textId="77777777" w:rsidR="003975B6" w:rsidRPr="007C1A63" w:rsidRDefault="003975B6" w:rsidP="000D29B8">
      <w:pPr>
        <w:keepNext/>
        <w:keepLines/>
        <w:tabs>
          <w:tab w:val="left" w:pos="2835"/>
        </w:tabs>
        <w:ind w:left="284" w:hanging="284"/>
        <w:jc w:val="both"/>
        <w:rPr>
          <w:rFonts w:cs="Tahoma"/>
          <w:sz w:val="20"/>
          <w:szCs w:val="20"/>
        </w:rPr>
      </w:pPr>
    </w:p>
    <w:p w14:paraId="0A6C7725" w14:textId="77777777" w:rsidR="0077054B" w:rsidRPr="007C1A63" w:rsidRDefault="0077054B" w:rsidP="000D29B8">
      <w:pPr>
        <w:keepNext/>
        <w:keepLines/>
        <w:tabs>
          <w:tab w:val="left" w:pos="2835"/>
        </w:tabs>
        <w:ind w:left="284" w:hanging="284"/>
        <w:jc w:val="both"/>
        <w:rPr>
          <w:rFonts w:cs="Tahoma"/>
          <w:sz w:val="20"/>
          <w:szCs w:val="20"/>
        </w:rPr>
      </w:pPr>
    </w:p>
    <w:p w14:paraId="7E238E85" w14:textId="77777777" w:rsidR="0077054B" w:rsidRPr="007C1A63" w:rsidRDefault="0077054B" w:rsidP="000D29B8">
      <w:pPr>
        <w:keepNext/>
        <w:keepLines/>
        <w:jc w:val="both"/>
        <w:rPr>
          <w:rFonts w:ascii="Times New Roman" w:hAnsi="Times New Roman"/>
          <w:b/>
          <w:sz w:val="20"/>
          <w:szCs w:val="20"/>
        </w:rPr>
      </w:pPr>
    </w:p>
    <w:p w14:paraId="351F7A7B" w14:textId="77777777" w:rsidR="0077054B" w:rsidRPr="007C1A63" w:rsidRDefault="0077054B" w:rsidP="000D29B8">
      <w:pPr>
        <w:keepNext/>
        <w:keepLines/>
        <w:spacing w:after="40"/>
        <w:jc w:val="both"/>
        <w:rPr>
          <w:rFonts w:cs="Tahoma"/>
          <w:b/>
          <w:i/>
          <w:sz w:val="18"/>
          <w:szCs w:val="18"/>
          <w:u w:val="single"/>
        </w:rPr>
      </w:pPr>
      <w:r w:rsidRPr="007C1A63">
        <w:rPr>
          <w:rFonts w:cs="Tahoma"/>
          <w:b/>
          <w:i/>
          <w:sz w:val="18"/>
          <w:szCs w:val="18"/>
          <w:u w:val="single"/>
        </w:rPr>
        <w:t xml:space="preserve">Opomba:  </w:t>
      </w:r>
      <w:r w:rsidRPr="007C1A63">
        <w:rPr>
          <w:rFonts w:cs="Tahoma"/>
          <w:i/>
          <w:iCs/>
          <w:sz w:val="18"/>
          <w:szCs w:val="22"/>
        </w:rPr>
        <w:t xml:space="preserve">Obrazec se izpolni in podpiše </w:t>
      </w:r>
      <w:r w:rsidRPr="007C1A63">
        <w:rPr>
          <w:rFonts w:cs="Tahoma"/>
          <w:i/>
          <w:iCs/>
          <w:sz w:val="18"/>
          <w:szCs w:val="22"/>
          <w:u w:val="single"/>
        </w:rPr>
        <w:t>kadar namerava ponudnik izvesti javno naročilo s podizvajalcem, ki zahteva neposredno plačilo</w:t>
      </w:r>
      <w:r w:rsidRPr="007C1A63">
        <w:rPr>
          <w:rFonts w:cs="Tahoma"/>
          <w:i/>
          <w:iCs/>
          <w:sz w:val="18"/>
          <w:szCs w:val="22"/>
        </w:rPr>
        <w:t xml:space="preserve"> v skladu s 94. členom ZJN-3, ter posledično služi kot priloga k </w:t>
      </w:r>
      <w:r w:rsidR="0003308D" w:rsidRPr="007C1A63">
        <w:rPr>
          <w:rFonts w:cs="Tahoma"/>
          <w:i/>
          <w:iCs/>
          <w:sz w:val="18"/>
          <w:szCs w:val="22"/>
        </w:rPr>
        <w:t>okvirnemu sporazumu</w:t>
      </w:r>
      <w:r w:rsidRPr="007C1A63">
        <w:rPr>
          <w:rFonts w:cs="Tahoma"/>
          <w:i/>
          <w:iCs/>
          <w:sz w:val="18"/>
          <w:szCs w:val="22"/>
        </w:rPr>
        <w:t xml:space="preserve"> o izvedbi javnega naročila.</w:t>
      </w:r>
    </w:p>
    <w:p w14:paraId="13AA8565" w14:textId="77777777" w:rsidR="0077054B" w:rsidRPr="007C1A63" w:rsidRDefault="0077054B" w:rsidP="000D29B8">
      <w:pPr>
        <w:keepNext/>
        <w:keepLines/>
        <w:jc w:val="both"/>
        <w:rPr>
          <w:rFonts w:cs="Tahoma"/>
          <w:i/>
          <w:iCs/>
          <w:sz w:val="16"/>
          <w:szCs w:val="22"/>
        </w:rPr>
      </w:pPr>
    </w:p>
    <w:p w14:paraId="0FCC3CD3" w14:textId="77777777" w:rsidR="0077054B" w:rsidRPr="007C1A63" w:rsidRDefault="0077054B" w:rsidP="000D29B8">
      <w:pPr>
        <w:keepNext/>
        <w:keepLines/>
        <w:jc w:val="both"/>
        <w:rPr>
          <w:rFonts w:cs="Tahoma"/>
          <w:i/>
          <w:iCs/>
          <w:sz w:val="18"/>
          <w:szCs w:val="22"/>
        </w:rPr>
      </w:pPr>
      <w:r w:rsidRPr="007C1A63">
        <w:rPr>
          <w:rFonts w:cs="Tahoma"/>
          <w:i/>
          <w:iCs/>
          <w:sz w:val="18"/>
          <w:szCs w:val="22"/>
        </w:rPr>
        <w:t xml:space="preserve">V primeru, da ponudnik </w:t>
      </w:r>
      <w:r w:rsidRPr="007C1A63">
        <w:rPr>
          <w:rFonts w:cs="Tahoma"/>
          <w:i/>
          <w:iCs/>
          <w:sz w:val="18"/>
          <w:szCs w:val="22"/>
          <w:u w:val="single"/>
        </w:rPr>
        <w:t>ne namerava</w:t>
      </w:r>
      <w:r w:rsidRPr="007C1A63">
        <w:rPr>
          <w:rFonts w:cs="Tahoma"/>
          <w:i/>
          <w:iCs/>
          <w:sz w:val="18"/>
          <w:szCs w:val="22"/>
        </w:rPr>
        <w:t xml:space="preserve"> izvesti javno naročilo s podizvajalcem, </w:t>
      </w:r>
      <w:r w:rsidRPr="007C1A63">
        <w:rPr>
          <w:rFonts w:cs="Tahoma"/>
          <w:i/>
          <w:iCs/>
          <w:sz w:val="18"/>
          <w:szCs w:val="22"/>
          <w:u w:val="single"/>
        </w:rPr>
        <w:t>ki zahteva neposredno plačilo</w:t>
      </w:r>
      <w:r w:rsidRPr="007C1A63">
        <w:rPr>
          <w:rFonts w:cs="Tahoma"/>
          <w:i/>
          <w:iCs/>
          <w:sz w:val="18"/>
          <w:szCs w:val="22"/>
        </w:rPr>
        <w:t xml:space="preserve">, obrazca ni potrebno izpolniti.  </w:t>
      </w:r>
    </w:p>
    <w:p w14:paraId="294628EB" w14:textId="77777777" w:rsidR="0077054B" w:rsidRPr="007C1A63" w:rsidRDefault="0077054B" w:rsidP="000D29B8">
      <w:pPr>
        <w:keepNext/>
        <w:keepLines/>
        <w:jc w:val="both"/>
        <w:rPr>
          <w:rFonts w:cs="Tahoma"/>
          <w:i/>
          <w:iCs/>
          <w:sz w:val="20"/>
          <w:szCs w:val="22"/>
        </w:rPr>
      </w:pPr>
    </w:p>
    <w:p w14:paraId="039C970B" w14:textId="77777777" w:rsidR="0077054B" w:rsidRPr="007C1A63" w:rsidRDefault="0077054B" w:rsidP="000D29B8">
      <w:pPr>
        <w:keepNext/>
        <w:keepLines/>
        <w:spacing w:after="40"/>
        <w:jc w:val="both"/>
        <w:rPr>
          <w:rFonts w:cs="Tahoma"/>
          <w:b/>
          <w:i/>
          <w:sz w:val="18"/>
          <w:szCs w:val="18"/>
          <w:u w:val="single"/>
        </w:rPr>
      </w:pPr>
      <w:r w:rsidRPr="007C1A63">
        <w:rPr>
          <w:rFonts w:cs="Tahoma"/>
          <w:b/>
          <w:i/>
          <w:sz w:val="18"/>
          <w:szCs w:val="18"/>
          <w:u w:val="single"/>
        </w:rPr>
        <w:t xml:space="preserve">Navodilo: </w:t>
      </w:r>
      <w:r w:rsidRPr="007C1A63">
        <w:rPr>
          <w:rFonts w:cs="Tahoma"/>
          <w:i/>
          <w:iCs/>
          <w:sz w:val="18"/>
          <w:szCs w:val="22"/>
        </w:rPr>
        <w:t>Glavni izvajalec mora svojemu računu ali situaciji priložiti račun ali situacijo podizvajalca, ki ga je predhodno potrdil.</w:t>
      </w:r>
    </w:p>
    <w:p w14:paraId="295B220B" w14:textId="77777777" w:rsidR="0077054B" w:rsidRPr="007C1A63" w:rsidRDefault="0077054B" w:rsidP="000D29B8">
      <w:pPr>
        <w:keepNext/>
        <w:keepLines/>
        <w:jc w:val="both"/>
        <w:rPr>
          <w:rFonts w:cs="Tahoma"/>
          <w:i/>
          <w:sz w:val="18"/>
          <w:szCs w:val="20"/>
        </w:rPr>
      </w:pPr>
    </w:p>
    <w:p w14:paraId="2835B772" w14:textId="77777777" w:rsidR="0077054B" w:rsidRPr="007C1A63" w:rsidRDefault="0077054B" w:rsidP="000D29B8">
      <w:pPr>
        <w:keepNext/>
        <w:keepLines/>
        <w:jc w:val="both"/>
        <w:rPr>
          <w:rFonts w:cs="Tahoma"/>
          <w:i/>
          <w:sz w:val="18"/>
          <w:szCs w:val="20"/>
        </w:rPr>
      </w:pPr>
      <w:r w:rsidRPr="007C1A63">
        <w:rPr>
          <w:rFonts w:cs="Tahoma"/>
          <w:i/>
          <w:sz w:val="18"/>
          <w:szCs w:val="20"/>
        </w:rPr>
        <w:t>Obrazec se po potrebi kopira!</w:t>
      </w:r>
    </w:p>
    <w:p w14:paraId="2FCB53C7" w14:textId="77777777" w:rsidR="0077054B" w:rsidRPr="007C1A63" w:rsidRDefault="0077054B" w:rsidP="000D29B8">
      <w:pPr>
        <w:keepNext/>
        <w:keepLines/>
        <w:jc w:val="both"/>
        <w:rPr>
          <w:rFonts w:cs="Tahoma"/>
          <w:i/>
          <w:sz w:val="18"/>
          <w:szCs w:val="20"/>
        </w:rPr>
      </w:pPr>
    </w:p>
    <w:p w14:paraId="2659B816" w14:textId="77777777" w:rsidR="0077054B" w:rsidRPr="007C1A63" w:rsidRDefault="0077054B" w:rsidP="000D29B8">
      <w:pPr>
        <w:keepNext/>
        <w:keepLines/>
        <w:jc w:val="both"/>
        <w:rPr>
          <w:rFonts w:cs="Tahoma"/>
          <w:i/>
          <w:sz w:val="18"/>
          <w:szCs w:val="20"/>
        </w:rPr>
      </w:pPr>
    </w:p>
    <w:p w14:paraId="5AF7DFB5" w14:textId="77777777" w:rsidR="0077054B" w:rsidRPr="007C1A63" w:rsidRDefault="0077054B" w:rsidP="000D29B8">
      <w:pPr>
        <w:keepNext/>
        <w:keepLines/>
        <w:jc w:val="both"/>
        <w:rPr>
          <w:rFonts w:cs="Tahoma"/>
          <w:i/>
          <w:sz w:val="18"/>
          <w:szCs w:val="20"/>
        </w:rPr>
      </w:pPr>
    </w:p>
    <w:p w14:paraId="724E1A09" w14:textId="77777777" w:rsidR="0077054B" w:rsidRPr="007C1A63" w:rsidRDefault="0077054B" w:rsidP="000D29B8">
      <w:pPr>
        <w:keepNext/>
        <w:keepLines/>
        <w:jc w:val="both"/>
        <w:rPr>
          <w:rFonts w:cs="Tahoma"/>
          <w:i/>
          <w:iCs/>
          <w:sz w:val="18"/>
          <w:szCs w:val="22"/>
        </w:rPr>
      </w:pPr>
    </w:p>
    <w:p w14:paraId="3949D211" w14:textId="77777777" w:rsidR="00A277B0" w:rsidRPr="007C1A63" w:rsidRDefault="00A277B0" w:rsidP="000D29B8">
      <w:pPr>
        <w:keepNext/>
        <w:keepLines/>
        <w:jc w:val="both"/>
        <w:rPr>
          <w:rFonts w:cs="Tahoma"/>
          <w:i/>
          <w:iCs/>
          <w:sz w:val="18"/>
          <w:szCs w:val="22"/>
        </w:rPr>
      </w:pPr>
    </w:p>
    <w:p w14:paraId="600CA752" w14:textId="77777777" w:rsidR="00A277B0" w:rsidRPr="007C1A63" w:rsidRDefault="00A277B0" w:rsidP="000D29B8">
      <w:pPr>
        <w:keepNext/>
        <w:keepLines/>
        <w:jc w:val="both"/>
        <w:rPr>
          <w:rFonts w:cs="Tahoma"/>
          <w:i/>
          <w:iCs/>
          <w:sz w:val="18"/>
          <w:szCs w:val="22"/>
        </w:rPr>
      </w:pPr>
    </w:p>
    <w:p w14:paraId="64A77428" w14:textId="77777777" w:rsidR="00C8470A" w:rsidRPr="007C1A63" w:rsidRDefault="00C8470A" w:rsidP="000D29B8">
      <w:pPr>
        <w:keepNext/>
        <w:keepLines/>
        <w:jc w:val="both"/>
        <w:rPr>
          <w:rFonts w:cs="Tahoma"/>
          <w:i/>
          <w:iCs/>
          <w:sz w:val="18"/>
          <w:szCs w:val="22"/>
        </w:rPr>
      </w:pPr>
    </w:p>
    <w:tbl>
      <w:tblPr>
        <w:tblW w:w="9493" w:type="dxa"/>
        <w:tblLayout w:type="fixed"/>
        <w:tblCellMar>
          <w:left w:w="70" w:type="dxa"/>
          <w:right w:w="70" w:type="dxa"/>
        </w:tblCellMar>
        <w:tblLook w:val="0000" w:firstRow="0" w:lastRow="0" w:firstColumn="0" w:lastColumn="0" w:noHBand="0" w:noVBand="0"/>
      </w:tblPr>
      <w:tblGrid>
        <w:gridCol w:w="599"/>
        <w:gridCol w:w="6342"/>
        <w:gridCol w:w="2552"/>
      </w:tblGrid>
      <w:tr w:rsidR="00631AA4" w:rsidRPr="007C1A63" w14:paraId="48317EBB" w14:textId="77777777" w:rsidTr="00414AA2">
        <w:tc>
          <w:tcPr>
            <w:tcW w:w="599" w:type="dxa"/>
            <w:tcBorders>
              <w:top w:val="single" w:sz="4" w:space="0" w:color="000000"/>
              <w:left w:val="single" w:sz="4" w:space="0" w:color="000000"/>
              <w:bottom w:val="single" w:sz="4" w:space="0" w:color="000000"/>
            </w:tcBorders>
          </w:tcPr>
          <w:p w14:paraId="0720072A" w14:textId="77777777" w:rsidR="00631AA4" w:rsidRPr="007C1A63" w:rsidRDefault="00631AA4" w:rsidP="000D29B8">
            <w:pPr>
              <w:keepNext/>
              <w:keepLines/>
              <w:snapToGrid w:val="0"/>
              <w:jc w:val="right"/>
              <w:rPr>
                <w:rFonts w:eastAsia="Calibri" w:cs="Tahoma"/>
                <w:sz w:val="20"/>
                <w:szCs w:val="20"/>
              </w:rPr>
            </w:pPr>
          </w:p>
        </w:tc>
        <w:tc>
          <w:tcPr>
            <w:tcW w:w="6342" w:type="dxa"/>
            <w:tcBorders>
              <w:top w:val="single" w:sz="4" w:space="0" w:color="000000"/>
              <w:bottom w:val="single" w:sz="4" w:space="0" w:color="000000"/>
            </w:tcBorders>
          </w:tcPr>
          <w:p w14:paraId="72BF878F" w14:textId="77777777" w:rsidR="00631AA4" w:rsidRPr="007C1A63" w:rsidRDefault="00631AA4" w:rsidP="000D29B8">
            <w:pPr>
              <w:keepNext/>
              <w:keepLines/>
              <w:snapToGrid w:val="0"/>
              <w:rPr>
                <w:rFonts w:eastAsia="Calibri" w:cs="Tahoma"/>
                <w:sz w:val="20"/>
                <w:szCs w:val="20"/>
              </w:rPr>
            </w:pPr>
            <w:r w:rsidRPr="007C1A63">
              <w:rPr>
                <w:rFonts w:eastAsia="Calibri" w:cs="Tahoma"/>
                <w:sz w:val="20"/>
                <w:szCs w:val="20"/>
              </w:rPr>
              <w:t>SOGLASJE PODIZVAJALCEV</w:t>
            </w:r>
          </w:p>
        </w:tc>
        <w:tc>
          <w:tcPr>
            <w:tcW w:w="2552" w:type="dxa"/>
            <w:tcBorders>
              <w:top w:val="single" w:sz="4" w:space="0" w:color="000000"/>
              <w:left w:val="single" w:sz="4" w:space="0" w:color="808080"/>
              <w:bottom w:val="single" w:sz="4" w:space="0" w:color="000000"/>
              <w:right w:val="single" w:sz="4" w:space="0" w:color="000000"/>
            </w:tcBorders>
          </w:tcPr>
          <w:p w14:paraId="38C066B8" w14:textId="77777777" w:rsidR="00631AA4" w:rsidRPr="007C1A63" w:rsidRDefault="00631AA4" w:rsidP="000D29B8">
            <w:pPr>
              <w:keepNext/>
              <w:keepLines/>
              <w:ind w:right="-62"/>
              <w:rPr>
                <w:rFonts w:eastAsia="Calibri" w:cs="Tahoma"/>
                <w:sz w:val="20"/>
                <w:szCs w:val="20"/>
              </w:rPr>
            </w:pPr>
            <w:r w:rsidRPr="007C1A63">
              <w:rPr>
                <w:rFonts w:eastAsia="Calibri" w:cs="Tahoma"/>
                <w:b/>
                <w:sz w:val="20"/>
                <w:szCs w:val="20"/>
              </w:rPr>
              <w:t>Obrazec 2 k Prilogi 4/1</w:t>
            </w:r>
          </w:p>
        </w:tc>
      </w:tr>
    </w:tbl>
    <w:p w14:paraId="42AC695F" w14:textId="0B9E8546" w:rsidR="00631AA4" w:rsidRPr="007C1A63" w:rsidRDefault="00631AA4" w:rsidP="000D29B8">
      <w:pPr>
        <w:keepNext/>
        <w:keepLines/>
        <w:rPr>
          <w:rFonts w:cs="Tahoma"/>
          <w:b/>
          <w:sz w:val="28"/>
          <w:szCs w:val="20"/>
        </w:rPr>
      </w:pPr>
    </w:p>
    <w:p w14:paraId="6B5343F7" w14:textId="0BDB0F1C" w:rsidR="0077054B" w:rsidRPr="007C1A63" w:rsidRDefault="0077054B" w:rsidP="000D29B8">
      <w:pPr>
        <w:keepNext/>
        <w:keepLines/>
        <w:spacing w:after="120"/>
        <w:jc w:val="both"/>
        <w:rPr>
          <w:rFonts w:cs="Tahoma"/>
          <w:sz w:val="20"/>
          <w:szCs w:val="20"/>
        </w:rPr>
      </w:pPr>
      <w:r w:rsidRPr="007C1A63">
        <w:rPr>
          <w:rFonts w:cs="Tahoma"/>
          <w:sz w:val="20"/>
          <w:szCs w:val="20"/>
        </w:rPr>
        <w:t>Gospodarski subjekt: ______________________________________________________________, ki kot podizvajalec nastopamo pri gospodarskemu subjektu, ki oddaja ponudbo za javno naročilo št.</w:t>
      </w:r>
      <w:r w:rsidRPr="007C1A63">
        <w:rPr>
          <w:rFonts w:cs="Tahoma"/>
          <w:b/>
          <w:sz w:val="20"/>
          <w:szCs w:val="20"/>
        </w:rPr>
        <w:t xml:space="preserve"> </w:t>
      </w:r>
      <w:r w:rsidR="006D0ACB" w:rsidRPr="007C1A63">
        <w:rPr>
          <w:rFonts w:cs="Tahoma"/>
          <w:b/>
          <w:sz w:val="20"/>
          <w:szCs w:val="20"/>
        </w:rPr>
        <w:t>LPT-</w:t>
      </w:r>
      <w:r w:rsidR="003B1285">
        <w:rPr>
          <w:rFonts w:cs="Tahoma"/>
          <w:b/>
          <w:sz w:val="20"/>
          <w:szCs w:val="20"/>
        </w:rPr>
        <w:t>214</w:t>
      </w:r>
      <w:r w:rsidR="006D0ACB" w:rsidRPr="007C1A63">
        <w:rPr>
          <w:rFonts w:cs="Tahoma"/>
          <w:b/>
          <w:sz w:val="20"/>
          <w:szCs w:val="20"/>
        </w:rPr>
        <w:t>/24</w:t>
      </w:r>
      <w:r w:rsidR="00012EB1" w:rsidRPr="007C1A63">
        <w:rPr>
          <w:rFonts w:cs="Tahoma"/>
          <w:b/>
          <w:sz w:val="20"/>
          <w:szCs w:val="20"/>
        </w:rPr>
        <w:t xml:space="preserve"> </w:t>
      </w:r>
      <w:r w:rsidR="00111CE0" w:rsidRPr="007C1A63">
        <w:rPr>
          <w:rFonts w:cs="Tahoma"/>
          <w:b/>
          <w:sz w:val="20"/>
          <w:szCs w:val="20"/>
        </w:rPr>
        <w:t>Izvajanje storitev sprejemanja plačil parkirnine preko POS terminalov na avtomatskih blagajnah</w:t>
      </w:r>
      <w:r w:rsidRPr="007C1A63">
        <w:rPr>
          <w:rFonts w:cs="Tahoma"/>
          <w:b/>
          <w:sz w:val="20"/>
          <w:szCs w:val="20"/>
        </w:rPr>
        <w:t xml:space="preserve">, </w:t>
      </w:r>
    </w:p>
    <w:p w14:paraId="74634E7E" w14:textId="77777777" w:rsidR="0077054B" w:rsidRPr="007C1A63" w:rsidRDefault="0077054B" w:rsidP="000D29B8">
      <w:pPr>
        <w:keepNext/>
        <w:keepLines/>
        <w:rPr>
          <w:rFonts w:cs="Tahoma"/>
          <w:sz w:val="20"/>
          <w:szCs w:val="20"/>
        </w:rPr>
      </w:pPr>
    </w:p>
    <w:p w14:paraId="20C72A0B" w14:textId="77777777" w:rsidR="0077054B" w:rsidRPr="007C1A63" w:rsidRDefault="0077054B" w:rsidP="000D29B8">
      <w:pPr>
        <w:keepNext/>
        <w:keepLines/>
        <w:jc w:val="center"/>
        <w:rPr>
          <w:rFonts w:cs="Tahoma"/>
          <w:b/>
          <w:sz w:val="20"/>
          <w:szCs w:val="20"/>
        </w:rPr>
      </w:pPr>
    </w:p>
    <w:p w14:paraId="13A49BA0" w14:textId="77777777" w:rsidR="0077054B" w:rsidRPr="007C1A63" w:rsidRDefault="0077054B" w:rsidP="000D29B8">
      <w:pPr>
        <w:keepNext/>
        <w:keepLines/>
        <w:jc w:val="center"/>
        <w:rPr>
          <w:rFonts w:cs="Tahoma"/>
          <w:b/>
          <w:sz w:val="22"/>
          <w:szCs w:val="22"/>
        </w:rPr>
      </w:pPr>
      <w:r w:rsidRPr="007C1A63">
        <w:rPr>
          <w:rFonts w:cs="Tahoma"/>
          <w:b/>
          <w:sz w:val="22"/>
          <w:szCs w:val="22"/>
        </w:rPr>
        <w:t>SOGLAŠAMO,</w:t>
      </w:r>
    </w:p>
    <w:p w14:paraId="2CF3025F" w14:textId="77777777" w:rsidR="0077054B" w:rsidRPr="007C1A63" w:rsidRDefault="0077054B" w:rsidP="000D29B8">
      <w:pPr>
        <w:keepNext/>
        <w:keepLines/>
        <w:rPr>
          <w:rFonts w:cs="Tahoma"/>
          <w:b/>
          <w:sz w:val="20"/>
          <w:szCs w:val="20"/>
        </w:rPr>
      </w:pPr>
    </w:p>
    <w:p w14:paraId="01AEC7AA" w14:textId="77777777" w:rsidR="0077054B" w:rsidRPr="007C1A63" w:rsidRDefault="0077054B" w:rsidP="000D29B8">
      <w:pPr>
        <w:keepNext/>
        <w:keepLines/>
        <w:spacing w:after="120" w:line="276" w:lineRule="auto"/>
        <w:jc w:val="both"/>
        <w:rPr>
          <w:rFonts w:cs="Tahoma"/>
          <w:sz w:val="20"/>
          <w:szCs w:val="20"/>
        </w:rPr>
      </w:pPr>
      <w:r w:rsidRPr="007C1A63">
        <w:rPr>
          <w:rFonts w:cs="Tahoma"/>
          <w:sz w:val="20"/>
          <w:szCs w:val="20"/>
        </w:rPr>
        <w:t>da nam naročnik predmetnega javnega naročila:</w:t>
      </w:r>
    </w:p>
    <w:p w14:paraId="292E6D5F" w14:textId="77777777" w:rsidR="00EB1025" w:rsidRPr="007C1A63" w:rsidRDefault="00EB1025" w:rsidP="000D29B8">
      <w:pPr>
        <w:keepNext/>
        <w:keepLines/>
        <w:numPr>
          <w:ilvl w:val="0"/>
          <w:numId w:val="6"/>
        </w:numPr>
        <w:ind w:left="644"/>
        <w:rPr>
          <w:rFonts w:cs="Tahoma"/>
          <w:b/>
          <w:bCs/>
          <w:sz w:val="20"/>
          <w:szCs w:val="20"/>
        </w:rPr>
      </w:pPr>
      <w:r w:rsidRPr="007C1A63">
        <w:rPr>
          <w:rFonts w:eastAsia="Calibri" w:cs="Tahoma"/>
          <w:sz w:val="20"/>
          <w:szCs w:val="20"/>
          <w:lang w:eastAsia="en-US"/>
        </w:rPr>
        <w:t xml:space="preserve">Javno podjetje Ljubljanska parkirišča in tržnice, d.o.o., </w:t>
      </w:r>
    </w:p>
    <w:p w14:paraId="75269A38" w14:textId="77777777" w:rsidR="00EB1025" w:rsidRPr="007C1A63" w:rsidRDefault="00EB1025" w:rsidP="000D29B8">
      <w:pPr>
        <w:keepNext/>
        <w:keepLines/>
        <w:spacing w:line="276" w:lineRule="auto"/>
        <w:jc w:val="both"/>
        <w:rPr>
          <w:rFonts w:cs="Tahoma"/>
          <w:sz w:val="20"/>
          <w:szCs w:val="20"/>
        </w:rPr>
      </w:pPr>
    </w:p>
    <w:p w14:paraId="64F75CD7" w14:textId="77777777" w:rsidR="0077054B" w:rsidRPr="007C1A63" w:rsidRDefault="0077054B" w:rsidP="000D29B8">
      <w:pPr>
        <w:keepNext/>
        <w:keepLines/>
        <w:spacing w:line="276" w:lineRule="auto"/>
        <w:jc w:val="both"/>
        <w:rPr>
          <w:rFonts w:cs="Tahoma"/>
          <w:sz w:val="20"/>
          <w:szCs w:val="20"/>
        </w:rPr>
      </w:pPr>
      <w:r w:rsidRPr="007C1A63">
        <w:rPr>
          <w:rFonts w:cs="Tahoma"/>
          <w:sz w:val="20"/>
          <w:szCs w:val="20"/>
        </w:rPr>
        <w:t xml:space="preserve">v skladu s 94. členom ZJN-3, namesto gospodarskega subjekta, ki oddaja ponudbo za predmetno javno naročilo, poravnajo našo terjatev v zvezi z izvedbo predmeta javnega naročila, in sicer na podlagi izstavljenih računov/situacij, ki jih bo predhodno potrdil izbrani ponudnik in bodo priloga računov/situacij, ki jih bo naročniku izstavil izbrani ponudnik.  </w:t>
      </w:r>
    </w:p>
    <w:p w14:paraId="00B17FBF" w14:textId="77777777" w:rsidR="0077054B" w:rsidRPr="007C1A63" w:rsidRDefault="0077054B" w:rsidP="000D29B8">
      <w:pPr>
        <w:keepNext/>
        <w:keepLines/>
        <w:rPr>
          <w:rFonts w:ascii="Times New Roman" w:hAnsi="Times New Roman"/>
          <w:b/>
          <w:sz w:val="20"/>
          <w:szCs w:val="20"/>
        </w:rPr>
      </w:pPr>
      <w:r w:rsidRPr="007C1A63">
        <w:rPr>
          <w:rFonts w:ascii="Times New Roman" w:hAnsi="Times New Roman"/>
          <w:b/>
          <w:sz w:val="20"/>
          <w:szCs w:val="20"/>
        </w:rPr>
        <w:t xml:space="preserve"> </w:t>
      </w:r>
    </w:p>
    <w:p w14:paraId="347E7B7C" w14:textId="77777777" w:rsidR="00ED30A9" w:rsidRPr="007C1A63" w:rsidRDefault="00ED30A9" w:rsidP="000D29B8">
      <w:pPr>
        <w:keepNext/>
        <w:keepLines/>
        <w:rPr>
          <w:rFonts w:ascii="Times New Roman" w:hAnsi="Times New Roman"/>
          <w:b/>
          <w:sz w:val="20"/>
          <w:szCs w:val="20"/>
        </w:rPr>
      </w:pPr>
    </w:p>
    <w:p w14:paraId="73540742" w14:textId="77777777" w:rsidR="00ED30A9" w:rsidRPr="007C1A63" w:rsidRDefault="00ED30A9" w:rsidP="000D29B8">
      <w:pPr>
        <w:keepNext/>
        <w:keepLines/>
        <w:rPr>
          <w:rFonts w:ascii="Times New Roman" w:hAnsi="Times New Roman"/>
          <w:b/>
          <w:sz w:val="20"/>
          <w:szCs w:val="20"/>
        </w:rPr>
      </w:pPr>
    </w:p>
    <w:p w14:paraId="79A751B1" w14:textId="77777777" w:rsidR="00ED30A9" w:rsidRPr="007C1A63" w:rsidRDefault="00ED30A9" w:rsidP="000D29B8">
      <w:pPr>
        <w:keepNext/>
        <w:keepLines/>
        <w:rPr>
          <w:rFonts w:ascii="Times New Roman" w:hAnsi="Times New Roman"/>
          <w:b/>
          <w:sz w:val="20"/>
          <w:szCs w:val="20"/>
        </w:rPr>
      </w:pPr>
    </w:p>
    <w:p w14:paraId="22F5EC50" w14:textId="77777777" w:rsidR="00ED30A9" w:rsidRPr="007C1A63" w:rsidRDefault="00ED30A9" w:rsidP="000D29B8">
      <w:pPr>
        <w:keepNext/>
        <w:keepLines/>
        <w:rPr>
          <w:rFonts w:ascii="Times New Roman" w:hAnsi="Times New Roman"/>
          <w:b/>
          <w:sz w:val="20"/>
          <w:szCs w:val="20"/>
        </w:rPr>
      </w:pPr>
    </w:p>
    <w:p w14:paraId="4F777A06" w14:textId="77777777" w:rsidR="0077054B" w:rsidRPr="007C1A63" w:rsidRDefault="0077054B" w:rsidP="000D29B8">
      <w:pPr>
        <w:keepNext/>
        <w:keepLines/>
        <w:rPr>
          <w:rFonts w:cs="Tahoma"/>
          <w:b/>
          <w:sz w:val="20"/>
          <w:szCs w:val="20"/>
        </w:rPr>
      </w:pPr>
    </w:p>
    <w:p w14:paraId="35912487" w14:textId="77777777" w:rsidR="0077054B" w:rsidRPr="007C1A63" w:rsidRDefault="0077054B" w:rsidP="000D29B8">
      <w:pPr>
        <w:keepNext/>
        <w:keepLines/>
        <w:rPr>
          <w:rFonts w:cs="Tahoma"/>
          <w:sz w:val="20"/>
          <w:szCs w:val="20"/>
        </w:rPr>
      </w:pPr>
      <w:r w:rsidRPr="007C1A63">
        <w:rPr>
          <w:rFonts w:cs="Tahoma"/>
          <w:sz w:val="20"/>
          <w:szCs w:val="20"/>
        </w:rPr>
        <w:t>____________________________                     Žig                     _______________________________</w:t>
      </w:r>
    </w:p>
    <w:p w14:paraId="1C331B8C" w14:textId="107AC5A3" w:rsidR="0077054B" w:rsidRPr="007C1A63" w:rsidRDefault="0077054B" w:rsidP="000D29B8">
      <w:pPr>
        <w:keepNext/>
        <w:keepLines/>
        <w:rPr>
          <w:rFonts w:cs="Tahoma"/>
          <w:sz w:val="20"/>
          <w:szCs w:val="20"/>
        </w:rPr>
      </w:pPr>
      <w:r w:rsidRPr="007C1A63">
        <w:rPr>
          <w:rFonts w:cs="Tahoma"/>
          <w:sz w:val="20"/>
          <w:szCs w:val="20"/>
        </w:rPr>
        <w:t xml:space="preserve">(Kraj in datum)                                                                          </w:t>
      </w:r>
      <w:r w:rsidR="00B56652" w:rsidRPr="007C1A63">
        <w:rPr>
          <w:rFonts w:cs="Tahoma"/>
          <w:sz w:val="20"/>
          <w:szCs w:val="20"/>
        </w:rPr>
        <w:t>(</w:t>
      </w:r>
      <w:r w:rsidR="002B173A" w:rsidRPr="007C1A63">
        <w:rPr>
          <w:rFonts w:cs="Tahoma"/>
          <w:sz w:val="20"/>
          <w:szCs w:val="20"/>
        </w:rPr>
        <w:t>Naziv</w:t>
      </w:r>
      <w:r w:rsidR="00B56652" w:rsidRPr="007C1A63">
        <w:rPr>
          <w:rFonts w:cs="Tahoma"/>
          <w:sz w:val="20"/>
          <w:szCs w:val="20"/>
        </w:rPr>
        <w:t xml:space="preserve"> ter podpis podizvajalca)</w:t>
      </w:r>
    </w:p>
    <w:p w14:paraId="6FB48ECA" w14:textId="77777777" w:rsidR="0077054B" w:rsidRPr="007C1A63" w:rsidRDefault="0077054B" w:rsidP="000D29B8">
      <w:pPr>
        <w:keepNext/>
        <w:keepLines/>
        <w:rPr>
          <w:rFonts w:ascii="Times New Roman" w:hAnsi="Times New Roman"/>
          <w:sz w:val="20"/>
          <w:szCs w:val="20"/>
        </w:rPr>
      </w:pPr>
    </w:p>
    <w:p w14:paraId="7CD6DFC7" w14:textId="77777777" w:rsidR="0077054B" w:rsidRPr="007C1A63" w:rsidRDefault="0077054B" w:rsidP="000D29B8">
      <w:pPr>
        <w:keepNext/>
        <w:keepLines/>
        <w:rPr>
          <w:rFonts w:ascii="Times New Roman" w:hAnsi="Times New Roman"/>
          <w:sz w:val="20"/>
          <w:szCs w:val="20"/>
        </w:rPr>
      </w:pPr>
    </w:p>
    <w:p w14:paraId="5A53D3FF" w14:textId="77777777" w:rsidR="0077054B" w:rsidRPr="007C1A63" w:rsidRDefault="0077054B" w:rsidP="000D29B8">
      <w:pPr>
        <w:keepNext/>
        <w:keepLines/>
        <w:rPr>
          <w:rFonts w:ascii="Times New Roman" w:hAnsi="Times New Roman"/>
          <w:sz w:val="20"/>
          <w:szCs w:val="20"/>
        </w:rPr>
      </w:pPr>
    </w:p>
    <w:p w14:paraId="5CF8BD78" w14:textId="77777777" w:rsidR="0077054B" w:rsidRPr="007C1A63" w:rsidRDefault="0077054B" w:rsidP="000D29B8">
      <w:pPr>
        <w:keepNext/>
        <w:keepLines/>
        <w:rPr>
          <w:rFonts w:ascii="Times New Roman" w:hAnsi="Times New Roman"/>
          <w:sz w:val="20"/>
          <w:szCs w:val="20"/>
        </w:rPr>
      </w:pPr>
    </w:p>
    <w:p w14:paraId="4D898AA5" w14:textId="77777777" w:rsidR="0077054B" w:rsidRPr="007C1A63" w:rsidRDefault="0077054B" w:rsidP="000D29B8">
      <w:pPr>
        <w:keepNext/>
        <w:keepLines/>
        <w:rPr>
          <w:rFonts w:ascii="Times New Roman" w:hAnsi="Times New Roman"/>
          <w:sz w:val="20"/>
          <w:szCs w:val="20"/>
        </w:rPr>
      </w:pPr>
    </w:p>
    <w:p w14:paraId="3098C4EB" w14:textId="77777777" w:rsidR="0077054B" w:rsidRPr="007C1A63" w:rsidRDefault="0077054B" w:rsidP="000D29B8">
      <w:pPr>
        <w:keepNext/>
        <w:keepLines/>
        <w:rPr>
          <w:rFonts w:ascii="Times New Roman" w:hAnsi="Times New Roman"/>
          <w:sz w:val="20"/>
          <w:szCs w:val="20"/>
        </w:rPr>
      </w:pPr>
    </w:p>
    <w:p w14:paraId="6FC73134" w14:textId="77777777" w:rsidR="0077054B" w:rsidRPr="007C1A63" w:rsidRDefault="0077054B" w:rsidP="000D29B8">
      <w:pPr>
        <w:keepNext/>
        <w:keepLines/>
        <w:rPr>
          <w:rFonts w:ascii="Times New Roman" w:hAnsi="Times New Roman"/>
          <w:sz w:val="20"/>
          <w:szCs w:val="20"/>
        </w:rPr>
      </w:pPr>
    </w:p>
    <w:p w14:paraId="47B77CD2" w14:textId="77777777" w:rsidR="0077054B" w:rsidRPr="007C1A63" w:rsidRDefault="0077054B" w:rsidP="000D29B8">
      <w:pPr>
        <w:keepNext/>
        <w:keepLines/>
        <w:rPr>
          <w:rFonts w:ascii="Times New Roman" w:hAnsi="Times New Roman"/>
          <w:sz w:val="20"/>
          <w:szCs w:val="20"/>
        </w:rPr>
      </w:pPr>
    </w:p>
    <w:p w14:paraId="653C518A" w14:textId="77777777" w:rsidR="0077054B" w:rsidRPr="007C1A63" w:rsidRDefault="0077054B" w:rsidP="000D29B8">
      <w:pPr>
        <w:keepNext/>
        <w:keepLines/>
        <w:rPr>
          <w:rFonts w:ascii="Times New Roman" w:hAnsi="Times New Roman"/>
          <w:sz w:val="20"/>
          <w:szCs w:val="20"/>
        </w:rPr>
      </w:pPr>
    </w:p>
    <w:p w14:paraId="5610FF63" w14:textId="77777777" w:rsidR="00D92209" w:rsidRPr="007C1A63" w:rsidRDefault="00D92209" w:rsidP="000D29B8">
      <w:pPr>
        <w:keepNext/>
        <w:keepLines/>
        <w:rPr>
          <w:rFonts w:ascii="Times New Roman" w:hAnsi="Times New Roman"/>
          <w:sz w:val="20"/>
          <w:szCs w:val="20"/>
        </w:rPr>
      </w:pPr>
    </w:p>
    <w:p w14:paraId="65225427" w14:textId="77777777" w:rsidR="0077054B" w:rsidRPr="007C1A63" w:rsidRDefault="0077054B" w:rsidP="000D29B8">
      <w:pPr>
        <w:keepNext/>
        <w:keepLines/>
        <w:rPr>
          <w:rFonts w:ascii="Times New Roman" w:hAnsi="Times New Roman"/>
          <w:sz w:val="20"/>
          <w:szCs w:val="20"/>
        </w:rPr>
      </w:pPr>
    </w:p>
    <w:p w14:paraId="7103382D" w14:textId="77777777" w:rsidR="0077054B" w:rsidRPr="007C1A63" w:rsidRDefault="0077054B" w:rsidP="000D29B8">
      <w:pPr>
        <w:keepNext/>
        <w:keepLines/>
        <w:rPr>
          <w:rFonts w:ascii="Times New Roman" w:hAnsi="Times New Roman"/>
          <w:sz w:val="20"/>
          <w:szCs w:val="20"/>
        </w:rPr>
      </w:pPr>
    </w:p>
    <w:p w14:paraId="238F18A6" w14:textId="77777777" w:rsidR="0077054B" w:rsidRPr="007C1A63" w:rsidRDefault="0077054B" w:rsidP="000D29B8">
      <w:pPr>
        <w:keepNext/>
        <w:keepLines/>
        <w:spacing w:after="40"/>
        <w:jc w:val="both"/>
        <w:rPr>
          <w:rFonts w:cs="Tahoma"/>
          <w:b/>
          <w:i/>
          <w:sz w:val="18"/>
          <w:szCs w:val="18"/>
          <w:u w:val="single"/>
        </w:rPr>
      </w:pPr>
      <w:r w:rsidRPr="007C1A63">
        <w:rPr>
          <w:rFonts w:cs="Tahoma"/>
          <w:b/>
          <w:i/>
          <w:sz w:val="18"/>
          <w:szCs w:val="18"/>
          <w:u w:val="single"/>
        </w:rPr>
        <w:t xml:space="preserve">Opomba: </w:t>
      </w:r>
    </w:p>
    <w:p w14:paraId="43B16D59" w14:textId="77777777" w:rsidR="0077054B" w:rsidRPr="007C1A63" w:rsidRDefault="0077054B" w:rsidP="000D29B8">
      <w:pPr>
        <w:keepNext/>
        <w:keepLines/>
        <w:jc w:val="both"/>
        <w:rPr>
          <w:rFonts w:ascii="Times New Roman" w:hAnsi="Times New Roman"/>
          <w:b/>
          <w:sz w:val="20"/>
          <w:szCs w:val="20"/>
        </w:rPr>
      </w:pPr>
      <w:r w:rsidRPr="007C1A63">
        <w:rPr>
          <w:rFonts w:cs="Tahoma"/>
          <w:i/>
          <w:iCs/>
          <w:sz w:val="18"/>
          <w:szCs w:val="22"/>
        </w:rPr>
        <w:t xml:space="preserve">Obrazec se izpolni in podpiše kadar namerava ponudnik izvesti javno naročilo s podizvajalcem, ki zahteva neposredno plačilo v skladu s 94. členom ZJN-3, ter posledično služi kot priloga k </w:t>
      </w:r>
      <w:r w:rsidR="0003308D" w:rsidRPr="007C1A63">
        <w:rPr>
          <w:rFonts w:cs="Tahoma"/>
          <w:i/>
          <w:iCs/>
          <w:sz w:val="18"/>
          <w:szCs w:val="22"/>
        </w:rPr>
        <w:t xml:space="preserve">okvirnemu sporazumu </w:t>
      </w:r>
      <w:r w:rsidRPr="007C1A63">
        <w:rPr>
          <w:rFonts w:cs="Tahoma"/>
          <w:i/>
          <w:iCs/>
          <w:sz w:val="18"/>
          <w:szCs w:val="22"/>
        </w:rPr>
        <w:t>o izvedbi javnega naročila.</w:t>
      </w:r>
    </w:p>
    <w:p w14:paraId="08BCCF65" w14:textId="77777777" w:rsidR="0077054B" w:rsidRPr="007C1A63" w:rsidRDefault="0077054B" w:rsidP="000D29B8">
      <w:pPr>
        <w:keepNext/>
        <w:keepLines/>
        <w:jc w:val="both"/>
        <w:rPr>
          <w:rFonts w:cs="Tahoma"/>
          <w:i/>
          <w:iCs/>
          <w:sz w:val="18"/>
          <w:szCs w:val="22"/>
        </w:rPr>
      </w:pPr>
    </w:p>
    <w:p w14:paraId="4E6D03EC" w14:textId="77777777" w:rsidR="0077054B" w:rsidRPr="007C1A63" w:rsidRDefault="0077054B" w:rsidP="000D29B8">
      <w:pPr>
        <w:keepNext/>
        <w:keepLines/>
        <w:jc w:val="both"/>
        <w:rPr>
          <w:rFonts w:cs="Tahoma"/>
          <w:i/>
          <w:iCs/>
          <w:sz w:val="18"/>
          <w:szCs w:val="22"/>
        </w:rPr>
      </w:pPr>
      <w:r w:rsidRPr="007C1A63">
        <w:rPr>
          <w:rFonts w:cs="Tahoma"/>
          <w:i/>
          <w:iCs/>
          <w:sz w:val="18"/>
          <w:szCs w:val="22"/>
        </w:rPr>
        <w:t xml:space="preserve">V primeru, da ponudnik ne namerava izvesti javno naročilo s podizvajalcem, ki zahteva neposredno plačilo, obrazca ni potrebno izpolniti.  </w:t>
      </w:r>
    </w:p>
    <w:p w14:paraId="473C5158" w14:textId="77777777" w:rsidR="0077054B" w:rsidRPr="007C1A63" w:rsidRDefault="0077054B" w:rsidP="000D29B8">
      <w:pPr>
        <w:keepNext/>
        <w:keepLines/>
        <w:rPr>
          <w:rFonts w:ascii="Times New Roman" w:hAnsi="Times New Roman"/>
          <w:sz w:val="20"/>
          <w:szCs w:val="20"/>
        </w:rPr>
      </w:pPr>
    </w:p>
    <w:p w14:paraId="70098A49" w14:textId="77777777" w:rsidR="0077054B" w:rsidRPr="007C1A63" w:rsidRDefault="0077054B" w:rsidP="000D29B8">
      <w:pPr>
        <w:keepNext/>
        <w:keepLines/>
        <w:rPr>
          <w:rFonts w:ascii="Times New Roman" w:hAnsi="Times New Roman"/>
          <w:sz w:val="20"/>
          <w:szCs w:val="20"/>
        </w:rPr>
      </w:pPr>
    </w:p>
    <w:p w14:paraId="390B133F" w14:textId="77777777" w:rsidR="0077054B" w:rsidRPr="007C1A63" w:rsidRDefault="0077054B" w:rsidP="000D29B8">
      <w:pPr>
        <w:keepNext/>
        <w:keepLines/>
        <w:tabs>
          <w:tab w:val="left" w:pos="567"/>
          <w:tab w:val="num" w:pos="851"/>
          <w:tab w:val="left" w:pos="993"/>
        </w:tabs>
        <w:jc w:val="both"/>
        <w:rPr>
          <w:rFonts w:cs="Tahoma"/>
          <w:sz w:val="20"/>
          <w:szCs w:val="20"/>
        </w:rPr>
      </w:pPr>
    </w:p>
    <w:p w14:paraId="78EE341F" w14:textId="77777777" w:rsidR="0077054B" w:rsidRPr="007C1A63" w:rsidRDefault="0077054B" w:rsidP="000D29B8">
      <w:pPr>
        <w:keepNext/>
        <w:keepLines/>
        <w:rPr>
          <w:rFonts w:ascii="Times New Roman" w:hAnsi="Times New Roman"/>
          <w:sz w:val="20"/>
          <w:szCs w:val="20"/>
        </w:rPr>
      </w:pPr>
    </w:p>
    <w:p w14:paraId="65527A1A" w14:textId="77777777" w:rsidR="0018575F" w:rsidRPr="007C1A63" w:rsidRDefault="0018575F" w:rsidP="000D29B8">
      <w:pPr>
        <w:keepNext/>
        <w:keepLines/>
        <w:rPr>
          <w:rFonts w:ascii="Times New Roman" w:hAnsi="Times New Roman"/>
          <w:sz w:val="20"/>
          <w:szCs w:val="20"/>
        </w:rPr>
      </w:pPr>
    </w:p>
    <w:p w14:paraId="28232691" w14:textId="77777777" w:rsidR="0018575F" w:rsidRPr="007C1A63" w:rsidRDefault="0018575F" w:rsidP="000D29B8">
      <w:pPr>
        <w:keepNext/>
        <w:keepLines/>
        <w:rPr>
          <w:rFonts w:ascii="Times New Roman" w:hAnsi="Times New Roman"/>
          <w:sz w:val="20"/>
          <w:szCs w:val="20"/>
        </w:rPr>
      </w:pPr>
    </w:p>
    <w:p w14:paraId="678B4A76" w14:textId="77777777" w:rsidR="0018575F" w:rsidRPr="007C1A63" w:rsidRDefault="0018575F" w:rsidP="000D29B8">
      <w:pPr>
        <w:keepNext/>
        <w:keepLines/>
        <w:rPr>
          <w:rFonts w:ascii="Times New Roman" w:hAnsi="Times New Roman"/>
          <w:sz w:val="20"/>
          <w:szCs w:val="20"/>
        </w:rPr>
      </w:pPr>
    </w:p>
    <w:p w14:paraId="65B47D23" w14:textId="77777777" w:rsidR="0018575F" w:rsidRPr="007C1A63" w:rsidRDefault="0018575F" w:rsidP="000D29B8">
      <w:pPr>
        <w:keepNext/>
        <w:keepLines/>
        <w:rPr>
          <w:rFonts w:ascii="Times New Roman" w:hAnsi="Times New Roman"/>
          <w:sz w:val="20"/>
          <w:szCs w:val="20"/>
        </w:rPr>
      </w:pPr>
    </w:p>
    <w:p w14:paraId="473D343E" w14:textId="0AE5CD11" w:rsidR="00B56652" w:rsidRPr="007C1A63" w:rsidRDefault="00B56652" w:rsidP="000D29B8">
      <w:pPr>
        <w:keepNext/>
        <w:keepLines/>
        <w:spacing w:after="200" w:line="276" w:lineRule="auto"/>
        <w:rPr>
          <w:rFonts w:ascii="Times New Roman" w:hAnsi="Times New Roman"/>
          <w:sz w:val="20"/>
          <w:szCs w:val="20"/>
        </w:rPr>
      </w:pPr>
    </w:p>
    <w:p w14:paraId="798EC373" w14:textId="47F7D325" w:rsidR="00631AA4" w:rsidRPr="007C1A63" w:rsidRDefault="00631AA4" w:rsidP="000D29B8">
      <w:pPr>
        <w:keepNext/>
        <w:keepLines/>
        <w:rPr>
          <w:rFonts w:ascii="Times New Roman" w:hAnsi="Times New Roman"/>
          <w:sz w:val="20"/>
          <w:szCs w:val="20"/>
        </w:rPr>
      </w:pPr>
    </w:p>
    <w:p w14:paraId="096C0AA3" w14:textId="10E0BAAD" w:rsidR="00B52B93" w:rsidRPr="007C1A63" w:rsidRDefault="00B52B93" w:rsidP="000D29B8">
      <w:pPr>
        <w:keepNext/>
        <w:keepLines/>
        <w:rPr>
          <w:rFonts w:ascii="Times New Roman" w:hAnsi="Times New Roman"/>
          <w:sz w:val="20"/>
          <w:szCs w:val="20"/>
        </w:rPr>
      </w:pPr>
    </w:p>
    <w:p w14:paraId="18663FD0" w14:textId="77777777" w:rsidR="00B52B93" w:rsidRPr="007C1A63" w:rsidRDefault="00B52B93" w:rsidP="000D29B8">
      <w:pPr>
        <w:keepNext/>
        <w:keepLines/>
        <w:rPr>
          <w:rFonts w:ascii="Times New Roman" w:hAnsi="Times New Roman"/>
          <w:sz w:val="20"/>
          <w:szCs w:val="20"/>
        </w:rPr>
      </w:pPr>
    </w:p>
    <w:tbl>
      <w:tblPr>
        <w:tblW w:w="9493" w:type="dxa"/>
        <w:tblLayout w:type="fixed"/>
        <w:tblCellMar>
          <w:left w:w="70" w:type="dxa"/>
          <w:right w:w="70" w:type="dxa"/>
        </w:tblCellMar>
        <w:tblLook w:val="0000" w:firstRow="0" w:lastRow="0" w:firstColumn="0" w:lastColumn="0" w:noHBand="0" w:noVBand="0"/>
      </w:tblPr>
      <w:tblGrid>
        <w:gridCol w:w="599"/>
        <w:gridCol w:w="6342"/>
        <w:gridCol w:w="2552"/>
      </w:tblGrid>
      <w:tr w:rsidR="00631AA4" w:rsidRPr="007C1A63" w14:paraId="0458598D" w14:textId="77777777" w:rsidTr="00414AA2">
        <w:tc>
          <w:tcPr>
            <w:tcW w:w="599" w:type="dxa"/>
            <w:tcBorders>
              <w:top w:val="single" w:sz="4" w:space="0" w:color="000000"/>
              <w:left w:val="single" w:sz="4" w:space="0" w:color="000000"/>
              <w:bottom w:val="single" w:sz="4" w:space="0" w:color="000000"/>
            </w:tcBorders>
          </w:tcPr>
          <w:p w14:paraId="120A0106" w14:textId="77777777" w:rsidR="00631AA4" w:rsidRPr="007C1A63" w:rsidRDefault="00631AA4" w:rsidP="000D29B8">
            <w:pPr>
              <w:keepNext/>
              <w:keepLines/>
              <w:snapToGrid w:val="0"/>
              <w:jc w:val="right"/>
              <w:rPr>
                <w:rFonts w:eastAsia="Calibri" w:cs="Tahoma"/>
                <w:sz w:val="20"/>
                <w:szCs w:val="20"/>
              </w:rPr>
            </w:pPr>
          </w:p>
        </w:tc>
        <w:tc>
          <w:tcPr>
            <w:tcW w:w="6342" w:type="dxa"/>
            <w:tcBorders>
              <w:top w:val="single" w:sz="4" w:space="0" w:color="000000"/>
              <w:bottom w:val="single" w:sz="4" w:space="0" w:color="000000"/>
            </w:tcBorders>
          </w:tcPr>
          <w:p w14:paraId="24D5F622" w14:textId="77777777" w:rsidR="00631AA4" w:rsidRPr="007C1A63" w:rsidRDefault="00631AA4" w:rsidP="000D29B8">
            <w:pPr>
              <w:keepNext/>
              <w:keepLines/>
              <w:snapToGrid w:val="0"/>
              <w:rPr>
                <w:rFonts w:eastAsia="Calibri" w:cs="Tahoma"/>
                <w:sz w:val="20"/>
                <w:szCs w:val="20"/>
              </w:rPr>
            </w:pPr>
            <w:r w:rsidRPr="007C1A63">
              <w:rPr>
                <w:rFonts w:eastAsia="Calibri" w:cs="Tahoma"/>
                <w:sz w:val="20"/>
                <w:szCs w:val="20"/>
              </w:rPr>
              <w:t>SPORAZUM O MEDSEBOJNEM SODELOVANJU</w:t>
            </w:r>
          </w:p>
        </w:tc>
        <w:tc>
          <w:tcPr>
            <w:tcW w:w="2552" w:type="dxa"/>
            <w:tcBorders>
              <w:top w:val="single" w:sz="4" w:space="0" w:color="000000"/>
              <w:left w:val="single" w:sz="4" w:space="0" w:color="808080"/>
              <w:bottom w:val="single" w:sz="4" w:space="0" w:color="000000"/>
              <w:right w:val="single" w:sz="4" w:space="0" w:color="000000"/>
            </w:tcBorders>
          </w:tcPr>
          <w:p w14:paraId="3F503D9C" w14:textId="77777777" w:rsidR="00631AA4" w:rsidRPr="007C1A63" w:rsidRDefault="00631AA4" w:rsidP="000D29B8">
            <w:pPr>
              <w:keepNext/>
              <w:keepLines/>
              <w:ind w:right="-62"/>
              <w:rPr>
                <w:rFonts w:eastAsia="Calibri" w:cs="Tahoma"/>
                <w:sz w:val="20"/>
                <w:szCs w:val="20"/>
              </w:rPr>
            </w:pPr>
            <w:r w:rsidRPr="007C1A63">
              <w:rPr>
                <w:rFonts w:eastAsia="Calibri" w:cs="Tahoma"/>
                <w:b/>
                <w:sz w:val="20"/>
                <w:szCs w:val="20"/>
              </w:rPr>
              <w:t>Obrazec 3 k Prilogi 4/1</w:t>
            </w:r>
          </w:p>
        </w:tc>
      </w:tr>
    </w:tbl>
    <w:p w14:paraId="4C701B76" w14:textId="77777777" w:rsidR="00631AA4" w:rsidRPr="007C1A63" w:rsidRDefault="00631AA4" w:rsidP="000D29B8">
      <w:pPr>
        <w:keepNext/>
        <w:keepLines/>
        <w:rPr>
          <w:rFonts w:ascii="Times New Roman" w:hAnsi="Times New Roman"/>
          <w:sz w:val="20"/>
          <w:szCs w:val="20"/>
        </w:rPr>
      </w:pPr>
    </w:p>
    <w:p w14:paraId="03DA6246" w14:textId="77777777" w:rsidR="00631AA4" w:rsidRPr="007C1A63" w:rsidRDefault="00631AA4" w:rsidP="000D29B8">
      <w:pPr>
        <w:keepNext/>
        <w:keepLines/>
        <w:rPr>
          <w:rFonts w:ascii="Times New Roman" w:hAnsi="Times New Roman"/>
          <w:sz w:val="20"/>
          <w:szCs w:val="20"/>
        </w:rPr>
      </w:pPr>
    </w:p>
    <w:p w14:paraId="44D75D92" w14:textId="5AC25E8B" w:rsidR="0018575F" w:rsidRPr="007C1A63" w:rsidRDefault="0018575F" w:rsidP="000D29B8">
      <w:pPr>
        <w:keepNext/>
        <w:keepLines/>
        <w:rPr>
          <w:rFonts w:ascii="Times New Roman" w:hAnsi="Times New Roman"/>
          <w:sz w:val="20"/>
          <w:szCs w:val="20"/>
        </w:rPr>
      </w:pPr>
    </w:p>
    <w:p w14:paraId="152D86E1" w14:textId="77777777" w:rsidR="0018575F" w:rsidRPr="007C1A63" w:rsidRDefault="0018575F" w:rsidP="000D29B8">
      <w:pPr>
        <w:keepNext/>
        <w:keepLines/>
        <w:jc w:val="center"/>
        <w:rPr>
          <w:rFonts w:cs="Tahoma"/>
          <w:b/>
          <w:i/>
          <w:sz w:val="20"/>
          <w:szCs w:val="20"/>
        </w:rPr>
      </w:pPr>
      <w:r w:rsidRPr="007C1A63">
        <w:rPr>
          <w:rFonts w:cs="Tahoma"/>
          <w:b/>
          <w:sz w:val="20"/>
          <w:szCs w:val="20"/>
        </w:rPr>
        <w:t>SPORAZUM</w:t>
      </w:r>
    </w:p>
    <w:p w14:paraId="0E9C1B3E" w14:textId="77777777" w:rsidR="0018575F" w:rsidRPr="007C1A63" w:rsidRDefault="0018575F" w:rsidP="000D29B8">
      <w:pPr>
        <w:keepNext/>
        <w:keepLines/>
        <w:jc w:val="center"/>
        <w:rPr>
          <w:rFonts w:cs="Tahoma"/>
          <w:b/>
          <w:i/>
          <w:sz w:val="20"/>
          <w:szCs w:val="20"/>
        </w:rPr>
      </w:pPr>
      <w:r w:rsidRPr="007C1A63">
        <w:rPr>
          <w:rFonts w:cs="Tahoma"/>
          <w:b/>
          <w:sz w:val="20"/>
          <w:szCs w:val="20"/>
        </w:rPr>
        <w:t>O MEDSEBOJNEM SODELOVANJU</w:t>
      </w:r>
    </w:p>
    <w:p w14:paraId="15CDC12A" w14:textId="77777777" w:rsidR="0018575F" w:rsidRPr="007C1A63" w:rsidRDefault="0018575F" w:rsidP="000D29B8">
      <w:pPr>
        <w:keepNext/>
        <w:keepLines/>
        <w:jc w:val="center"/>
        <w:rPr>
          <w:rFonts w:cs="Tahoma"/>
          <w:i/>
          <w:sz w:val="20"/>
          <w:szCs w:val="20"/>
        </w:rPr>
      </w:pPr>
    </w:p>
    <w:p w14:paraId="11781F1C" w14:textId="77777777" w:rsidR="0018575F" w:rsidRPr="007C1A63" w:rsidRDefault="0018575F" w:rsidP="000D29B8">
      <w:pPr>
        <w:keepNext/>
        <w:keepLines/>
        <w:jc w:val="center"/>
        <w:rPr>
          <w:rFonts w:cs="Tahoma"/>
          <w:i/>
          <w:sz w:val="20"/>
          <w:szCs w:val="20"/>
        </w:rPr>
      </w:pPr>
    </w:p>
    <w:p w14:paraId="484E2726" w14:textId="77777777" w:rsidR="0018575F" w:rsidRPr="007C1A63" w:rsidRDefault="0018575F" w:rsidP="000D29B8">
      <w:pPr>
        <w:keepNext/>
        <w:keepLines/>
        <w:jc w:val="center"/>
        <w:rPr>
          <w:rFonts w:cs="Tahoma"/>
          <w:i/>
          <w:sz w:val="20"/>
          <w:szCs w:val="20"/>
        </w:rPr>
      </w:pPr>
      <w:r w:rsidRPr="007C1A63">
        <w:rPr>
          <w:rFonts w:cs="Tahoma"/>
          <w:sz w:val="20"/>
          <w:szCs w:val="20"/>
        </w:rPr>
        <w:t>(med ponudnikom in podizvajalci – priloži ponudnik)</w:t>
      </w:r>
    </w:p>
    <w:p w14:paraId="7940BC8F" w14:textId="77777777" w:rsidR="0018575F" w:rsidRPr="007C1A63" w:rsidRDefault="0018575F" w:rsidP="000D29B8">
      <w:pPr>
        <w:keepNext/>
        <w:keepLines/>
        <w:rPr>
          <w:rFonts w:ascii="Times New Roman" w:hAnsi="Times New Roman"/>
          <w:sz w:val="20"/>
          <w:szCs w:val="20"/>
        </w:rPr>
      </w:pPr>
    </w:p>
    <w:p w14:paraId="438EBF66" w14:textId="77777777" w:rsidR="0077054B" w:rsidRPr="007C1A63" w:rsidRDefault="0077054B" w:rsidP="000D29B8">
      <w:pPr>
        <w:keepNext/>
        <w:keepLines/>
        <w:rPr>
          <w:rFonts w:ascii="Times New Roman" w:hAnsi="Times New Roman"/>
          <w:sz w:val="20"/>
          <w:szCs w:val="20"/>
        </w:rPr>
      </w:pPr>
    </w:p>
    <w:p w14:paraId="565172DC" w14:textId="77777777" w:rsidR="0077054B" w:rsidRPr="007C1A63" w:rsidRDefault="0077054B" w:rsidP="000D29B8">
      <w:pPr>
        <w:keepNext/>
        <w:keepLines/>
        <w:rPr>
          <w:rFonts w:ascii="Times New Roman" w:hAnsi="Times New Roman"/>
          <w:sz w:val="20"/>
          <w:szCs w:val="20"/>
        </w:rPr>
      </w:pPr>
    </w:p>
    <w:p w14:paraId="0DB054B7" w14:textId="77777777" w:rsidR="00A277B0" w:rsidRPr="007C1A63" w:rsidRDefault="00A277B0" w:rsidP="000D29B8">
      <w:pPr>
        <w:keepNext/>
        <w:keepLines/>
        <w:rPr>
          <w:rFonts w:ascii="Times New Roman" w:hAnsi="Times New Roman"/>
          <w:sz w:val="20"/>
          <w:szCs w:val="20"/>
        </w:rPr>
      </w:pPr>
    </w:p>
    <w:p w14:paraId="40AEAE72" w14:textId="77777777" w:rsidR="00A277B0" w:rsidRPr="007C1A63" w:rsidRDefault="00A277B0" w:rsidP="000D29B8">
      <w:pPr>
        <w:keepNext/>
        <w:keepLines/>
        <w:rPr>
          <w:rFonts w:ascii="Times New Roman" w:hAnsi="Times New Roman"/>
          <w:sz w:val="20"/>
          <w:szCs w:val="20"/>
        </w:rPr>
      </w:pPr>
    </w:p>
    <w:p w14:paraId="08672D93" w14:textId="77777777" w:rsidR="00D92209" w:rsidRPr="007C1A63" w:rsidRDefault="00D92209" w:rsidP="000D29B8">
      <w:pPr>
        <w:keepNext/>
        <w:keepLines/>
        <w:rPr>
          <w:rFonts w:ascii="Times New Roman" w:hAnsi="Times New Roman"/>
          <w:sz w:val="20"/>
          <w:szCs w:val="20"/>
        </w:rPr>
      </w:pPr>
    </w:p>
    <w:p w14:paraId="794C11ED" w14:textId="77777777" w:rsidR="00D92209" w:rsidRPr="007C1A63" w:rsidRDefault="00D92209" w:rsidP="000D29B8">
      <w:pPr>
        <w:keepNext/>
        <w:keepLines/>
        <w:rPr>
          <w:rFonts w:ascii="Times New Roman" w:hAnsi="Times New Roman"/>
          <w:sz w:val="20"/>
          <w:szCs w:val="20"/>
        </w:rPr>
      </w:pPr>
    </w:p>
    <w:p w14:paraId="7658B3C5" w14:textId="77777777" w:rsidR="00D92209" w:rsidRPr="007C1A63" w:rsidRDefault="00D92209" w:rsidP="000D29B8">
      <w:pPr>
        <w:keepNext/>
        <w:keepLines/>
        <w:rPr>
          <w:rFonts w:ascii="Times New Roman" w:hAnsi="Times New Roman"/>
          <w:sz w:val="20"/>
          <w:szCs w:val="20"/>
        </w:rPr>
      </w:pPr>
    </w:p>
    <w:p w14:paraId="43F58460" w14:textId="77777777" w:rsidR="00E06587" w:rsidRPr="007C1A63" w:rsidRDefault="00E06587" w:rsidP="000D29B8">
      <w:pPr>
        <w:keepNext/>
        <w:keepLines/>
        <w:rPr>
          <w:rFonts w:ascii="Times New Roman" w:hAnsi="Times New Roman"/>
          <w:sz w:val="20"/>
          <w:szCs w:val="20"/>
        </w:rPr>
      </w:pPr>
    </w:p>
    <w:p w14:paraId="3CE441CC" w14:textId="77777777" w:rsidR="00BF3C53" w:rsidRPr="007C1A63" w:rsidRDefault="00A277B0" w:rsidP="000D29B8">
      <w:pPr>
        <w:keepNext/>
        <w:keepLines/>
        <w:rPr>
          <w:rFonts w:ascii="Times New Roman" w:hAnsi="Times New Roman"/>
          <w:sz w:val="20"/>
          <w:szCs w:val="20"/>
        </w:rPr>
      </w:pPr>
      <w:r w:rsidRPr="007C1A63">
        <w:rPr>
          <w:rFonts w:ascii="Times New Roman" w:hAnsi="Times New Roman"/>
          <w:sz w:val="20"/>
          <w:szCs w:val="20"/>
        </w:rPr>
        <w:br/>
      </w:r>
    </w:p>
    <w:p w14:paraId="1BBD10AB" w14:textId="77777777" w:rsidR="00BF3C53" w:rsidRPr="007C1A63" w:rsidRDefault="00BF3C53" w:rsidP="000D29B8">
      <w:pPr>
        <w:keepNext/>
        <w:keepLines/>
        <w:spacing w:after="200" w:line="276" w:lineRule="auto"/>
        <w:rPr>
          <w:rFonts w:ascii="Times New Roman" w:hAnsi="Times New Roman"/>
          <w:sz w:val="20"/>
          <w:szCs w:val="20"/>
        </w:rPr>
      </w:pPr>
      <w:r w:rsidRPr="007C1A63">
        <w:rPr>
          <w:rFonts w:ascii="Times New Roman" w:hAnsi="Times New Roman"/>
          <w:sz w:val="20"/>
          <w:szCs w:val="20"/>
        </w:rPr>
        <w:br w:type="page"/>
      </w:r>
    </w:p>
    <w:p w14:paraId="3F3536A1" w14:textId="77777777" w:rsidR="00631AA4" w:rsidRPr="007C1A63" w:rsidRDefault="00631AA4" w:rsidP="000D29B8">
      <w:pPr>
        <w:keepNext/>
        <w:keepLines/>
        <w:rPr>
          <w:rFonts w:ascii="Times New Roman" w:hAnsi="Times New Roman"/>
          <w:sz w:val="20"/>
          <w:szCs w:val="20"/>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42"/>
        <w:gridCol w:w="7438"/>
        <w:gridCol w:w="851"/>
        <w:gridCol w:w="567"/>
      </w:tblGrid>
      <w:tr w:rsidR="00631AA4" w:rsidRPr="007C1A63" w14:paraId="366D11C7" w14:textId="77777777" w:rsidTr="00115987">
        <w:trPr>
          <w:trHeight w:val="274"/>
        </w:trPr>
        <w:tc>
          <w:tcPr>
            <w:tcW w:w="642" w:type="dxa"/>
            <w:tcBorders>
              <w:top w:val="single" w:sz="4" w:space="0" w:color="auto"/>
              <w:left w:val="single" w:sz="4" w:space="0" w:color="auto"/>
              <w:bottom w:val="single" w:sz="4" w:space="0" w:color="auto"/>
              <w:right w:val="nil"/>
            </w:tcBorders>
          </w:tcPr>
          <w:p w14:paraId="777D9567" w14:textId="77777777" w:rsidR="00631AA4" w:rsidRPr="007C1A63" w:rsidRDefault="00631AA4" w:rsidP="000D29B8">
            <w:pPr>
              <w:keepNext/>
              <w:keepLines/>
              <w:jc w:val="both"/>
              <w:rPr>
                <w:rFonts w:cs="Tahoma"/>
                <w:sz w:val="20"/>
                <w:szCs w:val="20"/>
              </w:rPr>
            </w:pP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ascii="Times New Roman" w:hAnsi="Times New Roman"/>
                <w:sz w:val="20"/>
                <w:szCs w:val="20"/>
              </w:rPr>
              <w:br w:type="page"/>
            </w:r>
            <w:r w:rsidRPr="007C1A63">
              <w:rPr>
                <w:rFonts w:cs="Tahoma"/>
                <w:sz w:val="20"/>
                <w:szCs w:val="20"/>
              </w:rPr>
              <w:br w:type="page"/>
            </w:r>
            <w:r w:rsidRPr="007C1A63">
              <w:rPr>
                <w:rFonts w:cs="Tahoma"/>
                <w:b/>
                <w:sz w:val="20"/>
                <w:szCs w:val="20"/>
              </w:rPr>
              <w:br w:type="page"/>
            </w:r>
            <w:r w:rsidRPr="007C1A63">
              <w:rPr>
                <w:rFonts w:cs="Tahoma"/>
                <w:sz w:val="20"/>
                <w:szCs w:val="20"/>
              </w:rPr>
              <w:br w:type="page"/>
            </w:r>
          </w:p>
        </w:tc>
        <w:tc>
          <w:tcPr>
            <w:tcW w:w="7438" w:type="dxa"/>
            <w:tcBorders>
              <w:top w:val="single" w:sz="4" w:space="0" w:color="auto"/>
              <w:left w:val="nil"/>
              <w:bottom w:val="single" w:sz="4" w:space="0" w:color="auto"/>
              <w:right w:val="single" w:sz="4" w:space="0" w:color="auto"/>
            </w:tcBorders>
            <w:vAlign w:val="center"/>
          </w:tcPr>
          <w:p w14:paraId="27D9853C" w14:textId="77777777" w:rsidR="00631AA4" w:rsidRPr="007C1A63" w:rsidRDefault="00631AA4" w:rsidP="000D29B8">
            <w:pPr>
              <w:keepNext/>
              <w:keepLines/>
              <w:rPr>
                <w:rFonts w:cs="Tahoma"/>
                <w:sz w:val="20"/>
                <w:szCs w:val="20"/>
              </w:rPr>
            </w:pPr>
            <w:r w:rsidRPr="007C1A63">
              <w:rPr>
                <w:rFonts w:cs="Tahoma"/>
                <w:sz w:val="20"/>
                <w:szCs w:val="20"/>
              </w:rPr>
              <w:t xml:space="preserve">SEZNAM DRUGIH SUBJEKTOV, KATERIH ZMOGLJIVOST UPORABLJA PONUDNIK  </w:t>
            </w:r>
          </w:p>
        </w:tc>
        <w:tc>
          <w:tcPr>
            <w:tcW w:w="851" w:type="dxa"/>
            <w:tcBorders>
              <w:top w:val="single" w:sz="4" w:space="0" w:color="auto"/>
              <w:left w:val="single" w:sz="4" w:space="0" w:color="auto"/>
              <w:bottom w:val="single" w:sz="4" w:space="0" w:color="auto"/>
              <w:right w:val="nil"/>
            </w:tcBorders>
            <w:vAlign w:val="center"/>
          </w:tcPr>
          <w:p w14:paraId="5ED9092A" w14:textId="77777777" w:rsidR="00631AA4" w:rsidRPr="007C1A63" w:rsidRDefault="00631AA4" w:rsidP="000D29B8">
            <w:pPr>
              <w:keepNext/>
              <w:keepLines/>
              <w:rPr>
                <w:rFonts w:cs="Tahoma"/>
                <w:b/>
                <w:sz w:val="20"/>
                <w:szCs w:val="20"/>
              </w:rPr>
            </w:pPr>
            <w:r w:rsidRPr="007C1A63">
              <w:rPr>
                <w:rFonts w:cs="Tahoma"/>
                <w:b/>
                <w:sz w:val="20"/>
                <w:szCs w:val="20"/>
              </w:rPr>
              <w:t xml:space="preserve">Priloga </w:t>
            </w:r>
          </w:p>
        </w:tc>
        <w:tc>
          <w:tcPr>
            <w:tcW w:w="567" w:type="dxa"/>
            <w:tcBorders>
              <w:top w:val="single" w:sz="4" w:space="0" w:color="auto"/>
              <w:left w:val="nil"/>
              <w:bottom w:val="single" w:sz="4" w:space="0" w:color="auto"/>
              <w:right w:val="single" w:sz="4" w:space="0" w:color="auto"/>
            </w:tcBorders>
            <w:vAlign w:val="center"/>
          </w:tcPr>
          <w:p w14:paraId="47417D34" w14:textId="77777777" w:rsidR="00631AA4" w:rsidRPr="007C1A63" w:rsidRDefault="00631AA4" w:rsidP="000D29B8">
            <w:pPr>
              <w:keepNext/>
              <w:keepLines/>
              <w:ind w:left="-70"/>
              <w:rPr>
                <w:rFonts w:cs="Tahoma"/>
                <w:b/>
                <w:sz w:val="20"/>
                <w:szCs w:val="20"/>
              </w:rPr>
            </w:pPr>
            <w:r w:rsidRPr="007C1A63">
              <w:rPr>
                <w:rFonts w:cs="Tahoma"/>
                <w:b/>
                <w:sz w:val="20"/>
                <w:szCs w:val="20"/>
              </w:rPr>
              <w:t>4/2</w:t>
            </w:r>
          </w:p>
        </w:tc>
      </w:tr>
    </w:tbl>
    <w:p w14:paraId="114FC9A0" w14:textId="77777777" w:rsidR="00631AA4" w:rsidRPr="007C1A63" w:rsidRDefault="00631AA4" w:rsidP="000D29B8">
      <w:pPr>
        <w:keepNext/>
        <w:keepLines/>
        <w:rPr>
          <w:rFonts w:ascii="Times New Roman" w:hAnsi="Times New Roman"/>
          <w:sz w:val="20"/>
          <w:szCs w:val="20"/>
        </w:rPr>
      </w:pPr>
    </w:p>
    <w:p w14:paraId="3CF6B9CB" w14:textId="77777777" w:rsidR="00631AA4" w:rsidRPr="007C1A63" w:rsidRDefault="00631AA4" w:rsidP="000D29B8">
      <w:pPr>
        <w:keepNext/>
        <w:keepLines/>
        <w:rPr>
          <w:rFonts w:ascii="Times New Roman" w:hAnsi="Times New Roman"/>
          <w:sz w:val="20"/>
          <w:szCs w:val="20"/>
        </w:rPr>
      </w:pPr>
    </w:p>
    <w:tbl>
      <w:tblPr>
        <w:tblW w:w="963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06"/>
        <w:gridCol w:w="6731"/>
      </w:tblGrid>
      <w:tr w:rsidR="0077054B" w:rsidRPr="007C1A63" w14:paraId="72B02F4A" w14:textId="77777777" w:rsidTr="007A6943">
        <w:trPr>
          <w:trHeight w:val="845"/>
          <w:jc w:val="center"/>
        </w:trPr>
        <w:tc>
          <w:tcPr>
            <w:tcW w:w="9637" w:type="dxa"/>
            <w:gridSpan w:val="2"/>
            <w:vAlign w:val="center"/>
          </w:tcPr>
          <w:p w14:paraId="0CA19A5D" w14:textId="7AA00E70" w:rsidR="00012EB1" w:rsidRPr="007C1A63" w:rsidRDefault="0077054B" w:rsidP="000D29B8">
            <w:pPr>
              <w:keepNext/>
              <w:keepLines/>
              <w:jc w:val="center"/>
              <w:rPr>
                <w:rFonts w:cs="Tahoma"/>
                <w:b/>
                <w:sz w:val="20"/>
                <w:szCs w:val="20"/>
              </w:rPr>
            </w:pPr>
            <w:r w:rsidRPr="007C1A63">
              <w:rPr>
                <w:rFonts w:cs="Tahoma"/>
                <w:sz w:val="20"/>
                <w:szCs w:val="20"/>
              </w:rPr>
              <w:t xml:space="preserve">Javno naročilo: </w:t>
            </w:r>
            <w:r w:rsidR="006D0ACB" w:rsidRPr="007C1A63">
              <w:rPr>
                <w:rFonts w:cs="Tahoma"/>
                <w:b/>
                <w:sz w:val="20"/>
                <w:szCs w:val="20"/>
              </w:rPr>
              <w:t>LPT-</w:t>
            </w:r>
            <w:r w:rsidR="003B1285">
              <w:rPr>
                <w:rFonts w:cs="Tahoma"/>
                <w:b/>
                <w:sz w:val="20"/>
                <w:szCs w:val="20"/>
              </w:rPr>
              <w:t>214</w:t>
            </w:r>
            <w:r w:rsidR="006D0ACB" w:rsidRPr="007C1A63">
              <w:rPr>
                <w:rFonts w:cs="Tahoma"/>
                <w:b/>
                <w:sz w:val="20"/>
                <w:szCs w:val="20"/>
              </w:rPr>
              <w:t>/24</w:t>
            </w:r>
            <w:r w:rsidR="00012EB1" w:rsidRPr="007C1A63">
              <w:rPr>
                <w:rFonts w:cs="Tahoma"/>
                <w:b/>
                <w:sz w:val="20"/>
                <w:szCs w:val="20"/>
              </w:rPr>
              <w:t xml:space="preserve"> </w:t>
            </w:r>
          </w:p>
          <w:p w14:paraId="60428333" w14:textId="73366D71" w:rsidR="0077054B" w:rsidRPr="007C1A63" w:rsidRDefault="00111CE0" w:rsidP="000D29B8">
            <w:pPr>
              <w:keepNext/>
              <w:keepLines/>
              <w:jc w:val="center"/>
              <w:rPr>
                <w:rFonts w:cs="Tahoma"/>
                <w:sz w:val="20"/>
                <w:szCs w:val="20"/>
              </w:rPr>
            </w:pPr>
            <w:r w:rsidRPr="007C1A63">
              <w:rPr>
                <w:rFonts w:cs="Tahoma"/>
                <w:b/>
                <w:sz w:val="20"/>
                <w:szCs w:val="20"/>
              </w:rPr>
              <w:t>Izvajanje storitev sprejemanja plačil parkirnine preko POS terminalov na avtomatskih blagajnah</w:t>
            </w:r>
          </w:p>
        </w:tc>
      </w:tr>
      <w:tr w:rsidR="0077054B" w:rsidRPr="007C1A63" w14:paraId="3AD487FC" w14:textId="77777777" w:rsidTr="00A277B0">
        <w:trPr>
          <w:trHeight w:val="385"/>
          <w:jc w:val="center"/>
        </w:trPr>
        <w:tc>
          <w:tcPr>
            <w:tcW w:w="2906" w:type="dxa"/>
            <w:vAlign w:val="center"/>
          </w:tcPr>
          <w:p w14:paraId="6C131C12" w14:textId="77777777" w:rsidR="0077054B" w:rsidRPr="007C1A63" w:rsidRDefault="0077054B" w:rsidP="000D29B8">
            <w:pPr>
              <w:keepNext/>
              <w:keepLines/>
              <w:rPr>
                <w:rFonts w:cs="Tahoma"/>
                <w:sz w:val="18"/>
                <w:szCs w:val="18"/>
              </w:rPr>
            </w:pPr>
            <w:r w:rsidRPr="007C1A63">
              <w:rPr>
                <w:rFonts w:cs="Tahoma"/>
                <w:sz w:val="18"/>
                <w:szCs w:val="18"/>
              </w:rPr>
              <w:t>Naziv subjekta</w:t>
            </w:r>
          </w:p>
        </w:tc>
        <w:tc>
          <w:tcPr>
            <w:tcW w:w="6731" w:type="dxa"/>
            <w:vAlign w:val="center"/>
          </w:tcPr>
          <w:p w14:paraId="3428D7D9" w14:textId="77777777" w:rsidR="0077054B" w:rsidRPr="007C1A63" w:rsidRDefault="0077054B" w:rsidP="000D29B8">
            <w:pPr>
              <w:keepNext/>
              <w:keepLines/>
              <w:rPr>
                <w:rFonts w:cs="Tahoma"/>
                <w:sz w:val="18"/>
                <w:szCs w:val="18"/>
              </w:rPr>
            </w:pPr>
          </w:p>
          <w:p w14:paraId="1DED7CAC" w14:textId="77777777" w:rsidR="0077054B" w:rsidRPr="007C1A63" w:rsidRDefault="0077054B" w:rsidP="000D29B8">
            <w:pPr>
              <w:keepNext/>
              <w:keepLines/>
              <w:rPr>
                <w:rFonts w:cs="Tahoma"/>
                <w:sz w:val="18"/>
                <w:szCs w:val="18"/>
              </w:rPr>
            </w:pPr>
          </w:p>
        </w:tc>
      </w:tr>
      <w:tr w:rsidR="0077054B" w:rsidRPr="007C1A63" w14:paraId="26725D80" w14:textId="77777777" w:rsidTr="00A277B0">
        <w:trPr>
          <w:jc w:val="center"/>
        </w:trPr>
        <w:tc>
          <w:tcPr>
            <w:tcW w:w="2906" w:type="dxa"/>
            <w:vAlign w:val="center"/>
          </w:tcPr>
          <w:p w14:paraId="06719C8D" w14:textId="77777777" w:rsidR="0077054B" w:rsidRPr="007C1A63" w:rsidRDefault="0077054B" w:rsidP="000D29B8">
            <w:pPr>
              <w:keepNext/>
              <w:keepLines/>
              <w:rPr>
                <w:rFonts w:cs="Tahoma"/>
                <w:sz w:val="18"/>
                <w:szCs w:val="18"/>
              </w:rPr>
            </w:pPr>
            <w:r w:rsidRPr="007C1A63">
              <w:rPr>
                <w:rFonts w:cs="Tahoma"/>
                <w:sz w:val="18"/>
                <w:szCs w:val="18"/>
              </w:rPr>
              <w:t>Polni naslov</w:t>
            </w:r>
          </w:p>
        </w:tc>
        <w:tc>
          <w:tcPr>
            <w:tcW w:w="6731" w:type="dxa"/>
            <w:vAlign w:val="center"/>
          </w:tcPr>
          <w:p w14:paraId="4F8F8412" w14:textId="77777777" w:rsidR="0077054B" w:rsidRPr="007C1A63" w:rsidRDefault="0077054B" w:rsidP="000D29B8">
            <w:pPr>
              <w:keepNext/>
              <w:keepLines/>
              <w:rPr>
                <w:rFonts w:cs="Tahoma"/>
                <w:sz w:val="18"/>
                <w:szCs w:val="18"/>
              </w:rPr>
            </w:pPr>
          </w:p>
          <w:p w14:paraId="4FCA7EE1" w14:textId="77777777" w:rsidR="0077054B" w:rsidRPr="007C1A63" w:rsidRDefault="0077054B" w:rsidP="000D29B8">
            <w:pPr>
              <w:keepNext/>
              <w:keepLines/>
              <w:rPr>
                <w:rFonts w:cs="Tahoma"/>
                <w:sz w:val="18"/>
                <w:szCs w:val="18"/>
              </w:rPr>
            </w:pPr>
          </w:p>
        </w:tc>
      </w:tr>
      <w:tr w:rsidR="0077054B" w:rsidRPr="007C1A63" w14:paraId="78F7A287" w14:textId="77777777" w:rsidTr="00A277B0">
        <w:trPr>
          <w:jc w:val="center"/>
        </w:trPr>
        <w:tc>
          <w:tcPr>
            <w:tcW w:w="2906" w:type="dxa"/>
            <w:vAlign w:val="center"/>
          </w:tcPr>
          <w:p w14:paraId="0E5D5183" w14:textId="20B5E79B" w:rsidR="0077054B" w:rsidRPr="007C1A63" w:rsidRDefault="00A01FD8" w:rsidP="000D29B8">
            <w:pPr>
              <w:keepNext/>
              <w:keepLines/>
              <w:rPr>
                <w:rFonts w:cs="Tahoma"/>
                <w:sz w:val="18"/>
                <w:szCs w:val="18"/>
              </w:rPr>
            </w:pPr>
            <w:r w:rsidRPr="007C1A63">
              <w:rPr>
                <w:rFonts w:cs="Tahoma"/>
                <w:sz w:val="20"/>
                <w:szCs w:val="20"/>
              </w:rPr>
              <w:t>Navedba vseh oseb, ki so članice upravnega, vodstvenega ali nadzornega organa podizvajalca ali ki imajo pooblastila za njegovo zastopanje ali odločanje ali nadzor v njem</w:t>
            </w:r>
          </w:p>
        </w:tc>
        <w:tc>
          <w:tcPr>
            <w:tcW w:w="6731" w:type="dxa"/>
            <w:vAlign w:val="center"/>
          </w:tcPr>
          <w:p w14:paraId="2D0CD0AE" w14:textId="77777777" w:rsidR="0077054B" w:rsidRPr="007C1A63" w:rsidRDefault="0077054B" w:rsidP="000D29B8">
            <w:pPr>
              <w:keepNext/>
              <w:keepLines/>
              <w:rPr>
                <w:rFonts w:cs="Tahoma"/>
                <w:sz w:val="18"/>
                <w:szCs w:val="18"/>
              </w:rPr>
            </w:pPr>
          </w:p>
          <w:p w14:paraId="5FAE5EA1" w14:textId="77777777" w:rsidR="0077054B" w:rsidRPr="007C1A63" w:rsidRDefault="0077054B" w:rsidP="000D29B8">
            <w:pPr>
              <w:keepNext/>
              <w:keepLines/>
              <w:rPr>
                <w:rFonts w:cs="Tahoma"/>
                <w:sz w:val="18"/>
                <w:szCs w:val="18"/>
              </w:rPr>
            </w:pPr>
          </w:p>
          <w:p w14:paraId="3F7121E7" w14:textId="77777777" w:rsidR="0077054B" w:rsidRPr="007C1A63" w:rsidRDefault="0077054B" w:rsidP="000D29B8">
            <w:pPr>
              <w:keepNext/>
              <w:keepLines/>
              <w:rPr>
                <w:rFonts w:cs="Tahoma"/>
                <w:sz w:val="18"/>
                <w:szCs w:val="18"/>
              </w:rPr>
            </w:pPr>
          </w:p>
          <w:p w14:paraId="722E6578" w14:textId="77777777" w:rsidR="0077054B" w:rsidRPr="007C1A63" w:rsidRDefault="0077054B" w:rsidP="000D29B8">
            <w:pPr>
              <w:keepNext/>
              <w:keepLines/>
              <w:rPr>
                <w:rFonts w:cs="Tahoma"/>
                <w:sz w:val="18"/>
                <w:szCs w:val="18"/>
              </w:rPr>
            </w:pPr>
          </w:p>
        </w:tc>
      </w:tr>
      <w:tr w:rsidR="0077054B" w:rsidRPr="007C1A63" w14:paraId="46DFC375" w14:textId="77777777" w:rsidTr="00A277B0">
        <w:trPr>
          <w:trHeight w:val="357"/>
          <w:jc w:val="center"/>
        </w:trPr>
        <w:tc>
          <w:tcPr>
            <w:tcW w:w="2906" w:type="dxa"/>
            <w:vAlign w:val="center"/>
          </w:tcPr>
          <w:p w14:paraId="4F2311A6" w14:textId="77777777" w:rsidR="0077054B" w:rsidRPr="007C1A63" w:rsidRDefault="0077054B" w:rsidP="000D29B8">
            <w:pPr>
              <w:keepNext/>
              <w:keepLines/>
              <w:spacing w:line="276" w:lineRule="auto"/>
              <w:rPr>
                <w:rFonts w:cs="Tahoma"/>
                <w:sz w:val="18"/>
                <w:szCs w:val="18"/>
              </w:rPr>
            </w:pPr>
            <w:r w:rsidRPr="007C1A63">
              <w:rPr>
                <w:rFonts w:cs="Tahoma"/>
                <w:sz w:val="18"/>
                <w:szCs w:val="18"/>
              </w:rPr>
              <w:t>Matična številka subjekta</w:t>
            </w:r>
          </w:p>
        </w:tc>
        <w:tc>
          <w:tcPr>
            <w:tcW w:w="6731" w:type="dxa"/>
            <w:vAlign w:val="center"/>
          </w:tcPr>
          <w:p w14:paraId="0F68E9D8" w14:textId="77777777" w:rsidR="0077054B" w:rsidRPr="007C1A63" w:rsidRDefault="0077054B" w:rsidP="000D29B8">
            <w:pPr>
              <w:keepNext/>
              <w:keepLines/>
              <w:spacing w:line="276" w:lineRule="auto"/>
              <w:rPr>
                <w:rFonts w:cs="Tahoma"/>
                <w:sz w:val="18"/>
                <w:szCs w:val="18"/>
              </w:rPr>
            </w:pPr>
          </w:p>
        </w:tc>
      </w:tr>
      <w:tr w:rsidR="0077054B" w:rsidRPr="007C1A63" w14:paraId="47B73030" w14:textId="77777777" w:rsidTr="00A277B0">
        <w:trPr>
          <w:trHeight w:val="405"/>
          <w:jc w:val="center"/>
        </w:trPr>
        <w:tc>
          <w:tcPr>
            <w:tcW w:w="2906" w:type="dxa"/>
            <w:vAlign w:val="center"/>
          </w:tcPr>
          <w:p w14:paraId="115A3DFE" w14:textId="77777777" w:rsidR="0077054B" w:rsidRPr="007C1A63" w:rsidRDefault="0077054B" w:rsidP="000D29B8">
            <w:pPr>
              <w:keepNext/>
              <w:keepLines/>
              <w:spacing w:line="276" w:lineRule="auto"/>
              <w:rPr>
                <w:rFonts w:cs="Tahoma"/>
                <w:sz w:val="18"/>
                <w:szCs w:val="18"/>
              </w:rPr>
            </w:pPr>
            <w:r w:rsidRPr="007C1A63">
              <w:rPr>
                <w:rFonts w:cs="Tahoma"/>
                <w:sz w:val="18"/>
                <w:szCs w:val="18"/>
              </w:rPr>
              <w:t>Davčna številka subjekta</w:t>
            </w:r>
          </w:p>
        </w:tc>
        <w:tc>
          <w:tcPr>
            <w:tcW w:w="6731" w:type="dxa"/>
            <w:vAlign w:val="center"/>
          </w:tcPr>
          <w:p w14:paraId="4E08EE9F" w14:textId="77777777" w:rsidR="0077054B" w:rsidRPr="007C1A63" w:rsidRDefault="0077054B" w:rsidP="000D29B8">
            <w:pPr>
              <w:keepNext/>
              <w:keepLines/>
              <w:spacing w:line="276" w:lineRule="auto"/>
              <w:rPr>
                <w:rFonts w:cs="Tahoma"/>
                <w:sz w:val="18"/>
                <w:szCs w:val="18"/>
              </w:rPr>
            </w:pPr>
          </w:p>
        </w:tc>
      </w:tr>
      <w:tr w:rsidR="0077054B" w:rsidRPr="007C1A63" w14:paraId="0A93DFAD" w14:textId="77777777" w:rsidTr="00A277B0">
        <w:trPr>
          <w:trHeight w:val="410"/>
          <w:jc w:val="center"/>
        </w:trPr>
        <w:tc>
          <w:tcPr>
            <w:tcW w:w="2906" w:type="dxa"/>
            <w:vAlign w:val="center"/>
          </w:tcPr>
          <w:p w14:paraId="59C086E4" w14:textId="77777777" w:rsidR="0077054B" w:rsidRPr="007C1A63" w:rsidRDefault="0077054B" w:rsidP="000D29B8">
            <w:pPr>
              <w:keepNext/>
              <w:keepLines/>
              <w:spacing w:line="276" w:lineRule="auto"/>
              <w:rPr>
                <w:rFonts w:cs="Tahoma"/>
                <w:sz w:val="18"/>
                <w:szCs w:val="18"/>
              </w:rPr>
            </w:pPr>
            <w:r w:rsidRPr="007C1A63">
              <w:rPr>
                <w:rFonts w:cs="Tahoma"/>
                <w:sz w:val="18"/>
                <w:szCs w:val="18"/>
              </w:rPr>
              <w:t>Transakcijski račun subjekta</w:t>
            </w:r>
          </w:p>
        </w:tc>
        <w:tc>
          <w:tcPr>
            <w:tcW w:w="6731" w:type="dxa"/>
            <w:vAlign w:val="center"/>
          </w:tcPr>
          <w:p w14:paraId="4A03B06B" w14:textId="77777777" w:rsidR="0077054B" w:rsidRPr="007C1A63" w:rsidRDefault="0077054B" w:rsidP="000D29B8">
            <w:pPr>
              <w:keepNext/>
              <w:keepLines/>
              <w:spacing w:line="276" w:lineRule="auto"/>
              <w:rPr>
                <w:rFonts w:cs="Tahoma"/>
                <w:sz w:val="18"/>
                <w:szCs w:val="18"/>
              </w:rPr>
            </w:pPr>
          </w:p>
        </w:tc>
      </w:tr>
      <w:tr w:rsidR="0077054B" w:rsidRPr="007C1A63" w14:paraId="326A4F1F" w14:textId="77777777" w:rsidTr="00A277B0">
        <w:trPr>
          <w:jc w:val="center"/>
        </w:trPr>
        <w:tc>
          <w:tcPr>
            <w:tcW w:w="2906" w:type="dxa"/>
            <w:vAlign w:val="center"/>
          </w:tcPr>
          <w:p w14:paraId="65F8AB6A" w14:textId="77777777" w:rsidR="0077054B" w:rsidRPr="007C1A63" w:rsidRDefault="0077054B" w:rsidP="000D29B8">
            <w:pPr>
              <w:keepNext/>
              <w:keepLines/>
              <w:jc w:val="center"/>
              <w:rPr>
                <w:rFonts w:cs="Tahoma"/>
                <w:sz w:val="18"/>
                <w:szCs w:val="18"/>
              </w:rPr>
            </w:pPr>
          </w:p>
          <w:p w14:paraId="0FD4EADC" w14:textId="77777777" w:rsidR="0077054B" w:rsidRPr="007C1A63" w:rsidRDefault="0077054B" w:rsidP="000D29B8">
            <w:pPr>
              <w:keepNext/>
              <w:keepLines/>
              <w:jc w:val="center"/>
              <w:rPr>
                <w:rFonts w:cs="Tahoma"/>
                <w:sz w:val="18"/>
                <w:szCs w:val="18"/>
              </w:rPr>
            </w:pPr>
          </w:p>
          <w:p w14:paraId="7642BC3B" w14:textId="77777777" w:rsidR="0077054B" w:rsidRPr="007C1A63" w:rsidRDefault="0077054B" w:rsidP="000D29B8">
            <w:pPr>
              <w:keepNext/>
              <w:keepLines/>
              <w:jc w:val="center"/>
              <w:rPr>
                <w:rFonts w:cs="Tahoma"/>
                <w:sz w:val="18"/>
                <w:szCs w:val="18"/>
              </w:rPr>
            </w:pPr>
          </w:p>
          <w:p w14:paraId="793C1A1E" w14:textId="77777777" w:rsidR="0077054B" w:rsidRPr="007C1A63" w:rsidRDefault="0077054B" w:rsidP="000D29B8">
            <w:pPr>
              <w:keepNext/>
              <w:keepLines/>
              <w:jc w:val="center"/>
              <w:rPr>
                <w:rFonts w:cs="Tahoma"/>
                <w:sz w:val="18"/>
                <w:szCs w:val="18"/>
              </w:rPr>
            </w:pPr>
          </w:p>
          <w:p w14:paraId="11C2E650" w14:textId="77777777" w:rsidR="0077054B" w:rsidRPr="007C1A63" w:rsidRDefault="0077054B" w:rsidP="000D29B8">
            <w:pPr>
              <w:keepNext/>
              <w:keepLines/>
              <w:rPr>
                <w:rFonts w:cs="Tahoma"/>
                <w:sz w:val="18"/>
                <w:szCs w:val="18"/>
              </w:rPr>
            </w:pPr>
            <w:r w:rsidRPr="007C1A63">
              <w:rPr>
                <w:rFonts w:cs="Tahoma"/>
                <w:sz w:val="18"/>
                <w:szCs w:val="18"/>
              </w:rPr>
              <w:t>Vsak del javnega naročila, za katere namerava ponudnik uporabiti zmogljivost subjekta</w:t>
            </w:r>
          </w:p>
          <w:p w14:paraId="7D0A56D0" w14:textId="77777777" w:rsidR="0077054B" w:rsidRPr="007C1A63" w:rsidRDefault="0077054B" w:rsidP="000D29B8">
            <w:pPr>
              <w:keepNext/>
              <w:keepLines/>
              <w:jc w:val="center"/>
              <w:rPr>
                <w:rFonts w:cs="Tahoma"/>
                <w:sz w:val="18"/>
                <w:szCs w:val="18"/>
              </w:rPr>
            </w:pPr>
          </w:p>
          <w:p w14:paraId="10B15BE8" w14:textId="77777777" w:rsidR="0077054B" w:rsidRPr="007C1A63" w:rsidRDefault="0077054B" w:rsidP="000D29B8">
            <w:pPr>
              <w:keepNext/>
              <w:keepLines/>
              <w:jc w:val="center"/>
              <w:rPr>
                <w:rFonts w:cs="Tahoma"/>
                <w:sz w:val="18"/>
                <w:szCs w:val="18"/>
              </w:rPr>
            </w:pPr>
          </w:p>
          <w:p w14:paraId="7F1F8DF2" w14:textId="77777777" w:rsidR="0077054B" w:rsidRPr="007C1A63" w:rsidRDefault="0077054B" w:rsidP="000D29B8">
            <w:pPr>
              <w:keepNext/>
              <w:keepLines/>
              <w:jc w:val="center"/>
              <w:rPr>
                <w:rFonts w:cs="Tahoma"/>
                <w:sz w:val="18"/>
                <w:szCs w:val="18"/>
              </w:rPr>
            </w:pPr>
          </w:p>
          <w:p w14:paraId="789585BB" w14:textId="77777777" w:rsidR="0077054B" w:rsidRPr="007C1A63" w:rsidRDefault="0077054B" w:rsidP="000D29B8">
            <w:pPr>
              <w:keepNext/>
              <w:keepLines/>
              <w:jc w:val="center"/>
              <w:rPr>
                <w:rFonts w:cs="Tahoma"/>
                <w:sz w:val="18"/>
                <w:szCs w:val="18"/>
              </w:rPr>
            </w:pPr>
          </w:p>
          <w:p w14:paraId="1B384ADA" w14:textId="77777777" w:rsidR="0077054B" w:rsidRPr="007C1A63" w:rsidRDefault="0077054B" w:rsidP="000D29B8">
            <w:pPr>
              <w:keepNext/>
              <w:keepLines/>
              <w:jc w:val="center"/>
              <w:rPr>
                <w:rFonts w:cs="Tahoma"/>
                <w:sz w:val="18"/>
                <w:szCs w:val="18"/>
              </w:rPr>
            </w:pPr>
          </w:p>
          <w:p w14:paraId="599C40AB" w14:textId="77777777" w:rsidR="0077054B" w:rsidRPr="007C1A63" w:rsidRDefault="0077054B" w:rsidP="000D29B8">
            <w:pPr>
              <w:keepNext/>
              <w:keepLines/>
              <w:jc w:val="center"/>
              <w:rPr>
                <w:rFonts w:cs="Tahoma"/>
                <w:sz w:val="18"/>
                <w:szCs w:val="18"/>
              </w:rPr>
            </w:pPr>
          </w:p>
          <w:p w14:paraId="5A69D828" w14:textId="77777777" w:rsidR="0077054B" w:rsidRPr="007C1A63" w:rsidRDefault="0077054B" w:rsidP="000D29B8">
            <w:pPr>
              <w:keepNext/>
              <w:keepLines/>
              <w:jc w:val="center"/>
              <w:rPr>
                <w:rFonts w:cs="Tahoma"/>
                <w:sz w:val="18"/>
                <w:szCs w:val="18"/>
              </w:rPr>
            </w:pPr>
          </w:p>
        </w:tc>
        <w:tc>
          <w:tcPr>
            <w:tcW w:w="6731" w:type="dxa"/>
            <w:vAlign w:val="center"/>
          </w:tcPr>
          <w:p w14:paraId="29964FEC" w14:textId="77777777" w:rsidR="0077054B" w:rsidRPr="007C1A63" w:rsidRDefault="0077054B" w:rsidP="000D29B8">
            <w:pPr>
              <w:keepNext/>
              <w:keepLines/>
              <w:rPr>
                <w:rFonts w:ascii="Times New Roman" w:hAnsi="Times New Roman"/>
                <w:sz w:val="18"/>
                <w:szCs w:val="18"/>
              </w:rPr>
            </w:pPr>
          </w:p>
          <w:p w14:paraId="0684DEF7" w14:textId="77777777" w:rsidR="0077054B" w:rsidRPr="007C1A63" w:rsidRDefault="0077054B" w:rsidP="000D29B8">
            <w:pPr>
              <w:keepNext/>
              <w:keepLines/>
              <w:rPr>
                <w:rFonts w:ascii="Times New Roman" w:hAnsi="Times New Roman"/>
                <w:sz w:val="18"/>
                <w:szCs w:val="18"/>
              </w:rPr>
            </w:pPr>
          </w:p>
        </w:tc>
      </w:tr>
      <w:tr w:rsidR="0077054B" w:rsidRPr="007C1A63" w14:paraId="6FAC9098" w14:textId="77777777" w:rsidTr="00A277B0">
        <w:trPr>
          <w:trHeight w:val="525"/>
          <w:jc w:val="center"/>
        </w:trPr>
        <w:tc>
          <w:tcPr>
            <w:tcW w:w="2906" w:type="dxa"/>
            <w:vAlign w:val="center"/>
          </w:tcPr>
          <w:p w14:paraId="336A243D" w14:textId="77777777" w:rsidR="0077054B" w:rsidRPr="007C1A63" w:rsidRDefault="0077054B" w:rsidP="000D29B8">
            <w:pPr>
              <w:keepNext/>
              <w:keepLines/>
              <w:rPr>
                <w:rFonts w:cs="Tahoma"/>
                <w:sz w:val="18"/>
                <w:szCs w:val="18"/>
              </w:rPr>
            </w:pPr>
            <w:r w:rsidRPr="007C1A63">
              <w:rPr>
                <w:rFonts w:cs="Tahoma"/>
                <w:sz w:val="18"/>
                <w:szCs w:val="18"/>
              </w:rPr>
              <w:t>Količina/Delež (%) javnega naročila</w:t>
            </w:r>
          </w:p>
        </w:tc>
        <w:tc>
          <w:tcPr>
            <w:tcW w:w="6731" w:type="dxa"/>
            <w:vAlign w:val="center"/>
          </w:tcPr>
          <w:p w14:paraId="09FD190C" w14:textId="77777777" w:rsidR="0077054B" w:rsidRPr="007C1A63" w:rsidRDefault="0077054B" w:rsidP="000D29B8">
            <w:pPr>
              <w:keepNext/>
              <w:keepLines/>
              <w:rPr>
                <w:rFonts w:ascii="Times New Roman" w:hAnsi="Times New Roman"/>
                <w:sz w:val="18"/>
                <w:szCs w:val="18"/>
              </w:rPr>
            </w:pPr>
          </w:p>
          <w:p w14:paraId="4DB68F84" w14:textId="77777777" w:rsidR="0077054B" w:rsidRPr="007C1A63" w:rsidRDefault="0077054B" w:rsidP="000D29B8">
            <w:pPr>
              <w:keepNext/>
              <w:keepLines/>
              <w:rPr>
                <w:rFonts w:ascii="Times New Roman" w:hAnsi="Times New Roman"/>
                <w:sz w:val="18"/>
                <w:szCs w:val="18"/>
              </w:rPr>
            </w:pPr>
          </w:p>
        </w:tc>
      </w:tr>
      <w:tr w:rsidR="0077054B" w:rsidRPr="007C1A63" w14:paraId="2C552C8C" w14:textId="77777777" w:rsidTr="00A277B0">
        <w:trPr>
          <w:jc w:val="center"/>
        </w:trPr>
        <w:tc>
          <w:tcPr>
            <w:tcW w:w="2906" w:type="dxa"/>
            <w:vAlign w:val="center"/>
          </w:tcPr>
          <w:p w14:paraId="4A3408A9" w14:textId="77777777" w:rsidR="0077054B" w:rsidRPr="007C1A63" w:rsidRDefault="0077054B" w:rsidP="000D29B8">
            <w:pPr>
              <w:keepNext/>
              <w:keepLines/>
              <w:rPr>
                <w:rFonts w:cs="Tahoma"/>
                <w:sz w:val="18"/>
                <w:szCs w:val="18"/>
              </w:rPr>
            </w:pPr>
            <w:r w:rsidRPr="007C1A63">
              <w:rPr>
                <w:rFonts w:cs="Tahoma"/>
                <w:sz w:val="18"/>
                <w:szCs w:val="18"/>
              </w:rPr>
              <w:t>Kraj izvedbe</w:t>
            </w:r>
          </w:p>
        </w:tc>
        <w:tc>
          <w:tcPr>
            <w:tcW w:w="6731" w:type="dxa"/>
            <w:vAlign w:val="center"/>
          </w:tcPr>
          <w:p w14:paraId="493D1588" w14:textId="77777777" w:rsidR="0077054B" w:rsidRPr="007C1A63" w:rsidRDefault="0077054B" w:rsidP="000D29B8">
            <w:pPr>
              <w:keepNext/>
              <w:keepLines/>
              <w:rPr>
                <w:rFonts w:ascii="Times New Roman" w:hAnsi="Times New Roman"/>
                <w:sz w:val="18"/>
                <w:szCs w:val="18"/>
              </w:rPr>
            </w:pPr>
          </w:p>
          <w:p w14:paraId="476FEFF4" w14:textId="77777777" w:rsidR="0077054B" w:rsidRPr="007C1A63" w:rsidRDefault="0077054B" w:rsidP="000D29B8">
            <w:pPr>
              <w:keepNext/>
              <w:keepLines/>
              <w:rPr>
                <w:rFonts w:ascii="Times New Roman" w:hAnsi="Times New Roman"/>
                <w:sz w:val="18"/>
                <w:szCs w:val="18"/>
              </w:rPr>
            </w:pPr>
          </w:p>
        </w:tc>
      </w:tr>
      <w:tr w:rsidR="0077054B" w:rsidRPr="007C1A63" w14:paraId="3889DBE0" w14:textId="77777777" w:rsidTr="00A277B0">
        <w:trPr>
          <w:jc w:val="center"/>
        </w:trPr>
        <w:tc>
          <w:tcPr>
            <w:tcW w:w="2906" w:type="dxa"/>
            <w:vAlign w:val="center"/>
          </w:tcPr>
          <w:p w14:paraId="5A9AC695" w14:textId="77777777" w:rsidR="0077054B" w:rsidRPr="007C1A63" w:rsidRDefault="0077054B" w:rsidP="000D29B8">
            <w:pPr>
              <w:keepNext/>
              <w:keepLines/>
              <w:rPr>
                <w:rFonts w:cs="Tahoma"/>
                <w:sz w:val="18"/>
                <w:szCs w:val="18"/>
              </w:rPr>
            </w:pPr>
            <w:r w:rsidRPr="007C1A63">
              <w:rPr>
                <w:rFonts w:cs="Tahoma"/>
                <w:sz w:val="18"/>
                <w:szCs w:val="18"/>
              </w:rPr>
              <w:t>Rok izvedbe</w:t>
            </w:r>
          </w:p>
        </w:tc>
        <w:tc>
          <w:tcPr>
            <w:tcW w:w="6731" w:type="dxa"/>
            <w:vAlign w:val="center"/>
          </w:tcPr>
          <w:p w14:paraId="7EC12628" w14:textId="77777777" w:rsidR="0077054B" w:rsidRPr="007C1A63" w:rsidRDefault="0077054B" w:rsidP="000D29B8">
            <w:pPr>
              <w:keepNext/>
              <w:keepLines/>
              <w:rPr>
                <w:rFonts w:ascii="Times New Roman" w:hAnsi="Times New Roman"/>
                <w:sz w:val="18"/>
                <w:szCs w:val="18"/>
              </w:rPr>
            </w:pPr>
          </w:p>
          <w:p w14:paraId="52E1B92D" w14:textId="77777777" w:rsidR="0077054B" w:rsidRPr="007C1A63" w:rsidRDefault="0077054B" w:rsidP="000D29B8">
            <w:pPr>
              <w:keepNext/>
              <w:keepLines/>
              <w:rPr>
                <w:rFonts w:ascii="Times New Roman" w:hAnsi="Times New Roman"/>
                <w:sz w:val="18"/>
                <w:szCs w:val="18"/>
              </w:rPr>
            </w:pPr>
          </w:p>
        </w:tc>
      </w:tr>
    </w:tbl>
    <w:p w14:paraId="1BC4E2C4" w14:textId="77777777" w:rsidR="0077054B" w:rsidRPr="007C1A63" w:rsidRDefault="0077054B" w:rsidP="000D29B8">
      <w:pPr>
        <w:keepNext/>
        <w:keepLines/>
        <w:tabs>
          <w:tab w:val="left" w:pos="567"/>
          <w:tab w:val="left" w:pos="851"/>
          <w:tab w:val="left" w:pos="993"/>
        </w:tabs>
        <w:jc w:val="both"/>
        <w:rPr>
          <w:rFonts w:cs="Tahoma"/>
          <w:sz w:val="20"/>
          <w:szCs w:val="20"/>
          <w:lang w:eastAsia="ar-SA"/>
        </w:rPr>
      </w:pPr>
    </w:p>
    <w:p w14:paraId="6B3C2A21" w14:textId="77777777" w:rsidR="0077054B" w:rsidRPr="007C1A63" w:rsidRDefault="0077054B" w:rsidP="000D29B8">
      <w:pPr>
        <w:keepNext/>
        <w:keepLines/>
        <w:tabs>
          <w:tab w:val="left" w:pos="5400"/>
        </w:tabs>
        <w:rPr>
          <w:rFonts w:cs="Tahoma"/>
          <w:sz w:val="20"/>
          <w:szCs w:val="20"/>
        </w:rPr>
      </w:pPr>
      <w:r w:rsidRPr="007C1A63">
        <w:rPr>
          <w:rFonts w:cs="Tahoma"/>
          <w:sz w:val="20"/>
          <w:szCs w:val="20"/>
        </w:rPr>
        <w:t>Datum:.........................</w:t>
      </w:r>
      <w:r w:rsidRPr="007C1A63">
        <w:rPr>
          <w:rFonts w:cs="Tahoma"/>
          <w:sz w:val="20"/>
          <w:szCs w:val="20"/>
        </w:rPr>
        <w:tab/>
      </w:r>
    </w:p>
    <w:p w14:paraId="7E292547" w14:textId="77777777" w:rsidR="0077054B" w:rsidRPr="007C1A63" w:rsidRDefault="0077054B" w:rsidP="000D29B8">
      <w:pPr>
        <w:keepNext/>
        <w:keepLines/>
        <w:tabs>
          <w:tab w:val="left" w:pos="5400"/>
        </w:tabs>
        <w:jc w:val="both"/>
        <w:rPr>
          <w:rFonts w:cs="Tahoma"/>
          <w:sz w:val="20"/>
          <w:szCs w:val="20"/>
        </w:rPr>
      </w:pPr>
    </w:p>
    <w:p w14:paraId="0B880736" w14:textId="77777777" w:rsidR="0077054B" w:rsidRPr="007C1A63" w:rsidRDefault="0077054B" w:rsidP="000D29B8">
      <w:pPr>
        <w:keepNext/>
        <w:keepLines/>
        <w:tabs>
          <w:tab w:val="left" w:pos="5400"/>
        </w:tabs>
        <w:jc w:val="both"/>
        <w:rPr>
          <w:rFonts w:cs="Tahoma"/>
          <w:sz w:val="20"/>
          <w:szCs w:val="20"/>
        </w:rPr>
      </w:pPr>
    </w:p>
    <w:p w14:paraId="7C89642D" w14:textId="01B568E2" w:rsidR="0077054B" w:rsidRPr="007C1A63" w:rsidRDefault="0077054B" w:rsidP="000D29B8">
      <w:pPr>
        <w:keepNext/>
        <w:keepLines/>
        <w:tabs>
          <w:tab w:val="left" w:pos="5400"/>
        </w:tabs>
        <w:jc w:val="both"/>
        <w:rPr>
          <w:rFonts w:cs="Tahoma"/>
          <w:sz w:val="20"/>
          <w:szCs w:val="20"/>
        </w:rPr>
      </w:pPr>
      <w:r w:rsidRPr="007C1A63">
        <w:rPr>
          <w:rFonts w:cs="Tahoma"/>
          <w:sz w:val="20"/>
          <w:szCs w:val="20"/>
        </w:rPr>
        <w:t xml:space="preserve">  </w:t>
      </w:r>
      <w:r w:rsidR="002B173A" w:rsidRPr="007C1A63">
        <w:rPr>
          <w:rFonts w:cs="Tahoma"/>
          <w:sz w:val="20"/>
          <w:szCs w:val="20"/>
        </w:rPr>
        <w:t xml:space="preserve">Naziv </w:t>
      </w:r>
      <w:r w:rsidRPr="007C1A63">
        <w:rPr>
          <w:rFonts w:cs="Tahoma"/>
          <w:sz w:val="20"/>
          <w:szCs w:val="20"/>
        </w:rPr>
        <w:t>ter podpis</w:t>
      </w:r>
      <w:r w:rsidRPr="007C1A63">
        <w:rPr>
          <w:rFonts w:cs="Tahoma"/>
          <w:sz w:val="20"/>
          <w:szCs w:val="20"/>
        </w:rPr>
        <w:tab/>
        <w:t xml:space="preserve">         </w:t>
      </w:r>
      <w:r w:rsidR="002B173A" w:rsidRPr="007C1A63">
        <w:rPr>
          <w:rFonts w:cs="Tahoma"/>
          <w:sz w:val="20"/>
          <w:szCs w:val="20"/>
        </w:rPr>
        <w:t>Naziv</w:t>
      </w:r>
      <w:r w:rsidRPr="007C1A63">
        <w:rPr>
          <w:rFonts w:cs="Tahoma"/>
          <w:sz w:val="20"/>
          <w:szCs w:val="20"/>
        </w:rPr>
        <w:t xml:space="preserve"> ter podpis </w:t>
      </w:r>
    </w:p>
    <w:p w14:paraId="3DD51014" w14:textId="15A2C4DB" w:rsidR="0077054B" w:rsidRPr="007C1A63" w:rsidRDefault="0077054B" w:rsidP="000D29B8">
      <w:pPr>
        <w:keepNext/>
        <w:keepLines/>
        <w:tabs>
          <w:tab w:val="left" w:pos="5400"/>
        </w:tabs>
        <w:jc w:val="both"/>
        <w:rPr>
          <w:rFonts w:cs="Tahoma"/>
          <w:sz w:val="20"/>
          <w:szCs w:val="20"/>
        </w:rPr>
      </w:pPr>
      <w:r w:rsidRPr="007C1A63">
        <w:rPr>
          <w:rFonts w:cs="Tahoma"/>
          <w:sz w:val="20"/>
          <w:szCs w:val="20"/>
        </w:rPr>
        <w:t xml:space="preserve">  gospodarskega subjekta</w:t>
      </w:r>
      <w:r w:rsidR="002B173A" w:rsidRPr="007C1A63">
        <w:rPr>
          <w:rFonts w:cs="Tahoma"/>
          <w:sz w:val="20"/>
          <w:szCs w:val="20"/>
        </w:rPr>
        <w:t>/ponudnika</w:t>
      </w:r>
      <w:r w:rsidRPr="007C1A63">
        <w:rPr>
          <w:rFonts w:cs="Tahoma"/>
          <w:sz w:val="20"/>
          <w:szCs w:val="20"/>
        </w:rPr>
        <w:t xml:space="preserve">:                                      </w:t>
      </w:r>
      <w:r w:rsidR="002B173A" w:rsidRPr="007C1A63">
        <w:rPr>
          <w:rFonts w:cs="Tahoma"/>
          <w:sz w:val="20"/>
          <w:szCs w:val="20"/>
        </w:rPr>
        <w:t xml:space="preserve">     </w:t>
      </w:r>
      <w:r w:rsidRPr="007C1A63">
        <w:rPr>
          <w:rFonts w:cs="Tahoma"/>
          <w:sz w:val="20"/>
          <w:szCs w:val="20"/>
        </w:rPr>
        <w:t>drugega subjekta:</w:t>
      </w:r>
    </w:p>
    <w:p w14:paraId="31D6A150" w14:textId="77777777" w:rsidR="0077054B" w:rsidRPr="007C1A63" w:rsidRDefault="0077054B" w:rsidP="000D29B8">
      <w:pPr>
        <w:keepNext/>
        <w:keepLines/>
        <w:tabs>
          <w:tab w:val="left" w:pos="5400"/>
        </w:tabs>
        <w:rPr>
          <w:rFonts w:cs="Tahoma"/>
          <w:sz w:val="20"/>
          <w:szCs w:val="20"/>
        </w:rPr>
      </w:pPr>
    </w:p>
    <w:p w14:paraId="11F74FEF" w14:textId="77777777" w:rsidR="0077054B" w:rsidRPr="007C1A63" w:rsidRDefault="0077054B" w:rsidP="000D29B8">
      <w:pPr>
        <w:keepNext/>
        <w:keepLines/>
        <w:rPr>
          <w:rFonts w:cs="Tahoma"/>
          <w:sz w:val="20"/>
          <w:szCs w:val="20"/>
        </w:rPr>
      </w:pPr>
      <w:r w:rsidRPr="007C1A63">
        <w:rPr>
          <w:rFonts w:cs="Tahoma"/>
          <w:sz w:val="20"/>
          <w:szCs w:val="20"/>
        </w:rPr>
        <w:t>..........................................</w:t>
      </w:r>
      <w:r w:rsidRPr="007C1A63">
        <w:rPr>
          <w:rFonts w:cs="Tahoma"/>
          <w:sz w:val="20"/>
          <w:szCs w:val="20"/>
        </w:rPr>
        <w:tab/>
      </w:r>
      <w:r w:rsidRPr="007C1A63">
        <w:rPr>
          <w:rFonts w:cs="Tahoma"/>
          <w:sz w:val="20"/>
          <w:szCs w:val="20"/>
        </w:rPr>
        <w:tab/>
      </w:r>
      <w:r w:rsidRPr="007C1A63">
        <w:rPr>
          <w:rFonts w:cs="Tahoma"/>
          <w:sz w:val="20"/>
          <w:szCs w:val="20"/>
        </w:rPr>
        <w:tab/>
      </w:r>
      <w:r w:rsidRPr="007C1A63">
        <w:rPr>
          <w:rFonts w:cs="Tahoma"/>
          <w:sz w:val="20"/>
          <w:szCs w:val="20"/>
        </w:rPr>
        <w:tab/>
      </w:r>
      <w:r w:rsidRPr="007C1A63">
        <w:rPr>
          <w:rFonts w:cs="Tahoma"/>
          <w:sz w:val="20"/>
          <w:szCs w:val="20"/>
        </w:rPr>
        <w:tab/>
        <w:t>………………………………………………</w:t>
      </w:r>
    </w:p>
    <w:p w14:paraId="57C23D71" w14:textId="77777777" w:rsidR="0077054B" w:rsidRPr="007C1A63" w:rsidRDefault="0077054B" w:rsidP="000D29B8">
      <w:pPr>
        <w:keepNext/>
        <w:keepLines/>
        <w:tabs>
          <w:tab w:val="left" w:pos="284"/>
        </w:tabs>
        <w:jc w:val="both"/>
        <w:rPr>
          <w:rFonts w:cs="Tahoma"/>
          <w:b/>
          <w:sz w:val="20"/>
          <w:szCs w:val="20"/>
        </w:rPr>
      </w:pPr>
      <w:r w:rsidRPr="007C1A63">
        <w:rPr>
          <w:rFonts w:cs="Tahoma"/>
          <w:b/>
          <w:sz w:val="20"/>
          <w:szCs w:val="20"/>
        </w:rPr>
        <w:tab/>
      </w:r>
      <w:r w:rsidRPr="007C1A63">
        <w:rPr>
          <w:rFonts w:cs="Tahoma"/>
          <w:b/>
          <w:sz w:val="20"/>
          <w:szCs w:val="20"/>
        </w:rPr>
        <w:tab/>
        <w:t xml:space="preserve">   </w:t>
      </w:r>
      <w:r w:rsidRPr="007C1A63">
        <w:rPr>
          <w:rFonts w:cs="Tahoma"/>
          <w:sz w:val="20"/>
          <w:szCs w:val="20"/>
        </w:rPr>
        <w:t xml:space="preserve">Žig: </w:t>
      </w:r>
      <w:r w:rsidRPr="007C1A63">
        <w:rPr>
          <w:rFonts w:cs="Tahoma"/>
          <w:sz w:val="20"/>
          <w:szCs w:val="20"/>
        </w:rPr>
        <w:tab/>
      </w:r>
      <w:r w:rsidRPr="007C1A63">
        <w:rPr>
          <w:rFonts w:cs="Tahoma"/>
          <w:sz w:val="20"/>
          <w:szCs w:val="20"/>
        </w:rPr>
        <w:tab/>
      </w:r>
      <w:r w:rsidRPr="007C1A63">
        <w:rPr>
          <w:rFonts w:cs="Tahoma"/>
          <w:sz w:val="20"/>
          <w:szCs w:val="20"/>
        </w:rPr>
        <w:tab/>
      </w:r>
      <w:r w:rsidRPr="007C1A63">
        <w:rPr>
          <w:rFonts w:cs="Tahoma"/>
          <w:sz w:val="20"/>
          <w:szCs w:val="20"/>
        </w:rPr>
        <w:tab/>
      </w:r>
      <w:r w:rsidRPr="007C1A63">
        <w:rPr>
          <w:rFonts w:cs="Tahoma"/>
          <w:sz w:val="20"/>
          <w:szCs w:val="20"/>
        </w:rPr>
        <w:tab/>
      </w:r>
      <w:r w:rsidRPr="007C1A63">
        <w:rPr>
          <w:rFonts w:cs="Tahoma"/>
          <w:sz w:val="20"/>
          <w:szCs w:val="20"/>
        </w:rPr>
        <w:tab/>
      </w:r>
      <w:r w:rsidRPr="007C1A63">
        <w:rPr>
          <w:rFonts w:cs="Tahoma"/>
          <w:sz w:val="20"/>
          <w:szCs w:val="20"/>
        </w:rPr>
        <w:tab/>
      </w:r>
      <w:r w:rsidRPr="007C1A63">
        <w:rPr>
          <w:rFonts w:cs="Tahoma"/>
          <w:sz w:val="20"/>
          <w:szCs w:val="20"/>
        </w:rPr>
        <w:tab/>
        <w:t xml:space="preserve">        Žig:</w:t>
      </w:r>
    </w:p>
    <w:p w14:paraId="51BC0C0A" w14:textId="77777777" w:rsidR="0077054B" w:rsidRPr="007C1A63" w:rsidRDefault="0077054B" w:rsidP="000D29B8">
      <w:pPr>
        <w:keepNext/>
        <w:keepLines/>
        <w:tabs>
          <w:tab w:val="left" w:pos="567"/>
          <w:tab w:val="left" w:pos="851"/>
          <w:tab w:val="left" w:pos="993"/>
        </w:tabs>
        <w:jc w:val="both"/>
        <w:rPr>
          <w:rFonts w:cs="Tahoma"/>
          <w:b/>
          <w:i/>
          <w:sz w:val="18"/>
          <w:szCs w:val="18"/>
          <w:lang w:eastAsia="ar-SA"/>
        </w:rPr>
      </w:pPr>
    </w:p>
    <w:p w14:paraId="51C86BD1" w14:textId="77777777" w:rsidR="0077054B" w:rsidRPr="007C1A63" w:rsidRDefault="0077054B" w:rsidP="000D29B8">
      <w:pPr>
        <w:keepNext/>
        <w:keepLines/>
        <w:tabs>
          <w:tab w:val="left" w:pos="567"/>
          <w:tab w:val="left" w:pos="851"/>
          <w:tab w:val="left" w:pos="993"/>
        </w:tabs>
        <w:jc w:val="both"/>
        <w:rPr>
          <w:rFonts w:cs="Tahoma"/>
          <w:b/>
          <w:i/>
          <w:sz w:val="18"/>
          <w:szCs w:val="18"/>
          <w:lang w:eastAsia="ar-SA"/>
        </w:rPr>
      </w:pPr>
    </w:p>
    <w:p w14:paraId="10DD219F" w14:textId="77777777" w:rsidR="0077054B" w:rsidRPr="007C1A63" w:rsidRDefault="0077054B" w:rsidP="000D29B8">
      <w:pPr>
        <w:keepNext/>
        <w:keepLines/>
        <w:spacing w:after="40"/>
        <w:jc w:val="both"/>
        <w:rPr>
          <w:rFonts w:cs="Tahoma"/>
          <w:b/>
          <w:i/>
          <w:sz w:val="18"/>
          <w:szCs w:val="18"/>
          <w:u w:val="single"/>
        </w:rPr>
      </w:pPr>
      <w:r w:rsidRPr="007C1A63">
        <w:rPr>
          <w:rFonts w:cs="Tahoma"/>
          <w:b/>
          <w:i/>
          <w:sz w:val="18"/>
          <w:szCs w:val="18"/>
          <w:u w:val="single"/>
        </w:rPr>
        <w:t xml:space="preserve">Opomba: </w:t>
      </w:r>
      <w:r w:rsidRPr="007C1A63">
        <w:rPr>
          <w:rFonts w:cs="Tahoma"/>
          <w:i/>
          <w:sz w:val="18"/>
          <w:szCs w:val="20"/>
        </w:rPr>
        <w:t>Prilogo je potrebno izpolniti, v kolikor  ponudnik uporabi zmogljivost drugih subjektov.</w:t>
      </w:r>
    </w:p>
    <w:p w14:paraId="0E5F8B6F" w14:textId="77777777" w:rsidR="0077054B" w:rsidRPr="007C1A63" w:rsidRDefault="0077054B" w:rsidP="000D29B8">
      <w:pPr>
        <w:keepNext/>
        <w:keepLines/>
        <w:tabs>
          <w:tab w:val="left" w:pos="567"/>
          <w:tab w:val="left" w:pos="851"/>
          <w:tab w:val="left" w:pos="993"/>
        </w:tabs>
        <w:jc w:val="both"/>
        <w:rPr>
          <w:rFonts w:cs="Tahoma"/>
          <w:b/>
          <w:i/>
          <w:sz w:val="22"/>
          <w:szCs w:val="18"/>
          <w:lang w:eastAsia="ar-SA"/>
        </w:rPr>
      </w:pPr>
    </w:p>
    <w:p w14:paraId="0274DD6C" w14:textId="77777777" w:rsidR="0077054B" w:rsidRPr="007C1A63" w:rsidRDefault="0077054B" w:rsidP="000D29B8">
      <w:pPr>
        <w:keepNext/>
        <w:keepLines/>
        <w:spacing w:after="40"/>
        <w:jc w:val="both"/>
        <w:rPr>
          <w:rFonts w:cs="Tahoma"/>
          <w:i/>
          <w:sz w:val="18"/>
          <w:szCs w:val="20"/>
        </w:rPr>
      </w:pPr>
      <w:r w:rsidRPr="007C1A63">
        <w:rPr>
          <w:rFonts w:cs="Tahoma"/>
          <w:b/>
          <w:i/>
          <w:sz w:val="18"/>
          <w:szCs w:val="18"/>
          <w:u w:val="single"/>
        </w:rPr>
        <w:t xml:space="preserve">Navodilo: </w:t>
      </w:r>
      <w:r w:rsidRPr="007C1A63">
        <w:rPr>
          <w:rFonts w:cs="Tahoma"/>
          <w:i/>
          <w:sz w:val="18"/>
          <w:szCs w:val="20"/>
        </w:rPr>
        <w:t>Obrazec se po potrebi kopira!</w:t>
      </w:r>
    </w:p>
    <w:p w14:paraId="585F1F45" w14:textId="77777777" w:rsidR="00E06587" w:rsidRPr="007C1A63" w:rsidRDefault="00E06587" w:rsidP="000D29B8">
      <w:pPr>
        <w:keepNext/>
        <w:keepLines/>
        <w:spacing w:after="40"/>
        <w:jc w:val="both"/>
        <w:rPr>
          <w:rFonts w:cs="Tahoma"/>
          <w:i/>
          <w:sz w:val="18"/>
          <w:szCs w:val="20"/>
        </w:rPr>
      </w:pPr>
    </w:p>
    <w:tbl>
      <w:tblPr>
        <w:tblW w:w="9498"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599"/>
        <w:gridCol w:w="7623"/>
        <w:gridCol w:w="850"/>
        <w:gridCol w:w="426"/>
      </w:tblGrid>
      <w:tr w:rsidR="00201EFB" w:rsidRPr="007C1A63" w14:paraId="5732595F" w14:textId="77777777" w:rsidTr="00BF3C53">
        <w:tc>
          <w:tcPr>
            <w:tcW w:w="599" w:type="dxa"/>
            <w:tcBorders>
              <w:right w:val="nil"/>
            </w:tcBorders>
          </w:tcPr>
          <w:p w14:paraId="5E5E9C4B" w14:textId="77777777" w:rsidR="00201EFB" w:rsidRPr="007C1A63" w:rsidRDefault="00201EFB" w:rsidP="000D29B8">
            <w:pPr>
              <w:keepNext/>
              <w:keepLines/>
              <w:jc w:val="both"/>
              <w:rPr>
                <w:rFonts w:cs="Tahoma"/>
                <w:sz w:val="20"/>
                <w:szCs w:val="20"/>
              </w:rPr>
            </w:pPr>
            <w:r w:rsidRPr="007C1A63">
              <w:rPr>
                <w:rFonts w:ascii="Times New Roman" w:hAnsi="Times New Roman"/>
                <w:sz w:val="20"/>
                <w:szCs w:val="20"/>
              </w:rPr>
              <w:lastRenderedPageBreak/>
              <w:br w:type="page"/>
            </w:r>
            <w:r w:rsidRPr="007C1A63">
              <w:rPr>
                <w:rFonts w:ascii="Times New Roman" w:hAnsi="Times New Roman"/>
                <w:sz w:val="20"/>
                <w:szCs w:val="20"/>
              </w:rPr>
              <w:br w:type="page"/>
            </w:r>
          </w:p>
        </w:tc>
        <w:tc>
          <w:tcPr>
            <w:tcW w:w="7623" w:type="dxa"/>
            <w:tcBorders>
              <w:left w:val="nil"/>
            </w:tcBorders>
          </w:tcPr>
          <w:p w14:paraId="6E9EE014" w14:textId="77777777" w:rsidR="00201EFB" w:rsidRPr="007C1A63" w:rsidRDefault="008F4BD5" w:rsidP="000D29B8">
            <w:pPr>
              <w:keepNext/>
              <w:keepLines/>
              <w:jc w:val="both"/>
              <w:rPr>
                <w:rFonts w:cs="Tahoma"/>
                <w:sz w:val="20"/>
                <w:szCs w:val="20"/>
              </w:rPr>
            </w:pPr>
            <w:r w:rsidRPr="007C1A63">
              <w:rPr>
                <w:rFonts w:cs="Tahoma"/>
                <w:sz w:val="20"/>
                <w:szCs w:val="20"/>
              </w:rPr>
              <w:t>OSNUTEK</w:t>
            </w:r>
            <w:r w:rsidR="00F854A3" w:rsidRPr="007C1A63">
              <w:rPr>
                <w:rFonts w:cs="Tahoma"/>
                <w:sz w:val="20"/>
                <w:szCs w:val="20"/>
              </w:rPr>
              <w:t xml:space="preserve"> </w:t>
            </w:r>
            <w:r w:rsidR="00C42392" w:rsidRPr="007C1A63">
              <w:rPr>
                <w:rFonts w:cs="Tahoma"/>
                <w:sz w:val="20"/>
                <w:szCs w:val="20"/>
              </w:rPr>
              <w:t>OKVIRNEGA SPORAZUMA</w:t>
            </w:r>
          </w:p>
        </w:tc>
        <w:tc>
          <w:tcPr>
            <w:tcW w:w="850" w:type="dxa"/>
            <w:tcBorders>
              <w:right w:val="nil"/>
            </w:tcBorders>
          </w:tcPr>
          <w:p w14:paraId="6007629D" w14:textId="77777777" w:rsidR="00201EFB" w:rsidRPr="007C1A63" w:rsidRDefault="00A277B0" w:rsidP="000D29B8">
            <w:pPr>
              <w:keepNext/>
              <w:keepLines/>
              <w:jc w:val="both"/>
              <w:rPr>
                <w:rFonts w:cs="Tahoma"/>
                <w:b/>
                <w:sz w:val="20"/>
                <w:szCs w:val="20"/>
              </w:rPr>
            </w:pPr>
            <w:r w:rsidRPr="007C1A63">
              <w:rPr>
                <w:rFonts w:cs="Tahoma"/>
                <w:b/>
                <w:sz w:val="20"/>
                <w:szCs w:val="20"/>
              </w:rPr>
              <w:t>P</w:t>
            </w:r>
            <w:r w:rsidR="00201EFB" w:rsidRPr="007C1A63">
              <w:rPr>
                <w:rFonts w:cs="Tahoma"/>
                <w:b/>
                <w:sz w:val="20"/>
                <w:szCs w:val="20"/>
              </w:rPr>
              <w:t xml:space="preserve">riloga </w:t>
            </w:r>
          </w:p>
        </w:tc>
        <w:tc>
          <w:tcPr>
            <w:tcW w:w="426" w:type="dxa"/>
            <w:tcBorders>
              <w:left w:val="nil"/>
            </w:tcBorders>
          </w:tcPr>
          <w:p w14:paraId="165F0AE9" w14:textId="25A8CB5D" w:rsidR="00201EFB" w:rsidRPr="007C1A63" w:rsidRDefault="00B52B93" w:rsidP="000D29B8">
            <w:pPr>
              <w:keepNext/>
              <w:keepLines/>
              <w:jc w:val="both"/>
              <w:rPr>
                <w:rFonts w:cs="Tahoma"/>
                <w:b/>
                <w:sz w:val="20"/>
                <w:szCs w:val="20"/>
              </w:rPr>
            </w:pPr>
            <w:r w:rsidRPr="007C1A63">
              <w:rPr>
                <w:rFonts w:cs="Tahoma"/>
                <w:b/>
                <w:sz w:val="20"/>
                <w:szCs w:val="20"/>
              </w:rPr>
              <w:t>5</w:t>
            </w:r>
          </w:p>
        </w:tc>
      </w:tr>
    </w:tbl>
    <w:p w14:paraId="419B6B5A" w14:textId="77777777" w:rsidR="00201EFB" w:rsidRPr="007C1A63" w:rsidRDefault="00201EFB" w:rsidP="000D29B8">
      <w:pPr>
        <w:keepNext/>
        <w:keepLines/>
        <w:rPr>
          <w:rFonts w:cs="Tahoma"/>
          <w:sz w:val="16"/>
          <w:szCs w:val="22"/>
        </w:rPr>
      </w:pPr>
    </w:p>
    <w:p w14:paraId="40A84041" w14:textId="6C9D3209" w:rsidR="00631AA4" w:rsidRPr="007C1A63" w:rsidRDefault="00631AA4" w:rsidP="000D29B8">
      <w:pPr>
        <w:keepNext/>
        <w:keepLines/>
        <w:tabs>
          <w:tab w:val="left" w:pos="709"/>
          <w:tab w:val="left" w:pos="1702"/>
        </w:tabs>
        <w:rPr>
          <w:rFonts w:cs="Tahoma"/>
          <w:sz w:val="20"/>
          <w:szCs w:val="20"/>
        </w:rPr>
      </w:pPr>
    </w:p>
    <w:p w14:paraId="11B5C77F" w14:textId="41970E34" w:rsidR="00BF3649" w:rsidRPr="007C1A63" w:rsidRDefault="00BF3649" w:rsidP="000D29B8">
      <w:pPr>
        <w:keepNext/>
        <w:keepLines/>
        <w:jc w:val="center"/>
        <w:rPr>
          <w:rFonts w:cs="Tahoma"/>
          <w:b/>
          <w:sz w:val="22"/>
          <w:szCs w:val="22"/>
        </w:rPr>
      </w:pPr>
      <w:r w:rsidRPr="007C1A63">
        <w:rPr>
          <w:rFonts w:cs="Tahoma"/>
          <w:b/>
          <w:sz w:val="22"/>
          <w:szCs w:val="22"/>
        </w:rPr>
        <w:t>OKVIRNI SPORAZUM</w:t>
      </w:r>
    </w:p>
    <w:p w14:paraId="05B30A5D" w14:textId="77777777" w:rsidR="00BF3649" w:rsidRPr="007C1A63" w:rsidRDefault="00BF3649" w:rsidP="000D29B8">
      <w:pPr>
        <w:keepNext/>
        <w:keepLines/>
        <w:tabs>
          <w:tab w:val="left" w:pos="4962"/>
        </w:tabs>
        <w:rPr>
          <w:rFonts w:cs="Tahoma"/>
          <w:b/>
          <w:sz w:val="16"/>
          <w:szCs w:val="16"/>
        </w:rPr>
      </w:pPr>
    </w:p>
    <w:p w14:paraId="40A1403E" w14:textId="77777777" w:rsidR="00BF3649" w:rsidRPr="007C1A63" w:rsidRDefault="00BF3649" w:rsidP="000D29B8">
      <w:pPr>
        <w:keepNext/>
        <w:keepLines/>
        <w:tabs>
          <w:tab w:val="left" w:pos="4962"/>
        </w:tabs>
        <w:rPr>
          <w:rFonts w:cs="Tahoma"/>
          <w:b/>
          <w:sz w:val="16"/>
          <w:szCs w:val="16"/>
        </w:rPr>
      </w:pPr>
    </w:p>
    <w:p w14:paraId="79D78BF4" w14:textId="6E9FED69" w:rsidR="00FA7150" w:rsidRPr="007C1A63" w:rsidRDefault="00FA7150" w:rsidP="000D29B8">
      <w:pPr>
        <w:keepNext/>
        <w:keepLines/>
        <w:tabs>
          <w:tab w:val="left" w:pos="4962"/>
        </w:tabs>
        <w:suppressAutoHyphens/>
        <w:spacing w:after="120"/>
        <w:rPr>
          <w:rFonts w:cs="Tahoma"/>
          <w:b/>
          <w:sz w:val="20"/>
          <w:szCs w:val="20"/>
        </w:rPr>
      </w:pPr>
      <w:r w:rsidRPr="007C1A63">
        <w:rPr>
          <w:rFonts w:cs="Tahoma"/>
          <w:sz w:val="20"/>
          <w:szCs w:val="20"/>
        </w:rPr>
        <w:t>Št. javnega naročila:</w:t>
      </w:r>
      <w:r w:rsidRPr="007C1A63">
        <w:rPr>
          <w:rFonts w:cs="Tahoma"/>
          <w:b/>
          <w:sz w:val="20"/>
          <w:szCs w:val="20"/>
        </w:rPr>
        <w:t xml:space="preserve">  </w:t>
      </w:r>
      <w:r w:rsidR="006D0ACB" w:rsidRPr="007C1A63">
        <w:rPr>
          <w:rFonts w:cs="Tahoma"/>
          <w:sz w:val="20"/>
          <w:szCs w:val="20"/>
        </w:rPr>
        <w:t>LPT-</w:t>
      </w:r>
      <w:r w:rsidR="003B1285">
        <w:rPr>
          <w:rFonts w:cs="Tahoma"/>
          <w:sz w:val="20"/>
          <w:szCs w:val="20"/>
        </w:rPr>
        <w:t>214</w:t>
      </w:r>
      <w:r w:rsidR="006D0ACB" w:rsidRPr="007C1A63">
        <w:rPr>
          <w:rFonts w:cs="Tahoma"/>
          <w:sz w:val="20"/>
          <w:szCs w:val="20"/>
        </w:rPr>
        <w:t>/24</w:t>
      </w:r>
    </w:p>
    <w:p w14:paraId="052A55AE" w14:textId="7AA11EB5" w:rsidR="00BF3649" w:rsidRPr="007C1A63" w:rsidRDefault="00BF3649" w:rsidP="000D29B8">
      <w:pPr>
        <w:keepNext/>
        <w:keepLines/>
        <w:tabs>
          <w:tab w:val="left" w:pos="4962"/>
        </w:tabs>
        <w:rPr>
          <w:rFonts w:cs="Tahoma"/>
          <w:sz w:val="20"/>
          <w:szCs w:val="20"/>
        </w:rPr>
      </w:pPr>
      <w:r w:rsidRPr="007C1A63">
        <w:rPr>
          <w:rFonts w:cs="Tahoma"/>
          <w:sz w:val="20"/>
          <w:szCs w:val="20"/>
        </w:rPr>
        <w:t xml:space="preserve">Št. okvirnega sporazuma </w:t>
      </w:r>
      <w:r w:rsidR="003B1285">
        <w:rPr>
          <w:rFonts w:cs="Tahoma"/>
          <w:sz w:val="20"/>
          <w:szCs w:val="20"/>
        </w:rPr>
        <w:t>naročnika</w:t>
      </w:r>
      <w:r w:rsidRPr="007C1A63">
        <w:rPr>
          <w:rFonts w:cs="Tahoma"/>
          <w:sz w:val="20"/>
          <w:szCs w:val="20"/>
        </w:rPr>
        <w:t xml:space="preserve">: </w:t>
      </w:r>
      <w:r w:rsidR="006D0ACB" w:rsidRPr="007C1A63">
        <w:rPr>
          <w:rFonts w:cs="Tahoma"/>
          <w:sz w:val="20"/>
          <w:szCs w:val="20"/>
        </w:rPr>
        <w:t>LPT-</w:t>
      </w:r>
      <w:r w:rsidR="003B1285">
        <w:rPr>
          <w:rFonts w:cs="Tahoma"/>
          <w:sz w:val="20"/>
          <w:szCs w:val="20"/>
        </w:rPr>
        <w:t>214</w:t>
      </w:r>
      <w:r w:rsidR="006D0ACB" w:rsidRPr="007C1A63">
        <w:rPr>
          <w:rFonts w:cs="Tahoma"/>
          <w:sz w:val="20"/>
          <w:szCs w:val="20"/>
        </w:rPr>
        <w:t>/24</w:t>
      </w:r>
    </w:p>
    <w:p w14:paraId="4425AECE" w14:textId="77777777" w:rsidR="00BF3649" w:rsidRPr="007C1A63" w:rsidRDefault="00BF3649" w:rsidP="000D29B8">
      <w:pPr>
        <w:keepNext/>
        <w:keepLines/>
        <w:tabs>
          <w:tab w:val="left" w:pos="4962"/>
        </w:tabs>
        <w:rPr>
          <w:rFonts w:cs="Tahoma"/>
          <w:sz w:val="8"/>
          <w:szCs w:val="8"/>
        </w:rPr>
      </w:pPr>
    </w:p>
    <w:p w14:paraId="74AFF052" w14:textId="73DEA156" w:rsidR="00BF3649" w:rsidRPr="007C1A63" w:rsidRDefault="00BF3649" w:rsidP="000D29B8">
      <w:pPr>
        <w:keepNext/>
        <w:keepLines/>
        <w:tabs>
          <w:tab w:val="left" w:pos="4962"/>
        </w:tabs>
        <w:rPr>
          <w:rFonts w:cs="Tahoma"/>
          <w:sz w:val="20"/>
          <w:szCs w:val="20"/>
        </w:rPr>
      </w:pPr>
      <w:r w:rsidRPr="007C1A63">
        <w:rPr>
          <w:rFonts w:cs="Tahoma"/>
          <w:sz w:val="20"/>
          <w:szCs w:val="20"/>
        </w:rPr>
        <w:t xml:space="preserve">Št. okvirnega sporazuma </w:t>
      </w:r>
      <w:r w:rsidR="003B1285">
        <w:rPr>
          <w:rFonts w:cs="Tahoma"/>
          <w:sz w:val="20"/>
          <w:szCs w:val="20"/>
        </w:rPr>
        <w:t>izvajalca</w:t>
      </w:r>
      <w:r w:rsidRPr="007C1A63">
        <w:rPr>
          <w:rFonts w:cs="Tahoma"/>
          <w:sz w:val="20"/>
          <w:szCs w:val="20"/>
        </w:rPr>
        <w:t>: .......................................</w:t>
      </w:r>
    </w:p>
    <w:p w14:paraId="1CA371AD" w14:textId="77777777" w:rsidR="00BF3649" w:rsidRPr="007C1A63" w:rsidRDefault="00BF3649" w:rsidP="000D29B8">
      <w:pPr>
        <w:keepNext/>
        <w:keepLines/>
        <w:jc w:val="center"/>
        <w:rPr>
          <w:rFonts w:cs="Tahoma"/>
          <w:b/>
          <w:snapToGrid w:val="0"/>
          <w:sz w:val="20"/>
          <w:szCs w:val="20"/>
        </w:rPr>
      </w:pPr>
    </w:p>
    <w:p w14:paraId="454CC54D" w14:textId="77777777" w:rsidR="00BF3649" w:rsidRPr="007C1A63" w:rsidRDefault="00BF3649" w:rsidP="000D29B8">
      <w:pPr>
        <w:keepNext/>
        <w:keepLines/>
        <w:jc w:val="center"/>
        <w:rPr>
          <w:rFonts w:cs="Tahoma"/>
          <w:b/>
          <w:sz w:val="20"/>
          <w:szCs w:val="20"/>
        </w:rPr>
      </w:pPr>
    </w:p>
    <w:p w14:paraId="6FD637DC" w14:textId="3C8960D6" w:rsidR="00FC27C3" w:rsidRPr="007C1A63" w:rsidRDefault="00BF3649" w:rsidP="000D29B8">
      <w:pPr>
        <w:keepNext/>
        <w:keepLines/>
        <w:jc w:val="center"/>
        <w:rPr>
          <w:rFonts w:cs="Tahoma"/>
          <w:b/>
          <w:sz w:val="22"/>
          <w:szCs w:val="22"/>
        </w:rPr>
      </w:pPr>
      <w:r w:rsidRPr="007C1A63">
        <w:rPr>
          <w:rFonts w:cs="Tahoma"/>
          <w:b/>
          <w:sz w:val="22"/>
          <w:szCs w:val="22"/>
        </w:rPr>
        <w:t xml:space="preserve">ZA </w:t>
      </w:r>
      <w:r w:rsidR="00111CE0" w:rsidRPr="007C1A63">
        <w:rPr>
          <w:rFonts w:cs="Tahoma"/>
          <w:b/>
          <w:sz w:val="22"/>
          <w:szCs w:val="22"/>
        </w:rPr>
        <w:t>IZVAJANJE STORITEV SPREJEMANJA PLAČIL PARKIRNINE PREKO POS TERMINALOV NA AVTOMATSKIH BLAGAJNAH</w:t>
      </w:r>
    </w:p>
    <w:p w14:paraId="22F0470E" w14:textId="4593EE43" w:rsidR="00BF3649" w:rsidRPr="007C1A63" w:rsidRDefault="00BF3649" w:rsidP="000D29B8">
      <w:pPr>
        <w:keepNext/>
        <w:keepLines/>
        <w:jc w:val="center"/>
        <w:rPr>
          <w:rFonts w:cs="Tahoma"/>
          <w:b/>
        </w:rPr>
      </w:pPr>
    </w:p>
    <w:p w14:paraId="76E2B71A" w14:textId="77777777" w:rsidR="00BF3649" w:rsidRPr="007C1A63" w:rsidRDefault="00BF3649" w:rsidP="000D29B8">
      <w:pPr>
        <w:keepNext/>
        <w:keepLines/>
        <w:tabs>
          <w:tab w:val="left" w:pos="4962"/>
        </w:tabs>
        <w:rPr>
          <w:rFonts w:cs="Tahoma"/>
          <w:b/>
          <w:sz w:val="16"/>
          <w:szCs w:val="16"/>
        </w:rPr>
      </w:pPr>
    </w:p>
    <w:p w14:paraId="72976A89" w14:textId="77777777" w:rsidR="00BF3649" w:rsidRPr="007C1A63" w:rsidRDefault="00BF3649" w:rsidP="000D29B8">
      <w:pPr>
        <w:keepNext/>
        <w:keepLines/>
        <w:rPr>
          <w:rFonts w:cs="Tahoma"/>
          <w:sz w:val="20"/>
          <w:szCs w:val="20"/>
        </w:rPr>
      </w:pPr>
      <w:r w:rsidRPr="007C1A63">
        <w:rPr>
          <w:rFonts w:cs="Tahoma"/>
          <w:sz w:val="20"/>
          <w:szCs w:val="20"/>
        </w:rPr>
        <w:t>ki ga skleneta</w:t>
      </w:r>
    </w:p>
    <w:p w14:paraId="35DF00FB" w14:textId="77777777" w:rsidR="00BF3649" w:rsidRPr="007C1A63" w:rsidRDefault="00BF3649" w:rsidP="000D29B8">
      <w:pPr>
        <w:keepNext/>
        <w:keepLines/>
        <w:tabs>
          <w:tab w:val="left" w:pos="1702"/>
        </w:tabs>
        <w:ind w:left="1701" w:hanging="1701"/>
        <w:rPr>
          <w:rFonts w:cs="Tahoma"/>
          <w:sz w:val="16"/>
          <w:szCs w:val="16"/>
        </w:rPr>
      </w:pPr>
    </w:p>
    <w:p w14:paraId="473576B9" w14:textId="126AE228" w:rsidR="00BF3649" w:rsidRPr="007C1A63" w:rsidRDefault="00B52B93" w:rsidP="000D29B8">
      <w:pPr>
        <w:keepNext/>
        <w:keepLines/>
        <w:tabs>
          <w:tab w:val="left" w:pos="1843"/>
        </w:tabs>
        <w:ind w:left="1701" w:hanging="1701"/>
        <w:jc w:val="both"/>
        <w:rPr>
          <w:rFonts w:cs="Tahoma"/>
          <w:sz w:val="20"/>
          <w:szCs w:val="20"/>
        </w:rPr>
      </w:pPr>
      <w:r w:rsidRPr="007C1A63">
        <w:rPr>
          <w:rFonts w:cs="Tahoma"/>
          <w:b/>
          <w:sz w:val="20"/>
          <w:szCs w:val="20"/>
        </w:rPr>
        <w:t>NAROČNIK</w:t>
      </w:r>
      <w:r w:rsidR="00BF3649" w:rsidRPr="007C1A63">
        <w:rPr>
          <w:rFonts w:cs="Tahoma"/>
          <w:b/>
          <w:sz w:val="20"/>
          <w:szCs w:val="20"/>
        </w:rPr>
        <w:t>:</w:t>
      </w:r>
      <w:r w:rsidR="00BF3649" w:rsidRPr="007C1A63">
        <w:rPr>
          <w:rFonts w:cs="Tahoma"/>
          <w:sz w:val="20"/>
          <w:szCs w:val="20"/>
        </w:rPr>
        <w:tab/>
      </w:r>
      <w:r w:rsidR="00BF3649" w:rsidRPr="007C1A63">
        <w:rPr>
          <w:rFonts w:cs="Tahoma"/>
          <w:b/>
          <w:bCs/>
          <w:sz w:val="20"/>
          <w:szCs w:val="20"/>
        </w:rPr>
        <w:t>Javno podjetje Ljubljanska parkirišča in tržnice</w:t>
      </w:r>
      <w:r w:rsidR="00BF3649" w:rsidRPr="007C1A63">
        <w:rPr>
          <w:rFonts w:cs="Tahoma"/>
          <w:bCs/>
          <w:sz w:val="20"/>
          <w:szCs w:val="20"/>
        </w:rPr>
        <w:t xml:space="preserve">, </w:t>
      </w:r>
      <w:r w:rsidR="00BF3649" w:rsidRPr="007C1A63">
        <w:rPr>
          <w:rFonts w:cs="Tahoma"/>
          <w:b/>
          <w:sz w:val="20"/>
          <w:szCs w:val="20"/>
        </w:rPr>
        <w:t>d.o.o.</w:t>
      </w:r>
      <w:r w:rsidR="00BF3649" w:rsidRPr="007C1A63">
        <w:rPr>
          <w:rFonts w:cs="Tahoma"/>
          <w:sz w:val="20"/>
          <w:szCs w:val="20"/>
        </w:rPr>
        <w:t>,</w:t>
      </w:r>
      <w:r w:rsidR="00BF3649" w:rsidRPr="007C1A63">
        <w:rPr>
          <w:rFonts w:cs="Tahoma"/>
          <w:b/>
          <w:sz w:val="20"/>
          <w:szCs w:val="20"/>
        </w:rPr>
        <w:t xml:space="preserve"> </w:t>
      </w:r>
      <w:r w:rsidR="00BF3649" w:rsidRPr="007C1A63">
        <w:rPr>
          <w:rFonts w:cs="Tahoma"/>
          <w:sz w:val="20"/>
          <w:szCs w:val="20"/>
        </w:rPr>
        <w:t xml:space="preserve">Kopitarjeva ulica 2, 1000 LJUBLJANA, ki ga zastopa direktor </w:t>
      </w:r>
      <w:r w:rsidR="00BF3649" w:rsidRPr="007C1A63">
        <w:rPr>
          <w:rFonts w:cs="Tahoma"/>
          <w:b/>
          <w:sz w:val="20"/>
          <w:szCs w:val="20"/>
        </w:rPr>
        <w:t xml:space="preserve">mag. </w:t>
      </w:r>
      <w:r w:rsidR="0070727B" w:rsidRPr="007C1A63">
        <w:rPr>
          <w:rFonts w:cs="Tahoma"/>
          <w:b/>
          <w:sz w:val="20"/>
          <w:szCs w:val="20"/>
        </w:rPr>
        <w:t>Bojan Babič</w:t>
      </w:r>
      <w:r w:rsidR="00BF3649" w:rsidRPr="007C1A63">
        <w:rPr>
          <w:rFonts w:cs="Tahoma"/>
          <w:b/>
          <w:sz w:val="20"/>
          <w:szCs w:val="20"/>
        </w:rPr>
        <w:t>,</w:t>
      </w:r>
    </w:p>
    <w:p w14:paraId="6918735E" w14:textId="77777777" w:rsidR="00BF3649" w:rsidRPr="007C1A63" w:rsidRDefault="00BF3649" w:rsidP="000D29B8">
      <w:pPr>
        <w:keepNext/>
        <w:keepLines/>
        <w:ind w:left="1701" w:hanging="1701"/>
        <w:rPr>
          <w:rFonts w:cs="Tahoma"/>
          <w:sz w:val="20"/>
          <w:szCs w:val="20"/>
        </w:rPr>
      </w:pPr>
      <w:r w:rsidRPr="007C1A63">
        <w:rPr>
          <w:rFonts w:cs="Tahoma"/>
          <w:sz w:val="20"/>
          <w:szCs w:val="20"/>
        </w:rPr>
        <w:tab/>
        <w:t>identifikacijska številka za DDV:</w:t>
      </w:r>
      <w:r w:rsidRPr="007C1A63">
        <w:rPr>
          <w:rFonts w:cs="Tahoma"/>
          <w:sz w:val="20"/>
          <w:szCs w:val="20"/>
        </w:rPr>
        <w:tab/>
        <w:t>SI50652613</w:t>
      </w:r>
    </w:p>
    <w:p w14:paraId="6A0EC705" w14:textId="77777777" w:rsidR="00BF3649" w:rsidRPr="007C1A63" w:rsidRDefault="00BF3649" w:rsidP="000D29B8">
      <w:pPr>
        <w:keepNext/>
        <w:keepLines/>
        <w:ind w:left="1701" w:hanging="1620"/>
        <w:jc w:val="both"/>
        <w:rPr>
          <w:rFonts w:cs="Tahoma"/>
          <w:sz w:val="20"/>
          <w:szCs w:val="20"/>
        </w:rPr>
      </w:pPr>
      <w:r w:rsidRPr="007C1A63">
        <w:rPr>
          <w:rFonts w:cs="Tahoma"/>
          <w:sz w:val="20"/>
          <w:szCs w:val="20"/>
        </w:rPr>
        <w:tab/>
        <w:t>matična številka:</w:t>
      </w:r>
      <w:r w:rsidRPr="007C1A63">
        <w:rPr>
          <w:rFonts w:ascii="Verdana" w:hAnsi="Verdana"/>
          <w:sz w:val="16"/>
          <w:szCs w:val="16"/>
        </w:rPr>
        <w:t xml:space="preserve"> </w:t>
      </w:r>
      <w:r w:rsidRPr="007C1A63">
        <w:rPr>
          <w:rFonts w:ascii="Verdana" w:hAnsi="Verdana"/>
          <w:sz w:val="16"/>
          <w:szCs w:val="16"/>
        </w:rPr>
        <w:tab/>
      </w:r>
      <w:r w:rsidRPr="007C1A63">
        <w:rPr>
          <w:rFonts w:ascii="Verdana" w:hAnsi="Verdana"/>
          <w:sz w:val="16"/>
          <w:szCs w:val="16"/>
        </w:rPr>
        <w:tab/>
      </w:r>
      <w:r w:rsidRPr="007C1A63">
        <w:rPr>
          <w:rFonts w:ascii="Verdana" w:hAnsi="Verdana"/>
          <w:sz w:val="16"/>
          <w:szCs w:val="16"/>
        </w:rPr>
        <w:tab/>
      </w:r>
      <w:r w:rsidRPr="007C1A63">
        <w:rPr>
          <w:rFonts w:cs="Tahoma"/>
          <w:sz w:val="20"/>
          <w:szCs w:val="20"/>
        </w:rPr>
        <w:t>5607906000</w:t>
      </w:r>
    </w:p>
    <w:p w14:paraId="53F5FDE8" w14:textId="40CCD4D1" w:rsidR="00BF3649" w:rsidRPr="007C1A63" w:rsidRDefault="00BF3649" w:rsidP="000D29B8">
      <w:pPr>
        <w:keepNext/>
        <w:keepLines/>
        <w:ind w:left="1620" w:firstLine="81"/>
        <w:jc w:val="both"/>
        <w:rPr>
          <w:rFonts w:cs="Tahoma"/>
          <w:sz w:val="20"/>
          <w:szCs w:val="20"/>
        </w:rPr>
      </w:pPr>
      <w:r w:rsidRPr="007C1A63">
        <w:rPr>
          <w:rFonts w:cs="Tahoma"/>
          <w:sz w:val="20"/>
          <w:szCs w:val="20"/>
        </w:rPr>
        <w:t xml:space="preserve">(v nadaljevanju: </w:t>
      </w:r>
      <w:r w:rsidR="00B52B93" w:rsidRPr="007C1A63">
        <w:rPr>
          <w:rFonts w:cs="Tahoma"/>
          <w:sz w:val="20"/>
          <w:szCs w:val="20"/>
        </w:rPr>
        <w:t>naročnik</w:t>
      </w:r>
      <w:r w:rsidRPr="007C1A63">
        <w:rPr>
          <w:rFonts w:cs="Tahoma"/>
          <w:sz w:val="20"/>
          <w:szCs w:val="20"/>
        </w:rPr>
        <w:t>)</w:t>
      </w:r>
    </w:p>
    <w:p w14:paraId="1F1A871F" w14:textId="77777777" w:rsidR="00BF3649" w:rsidRPr="007C1A63" w:rsidRDefault="00BF3649" w:rsidP="000D29B8">
      <w:pPr>
        <w:keepNext/>
        <w:keepLines/>
        <w:tabs>
          <w:tab w:val="left" w:pos="1702"/>
        </w:tabs>
        <w:rPr>
          <w:rFonts w:cs="Tahoma"/>
          <w:b/>
          <w:sz w:val="16"/>
          <w:szCs w:val="16"/>
        </w:rPr>
      </w:pPr>
    </w:p>
    <w:p w14:paraId="57BE81EF" w14:textId="77777777" w:rsidR="00BF3649" w:rsidRPr="007C1A63" w:rsidRDefault="00BF3649" w:rsidP="000D29B8">
      <w:pPr>
        <w:keepNext/>
        <w:keepLines/>
        <w:tabs>
          <w:tab w:val="left" w:pos="1702"/>
        </w:tabs>
        <w:rPr>
          <w:rFonts w:cs="Tahoma"/>
          <w:sz w:val="20"/>
          <w:szCs w:val="20"/>
        </w:rPr>
      </w:pPr>
      <w:r w:rsidRPr="007C1A63">
        <w:rPr>
          <w:rFonts w:cs="Tahoma"/>
          <w:sz w:val="20"/>
          <w:szCs w:val="20"/>
        </w:rPr>
        <w:t xml:space="preserve">ter </w:t>
      </w:r>
    </w:p>
    <w:p w14:paraId="428B8737" w14:textId="77777777" w:rsidR="00BF3649" w:rsidRPr="007C1A63" w:rsidRDefault="00BF3649" w:rsidP="000D29B8">
      <w:pPr>
        <w:keepNext/>
        <w:keepLines/>
        <w:tabs>
          <w:tab w:val="left" w:pos="1702"/>
        </w:tabs>
        <w:rPr>
          <w:rFonts w:cs="Tahoma"/>
          <w:b/>
          <w:sz w:val="16"/>
          <w:szCs w:val="16"/>
        </w:rPr>
      </w:pPr>
    </w:p>
    <w:p w14:paraId="7DCF1734" w14:textId="5019A975" w:rsidR="00BF3649" w:rsidRPr="007C1A63" w:rsidRDefault="00B52B93" w:rsidP="000D29B8">
      <w:pPr>
        <w:keepNext/>
        <w:keepLines/>
        <w:tabs>
          <w:tab w:val="left" w:pos="1702"/>
        </w:tabs>
        <w:rPr>
          <w:rFonts w:cs="Tahoma"/>
          <w:sz w:val="20"/>
          <w:szCs w:val="20"/>
        </w:rPr>
      </w:pPr>
      <w:r w:rsidRPr="007C1A63">
        <w:rPr>
          <w:rFonts w:cs="Tahoma"/>
          <w:b/>
          <w:sz w:val="20"/>
          <w:szCs w:val="20"/>
        </w:rPr>
        <w:t>IZVALALEC</w:t>
      </w:r>
      <w:r w:rsidR="00BF3649" w:rsidRPr="007C1A63">
        <w:rPr>
          <w:rFonts w:cs="Tahoma"/>
          <w:b/>
          <w:sz w:val="20"/>
          <w:szCs w:val="20"/>
        </w:rPr>
        <w:t>:</w:t>
      </w:r>
      <w:r w:rsidR="00BF3649" w:rsidRPr="007C1A63">
        <w:rPr>
          <w:rFonts w:cs="Tahoma"/>
          <w:b/>
          <w:sz w:val="20"/>
          <w:szCs w:val="20"/>
        </w:rPr>
        <w:tab/>
      </w:r>
      <w:r w:rsidR="00BF3649" w:rsidRPr="007C1A63">
        <w:rPr>
          <w:rFonts w:cs="Tahoma"/>
          <w:sz w:val="20"/>
          <w:szCs w:val="20"/>
        </w:rPr>
        <w:t xml:space="preserve">............................................................................................................., </w:t>
      </w:r>
    </w:p>
    <w:p w14:paraId="0CBA1803" w14:textId="77777777" w:rsidR="00BF3649" w:rsidRPr="007C1A63" w:rsidRDefault="00BF3649" w:rsidP="000D29B8">
      <w:pPr>
        <w:keepNext/>
        <w:keepLines/>
        <w:spacing w:after="60"/>
        <w:ind w:left="1701" w:hanging="1701"/>
        <w:jc w:val="both"/>
        <w:rPr>
          <w:rFonts w:cs="Tahoma"/>
          <w:sz w:val="20"/>
          <w:szCs w:val="20"/>
        </w:rPr>
      </w:pPr>
      <w:r w:rsidRPr="007C1A63">
        <w:rPr>
          <w:rFonts w:cs="Tahoma"/>
          <w:sz w:val="20"/>
          <w:szCs w:val="20"/>
        </w:rPr>
        <w:tab/>
        <w:t xml:space="preserve">ki ga zastopa:......................................................................................... </w:t>
      </w:r>
    </w:p>
    <w:p w14:paraId="5A37D0C7" w14:textId="77777777" w:rsidR="00BF3649" w:rsidRPr="007C1A63" w:rsidRDefault="00BF3649" w:rsidP="000D29B8">
      <w:pPr>
        <w:keepNext/>
        <w:keepLines/>
        <w:tabs>
          <w:tab w:val="left" w:pos="1702"/>
        </w:tabs>
        <w:ind w:left="1701" w:hanging="1701"/>
        <w:rPr>
          <w:rFonts w:cs="Tahoma"/>
          <w:sz w:val="20"/>
          <w:szCs w:val="20"/>
        </w:rPr>
      </w:pPr>
      <w:r w:rsidRPr="007C1A63">
        <w:rPr>
          <w:rFonts w:cs="Tahoma"/>
          <w:sz w:val="20"/>
          <w:szCs w:val="20"/>
        </w:rPr>
        <w:tab/>
        <w:t>številka transakcijskega računa: ___________________________</w:t>
      </w:r>
    </w:p>
    <w:p w14:paraId="2A514A25" w14:textId="77777777" w:rsidR="00BF3649" w:rsidRPr="007C1A63" w:rsidRDefault="00BF3649" w:rsidP="000D29B8">
      <w:pPr>
        <w:keepNext/>
        <w:keepLines/>
        <w:tabs>
          <w:tab w:val="left" w:pos="1702"/>
        </w:tabs>
        <w:ind w:left="1701" w:hanging="1701"/>
        <w:rPr>
          <w:rFonts w:cs="Tahoma"/>
          <w:sz w:val="20"/>
          <w:szCs w:val="20"/>
        </w:rPr>
      </w:pPr>
      <w:r w:rsidRPr="007C1A63">
        <w:rPr>
          <w:rFonts w:cs="Tahoma"/>
          <w:sz w:val="20"/>
          <w:szCs w:val="20"/>
        </w:rPr>
        <w:tab/>
      </w:r>
      <w:r w:rsidRPr="007C1A63">
        <w:rPr>
          <w:rFonts w:cs="Tahoma"/>
          <w:sz w:val="20"/>
          <w:szCs w:val="20"/>
        </w:rPr>
        <w:tab/>
        <w:t>identifikacijska številka za DDV: _________________________</w:t>
      </w:r>
    </w:p>
    <w:p w14:paraId="0B963DD8" w14:textId="77777777" w:rsidR="00BF3649" w:rsidRPr="007C1A63" w:rsidRDefault="00BF3649" w:rsidP="000D29B8">
      <w:pPr>
        <w:keepNext/>
        <w:keepLines/>
        <w:tabs>
          <w:tab w:val="left" w:pos="709"/>
          <w:tab w:val="left" w:pos="1702"/>
        </w:tabs>
        <w:ind w:left="1701" w:hanging="1701"/>
        <w:rPr>
          <w:rFonts w:cs="Tahoma"/>
          <w:sz w:val="20"/>
          <w:szCs w:val="20"/>
        </w:rPr>
      </w:pPr>
      <w:r w:rsidRPr="007C1A63">
        <w:rPr>
          <w:rFonts w:cs="Tahoma"/>
          <w:sz w:val="20"/>
          <w:szCs w:val="20"/>
        </w:rPr>
        <w:tab/>
      </w:r>
      <w:r w:rsidRPr="007C1A63">
        <w:rPr>
          <w:rFonts w:cs="Tahoma"/>
          <w:sz w:val="20"/>
          <w:szCs w:val="20"/>
        </w:rPr>
        <w:tab/>
        <w:t>matična številka: ______________________</w:t>
      </w:r>
    </w:p>
    <w:p w14:paraId="1DCF3720" w14:textId="4C02AFD6" w:rsidR="00BF3649" w:rsidRPr="007C1A63" w:rsidRDefault="00BF3649" w:rsidP="000D29B8">
      <w:pPr>
        <w:keepNext/>
        <w:keepLines/>
        <w:tabs>
          <w:tab w:val="left" w:pos="1702"/>
        </w:tabs>
        <w:ind w:left="1701"/>
        <w:rPr>
          <w:rFonts w:cs="Tahoma"/>
          <w:sz w:val="20"/>
          <w:szCs w:val="20"/>
        </w:rPr>
      </w:pPr>
      <w:r w:rsidRPr="007C1A63">
        <w:rPr>
          <w:rFonts w:cs="Tahoma"/>
          <w:sz w:val="20"/>
          <w:szCs w:val="20"/>
        </w:rPr>
        <w:t xml:space="preserve">(v nadaljevanju: </w:t>
      </w:r>
      <w:r w:rsidR="00B52B93" w:rsidRPr="007C1A63">
        <w:rPr>
          <w:rFonts w:cs="Tahoma"/>
          <w:sz w:val="20"/>
          <w:szCs w:val="20"/>
        </w:rPr>
        <w:t>izvajalec</w:t>
      </w:r>
      <w:r w:rsidRPr="007C1A63">
        <w:rPr>
          <w:rFonts w:cs="Tahoma"/>
          <w:sz w:val="20"/>
          <w:szCs w:val="20"/>
        </w:rPr>
        <w:t>)</w:t>
      </w:r>
    </w:p>
    <w:p w14:paraId="31828E2F" w14:textId="77777777" w:rsidR="00BF3649" w:rsidRPr="007C1A63" w:rsidRDefault="00BF3649" w:rsidP="000D29B8">
      <w:pPr>
        <w:keepNext/>
        <w:keepLines/>
        <w:tabs>
          <w:tab w:val="left" w:pos="709"/>
          <w:tab w:val="left" w:pos="1702"/>
        </w:tabs>
        <w:rPr>
          <w:rFonts w:cs="Tahoma"/>
          <w:sz w:val="20"/>
          <w:szCs w:val="20"/>
        </w:rPr>
      </w:pPr>
    </w:p>
    <w:p w14:paraId="78956674" w14:textId="77777777" w:rsidR="00BF3649" w:rsidRPr="007C1A63" w:rsidRDefault="00BF3649" w:rsidP="000D29B8">
      <w:pPr>
        <w:keepNext/>
        <w:keepLines/>
        <w:tabs>
          <w:tab w:val="left" w:pos="709"/>
          <w:tab w:val="left" w:pos="1702"/>
        </w:tabs>
        <w:rPr>
          <w:rFonts w:cs="Tahoma"/>
          <w:sz w:val="20"/>
          <w:szCs w:val="20"/>
        </w:rPr>
      </w:pPr>
    </w:p>
    <w:p w14:paraId="6036F308" w14:textId="164FC6E1" w:rsidR="00D93547" w:rsidRPr="007C1A63" w:rsidRDefault="00BF3649" w:rsidP="000D29B8">
      <w:pPr>
        <w:keepNext/>
        <w:keepLines/>
        <w:tabs>
          <w:tab w:val="left" w:pos="1080"/>
          <w:tab w:val="left" w:pos="1702"/>
        </w:tabs>
        <w:jc w:val="both"/>
        <w:rPr>
          <w:rFonts w:cs="Tahoma"/>
          <w:b/>
          <w:sz w:val="20"/>
          <w:szCs w:val="20"/>
        </w:rPr>
      </w:pPr>
      <w:r w:rsidRPr="007C1A63">
        <w:rPr>
          <w:rFonts w:cs="Tahoma"/>
          <w:b/>
          <w:sz w:val="20"/>
          <w:szCs w:val="20"/>
        </w:rPr>
        <w:t>I.</w:t>
      </w:r>
      <w:r w:rsidRPr="007C1A63">
        <w:rPr>
          <w:rFonts w:cs="Tahoma"/>
          <w:b/>
          <w:sz w:val="20"/>
          <w:szCs w:val="20"/>
        </w:rPr>
        <w:tab/>
        <w:t>UVODNE DOLOČBE</w:t>
      </w:r>
    </w:p>
    <w:p w14:paraId="0D8D56D2" w14:textId="77777777" w:rsidR="006F3BC0" w:rsidRPr="007C1A63" w:rsidRDefault="006F3BC0" w:rsidP="000D29B8">
      <w:pPr>
        <w:keepNext/>
        <w:keepLines/>
        <w:tabs>
          <w:tab w:val="left" w:pos="1080"/>
          <w:tab w:val="left" w:pos="1702"/>
        </w:tabs>
        <w:jc w:val="both"/>
        <w:rPr>
          <w:rFonts w:cs="Tahoma"/>
          <w:b/>
          <w:sz w:val="20"/>
          <w:szCs w:val="20"/>
        </w:rPr>
      </w:pPr>
    </w:p>
    <w:p w14:paraId="0C6FE487" w14:textId="77777777" w:rsidR="00BF3649" w:rsidRPr="007C1A63" w:rsidRDefault="00BF3649" w:rsidP="006F3BC0">
      <w:pPr>
        <w:keepNext/>
        <w:keepLines/>
        <w:numPr>
          <w:ilvl w:val="0"/>
          <w:numId w:val="46"/>
        </w:numPr>
        <w:tabs>
          <w:tab w:val="num" w:pos="4897"/>
        </w:tabs>
        <w:jc w:val="center"/>
        <w:rPr>
          <w:rFonts w:cs="Tahoma"/>
          <w:sz w:val="20"/>
          <w:szCs w:val="20"/>
        </w:rPr>
      </w:pPr>
      <w:r w:rsidRPr="007C1A63">
        <w:rPr>
          <w:rFonts w:cs="Tahoma"/>
          <w:sz w:val="20"/>
          <w:szCs w:val="20"/>
        </w:rPr>
        <w:t>člen</w:t>
      </w:r>
    </w:p>
    <w:p w14:paraId="3B9ECAB0" w14:textId="77777777" w:rsidR="00BF3649" w:rsidRPr="007C1A63" w:rsidRDefault="00BF3649" w:rsidP="000D29B8">
      <w:pPr>
        <w:keepNext/>
        <w:keepLines/>
        <w:tabs>
          <w:tab w:val="left" w:pos="1702"/>
        </w:tabs>
        <w:jc w:val="center"/>
        <w:rPr>
          <w:rFonts w:cs="Tahoma"/>
          <w:sz w:val="20"/>
          <w:szCs w:val="20"/>
        </w:rPr>
      </w:pPr>
    </w:p>
    <w:p w14:paraId="55D28BE4" w14:textId="7B19E241" w:rsidR="00BF3649" w:rsidRPr="007C1A63" w:rsidRDefault="00D93547" w:rsidP="000D29B8">
      <w:pPr>
        <w:keepNext/>
        <w:keepLines/>
        <w:jc w:val="both"/>
        <w:rPr>
          <w:rFonts w:cs="Tahoma"/>
          <w:sz w:val="20"/>
          <w:szCs w:val="20"/>
        </w:rPr>
      </w:pPr>
      <w:r w:rsidRPr="007C1A63">
        <w:rPr>
          <w:rFonts w:cs="Tahoma"/>
          <w:sz w:val="20"/>
          <w:szCs w:val="20"/>
        </w:rPr>
        <w:t xml:space="preserve">Stranki okvirnega sporazuma uvodoma ugotavljata, da je JAVNI HOLDING Ljubljana, d.o.o., Verovškova ulica 70, 1000 Ljubljana, na podlagi pooblastila naročnika </w:t>
      </w:r>
      <w:r w:rsidR="00064417" w:rsidRPr="007C1A63">
        <w:rPr>
          <w:rFonts w:cs="Tahoma"/>
          <w:sz w:val="20"/>
          <w:szCs w:val="20"/>
        </w:rPr>
        <w:t>in na podlagi organizacijskega navodila JAVNEGA HOLDINGA Ljubljana, d.o.o. in povezanih javnih podjetij o izvajanju javnih naročil,</w:t>
      </w:r>
      <w:r w:rsidR="00BF3649" w:rsidRPr="007C1A63">
        <w:rPr>
          <w:rFonts w:cs="Tahoma"/>
          <w:sz w:val="20"/>
          <w:szCs w:val="20"/>
        </w:rPr>
        <w:t xml:space="preserve"> izvedel postopek javnega naročila </w:t>
      </w:r>
      <w:r w:rsidR="00064417" w:rsidRPr="007C1A63">
        <w:rPr>
          <w:rFonts w:cs="Tahoma"/>
          <w:sz w:val="20"/>
          <w:szCs w:val="20"/>
        </w:rPr>
        <w:t xml:space="preserve">št. </w:t>
      </w:r>
      <w:r w:rsidR="006D0ACB" w:rsidRPr="007C1A63">
        <w:rPr>
          <w:rFonts w:cs="Tahoma"/>
          <w:sz w:val="20"/>
          <w:szCs w:val="20"/>
        </w:rPr>
        <w:t>LPT-</w:t>
      </w:r>
      <w:r w:rsidR="003B1285">
        <w:rPr>
          <w:rFonts w:cs="Tahoma"/>
          <w:sz w:val="20"/>
          <w:szCs w:val="20"/>
        </w:rPr>
        <w:t>214</w:t>
      </w:r>
      <w:r w:rsidR="006D0ACB" w:rsidRPr="007C1A63">
        <w:rPr>
          <w:rFonts w:cs="Tahoma"/>
          <w:sz w:val="20"/>
          <w:szCs w:val="20"/>
        </w:rPr>
        <w:t>/24</w:t>
      </w:r>
      <w:r w:rsidR="00BF3649" w:rsidRPr="007C1A63">
        <w:rPr>
          <w:rFonts w:cs="Tahoma"/>
          <w:sz w:val="20"/>
          <w:szCs w:val="20"/>
        </w:rPr>
        <w:t xml:space="preserve">, po postopku naročila male vrednosti, v skladu s 47. členom Zakona o javnem naročanju (Uradni list RS, št. 91/15 </w:t>
      </w:r>
      <w:r w:rsidR="00064417" w:rsidRPr="007C1A63">
        <w:rPr>
          <w:rFonts w:cs="Tahoma"/>
          <w:sz w:val="20"/>
          <w:szCs w:val="20"/>
        </w:rPr>
        <w:t>in nadaljnji</w:t>
      </w:r>
      <w:r w:rsidR="00BF3649" w:rsidRPr="007C1A63">
        <w:rPr>
          <w:rFonts w:cs="Tahoma"/>
          <w:sz w:val="20"/>
          <w:szCs w:val="20"/>
        </w:rPr>
        <w:t>;</w:t>
      </w:r>
      <w:r w:rsidR="00BF3649" w:rsidRPr="007C1A63">
        <w:rPr>
          <w:rFonts w:cs="Tahoma"/>
          <w:sz w:val="20"/>
          <w:szCs w:val="20"/>
          <w:lang w:eastAsia="ar-SA"/>
        </w:rPr>
        <w:t xml:space="preserve"> v nadaljevanju: ZJN-3</w:t>
      </w:r>
      <w:r w:rsidR="00BF3649" w:rsidRPr="007C1A63">
        <w:rPr>
          <w:rFonts w:cs="Tahoma"/>
          <w:sz w:val="20"/>
          <w:szCs w:val="20"/>
        </w:rPr>
        <w:t>), objavljenim na Portalu javnih naročil dne ________, pod št. objave JN _________, z namenom sklenitve okvirnega sporazuma za »</w:t>
      </w:r>
      <w:r w:rsidR="00111CE0" w:rsidRPr="007C1A63">
        <w:rPr>
          <w:rFonts w:cs="Tahoma"/>
          <w:sz w:val="20"/>
          <w:szCs w:val="20"/>
        </w:rPr>
        <w:t>Izvajanje storitev sprejemanja plačil parkirnine preko POS terminalov na avtomatskih blagajnah</w:t>
      </w:r>
      <w:r w:rsidR="00BF3649" w:rsidRPr="007C1A63">
        <w:rPr>
          <w:rFonts w:cs="Tahoma"/>
          <w:sz w:val="20"/>
          <w:szCs w:val="20"/>
        </w:rPr>
        <w:t xml:space="preserve">«, v katerem je </w:t>
      </w:r>
      <w:r w:rsidR="006F3BC0" w:rsidRPr="007C1A63">
        <w:rPr>
          <w:rFonts w:cs="Tahoma"/>
          <w:sz w:val="20"/>
          <w:szCs w:val="20"/>
        </w:rPr>
        <w:t>naročnik</w:t>
      </w:r>
      <w:r w:rsidR="00BF3649" w:rsidRPr="007C1A63">
        <w:rPr>
          <w:rFonts w:cs="Tahoma"/>
          <w:sz w:val="20"/>
          <w:szCs w:val="20"/>
        </w:rPr>
        <w:t xml:space="preserve"> </w:t>
      </w:r>
      <w:r w:rsidR="006F3BC0" w:rsidRPr="007C1A63">
        <w:rPr>
          <w:rFonts w:cs="Tahoma"/>
          <w:sz w:val="20"/>
          <w:szCs w:val="20"/>
        </w:rPr>
        <w:t>izvajalca</w:t>
      </w:r>
      <w:r w:rsidR="00BF3649" w:rsidRPr="007C1A63">
        <w:rPr>
          <w:rFonts w:cs="Tahoma"/>
          <w:sz w:val="20"/>
          <w:szCs w:val="20"/>
        </w:rPr>
        <w:t xml:space="preserve"> izbral na podlagi najugodnejše ponudbe ter na podlagi pogojev in meril, opredeljenih v razpisni </w:t>
      </w:r>
      <w:r w:rsidR="00FA7150" w:rsidRPr="007C1A63">
        <w:rPr>
          <w:rFonts w:cs="Tahoma"/>
          <w:sz w:val="20"/>
          <w:szCs w:val="20"/>
        </w:rPr>
        <w:t xml:space="preserve">dokumentaciji kupca, št. </w:t>
      </w:r>
      <w:r w:rsidR="006D0ACB" w:rsidRPr="007C1A63">
        <w:rPr>
          <w:rFonts w:cs="Tahoma"/>
          <w:sz w:val="20"/>
          <w:szCs w:val="20"/>
        </w:rPr>
        <w:t>LPT-</w:t>
      </w:r>
      <w:r w:rsidR="003B1285">
        <w:rPr>
          <w:rFonts w:cs="Tahoma"/>
          <w:sz w:val="20"/>
          <w:szCs w:val="20"/>
        </w:rPr>
        <w:t>214</w:t>
      </w:r>
      <w:r w:rsidR="006D0ACB" w:rsidRPr="007C1A63">
        <w:rPr>
          <w:rFonts w:cs="Tahoma"/>
          <w:sz w:val="20"/>
          <w:szCs w:val="20"/>
        </w:rPr>
        <w:t>/24</w:t>
      </w:r>
      <w:r w:rsidR="00BF3649" w:rsidRPr="007C1A63">
        <w:rPr>
          <w:rFonts w:cs="Tahoma"/>
          <w:sz w:val="20"/>
          <w:szCs w:val="20"/>
        </w:rPr>
        <w:t xml:space="preserve"> (v nadaljevanju: razpisna dokumentacija).</w:t>
      </w:r>
    </w:p>
    <w:p w14:paraId="094D8E63" w14:textId="77777777" w:rsidR="00BF3649" w:rsidRPr="007C1A63" w:rsidRDefault="00BF3649" w:rsidP="000D29B8">
      <w:pPr>
        <w:keepNext/>
        <w:keepLines/>
        <w:tabs>
          <w:tab w:val="left" w:pos="567"/>
        </w:tabs>
        <w:jc w:val="both"/>
        <w:rPr>
          <w:rFonts w:cs="Tahoma"/>
          <w:sz w:val="20"/>
          <w:szCs w:val="20"/>
        </w:rPr>
      </w:pPr>
    </w:p>
    <w:p w14:paraId="14943DFF" w14:textId="2724E668" w:rsidR="006F3BC0" w:rsidRPr="006F3BC0" w:rsidRDefault="006F3BC0" w:rsidP="006F3BC0">
      <w:pPr>
        <w:keepNext/>
        <w:keepLines/>
        <w:jc w:val="both"/>
        <w:rPr>
          <w:rFonts w:cs="Tahoma"/>
          <w:sz w:val="20"/>
          <w:szCs w:val="20"/>
          <w:lang w:val="x-none"/>
        </w:rPr>
      </w:pPr>
      <w:r w:rsidRPr="006F3BC0">
        <w:rPr>
          <w:rFonts w:cs="Tahoma"/>
          <w:sz w:val="20"/>
          <w:szCs w:val="20"/>
        </w:rPr>
        <w:t xml:space="preserve">Okvirni sporazum je sklenjen in prične veljati z dnem, ko ga podpišeta obe stranki okvirnega sporazuma. Okvirni sporazum se uporablja za obdobje 48 mesecev oziroma do izčrpanja vrednosti, navedene v prvem odstavku </w:t>
      </w:r>
      <w:r w:rsidR="00D9120B">
        <w:rPr>
          <w:rFonts w:cs="Tahoma"/>
          <w:sz w:val="20"/>
          <w:szCs w:val="20"/>
        </w:rPr>
        <w:t>7</w:t>
      </w:r>
      <w:r w:rsidRPr="006F3BC0">
        <w:rPr>
          <w:rFonts w:cs="Tahoma"/>
          <w:sz w:val="20"/>
          <w:szCs w:val="20"/>
        </w:rPr>
        <w:t>. člena tega okvirnega, kar nastopi prej.</w:t>
      </w:r>
    </w:p>
    <w:p w14:paraId="161B1883" w14:textId="77777777" w:rsidR="006F3BC0" w:rsidRPr="006F3BC0" w:rsidRDefault="006F3BC0" w:rsidP="006F3BC0">
      <w:pPr>
        <w:keepNext/>
        <w:keepLines/>
        <w:tabs>
          <w:tab w:val="left" w:pos="1702"/>
        </w:tabs>
        <w:jc w:val="both"/>
        <w:rPr>
          <w:rFonts w:cs="Tahoma"/>
          <w:sz w:val="20"/>
          <w:szCs w:val="20"/>
        </w:rPr>
      </w:pPr>
    </w:p>
    <w:p w14:paraId="288807E6" w14:textId="320CC22E" w:rsidR="006F3BC0" w:rsidRPr="006F3BC0" w:rsidRDefault="006F3BC0" w:rsidP="006F3BC0">
      <w:pPr>
        <w:keepNext/>
        <w:keepLines/>
        <w:jc w:val="both"/>
        <w:rPr>
          <w:rFonts w:cs="Tahoma"/>
          <w:sz w:val="20"/>
          <w:szCs w:val="20"/>
        </w:rPr>
      </w:pPr>
      <w:r w:rsidRPr="006F3BC0">
        <w:rPr>
          <w:rFonts w:cs="Tahoma"/>
          <w:sz w:val="20"/>
          <w:szCs w:val="20"/>
        </w:rPr>
        <w:t xml:space="preserve">Izvajalec zagotavlja, da bo polna funkcionalnost sistema sprejemanja plačil preko POS terminalov na </w:t>
      </w:r>
      <w:r w:rsidRPr="007C1A63">
        <w:rPr>
          <w:rFonts w:cs="Tahoma"/>
          <w:sz w:val="20"/>
          <w:szCs w:val="20"/>
        </w:rPr>
        <w:t>avtomatskih blagajnah</w:t>
      </w:r>
      <w:r w:rsidRPr="006F3BC0">
        <w:rPr>
          <w:rFonts w:cs="Tahoma"/>
          <w:sz w:val="20"/>
          <w:szCs w:val="20"/>
        </w:rPr>
        <w:t xml:space="preserve"> vzpostavljena najkasneje v tridesetih (30) dneh od dneva podpisa okvirnega sporazuma</w:t>
      </w:r>
      <w:r w:rsidRPr="007C1A63">
        <w:rPr>
          <w:rFonts w:cs="Tahoma"/>
          <w:sz w:val="20"/>
          <w:szCs w:val="20"/>
        </w:rPr>
        <w:t>.</w:t>
      </w:r>
      <w:r w:rsidRPr="006F3BC0">
        <w:rPr>
          <w:rFonts w:cs="Tahoma"/>
          <w:sz w:val="20"/>
          <w:szCs w:val="20"/>
        </w:rPr>
        <w:t xml:space="preserve"> Izvajalec se obvezuje, da bo pri prehodu vzpostavitve sistema sprejemanja plačil preko POS terminalov na </w:t>
      </w:r>
      <w:r w:rsidRPr="007C1A63">
        <w:rPr>
          <w:rFonts w:cs="Tahoma"/>
          <w:sz w:val="20"/>
          <w:szCs w:val="20"/>
        </w:rPr>
        <w:t>avtomatskih blagajnah</w:t>
      </w:r>
      <w:r w:rsidRPr="006F3BC0">
        <w:rPr>
          <w:rFonts w:cs="Tahoma"/>
          <w:sz w:val="20"/>
          <w:szCs w:val="20"/>
        </w:rPr>
        <w:t>, le-ta ves čas neprekinjeno deloval in zagotavljal nemoteno sprejemanje plačil (velja v primeru prehoda na novega izvajalca).</w:t>
      </w:r>
    </w:p>
    <w:p w14:paraId="05A3BFC6" w14:textId="77777777" w:rsidR="006F3BC0" w:rsidRPr="006F3BC0" w:rsidRDefault="006F3BC0" w:rsidP="006F3BC0">
      <w:pPr>
        <w:keepNext/>
        <w:keepLines/>
        <w:numPr>
          <w:ilvl w:val="0"/>
          <w:numId w:val="45"/>
        </w:numPr>
        <w:ind w:hanging="1080"/>
        <w:jc w:val="both"/>
        <w:rPr>
          <w:rFonts w:cs="Tahoma"/>
          <w:b/>
          <w:sz w:val="20"/>
          <w:szCs w:val="20"/>
        </w:rPr>
      </w:pPr>
      <w:r w:rsidRPr="006F3BC0">
        <w:rPr>
          <w:rFonts w:cs="Tahoma"/>
          <w:b/>
          <w:sz w:val="20"/>
          <w:szCs w:val="20"/>
        </w:rPr>
        <w:lastRenderedPageBreak/>
        <w:t>PREDMET OKVIRNEGA SPORAZUMA</w:t>
      </w:r>
    </w:p>
    <w:p w14:paraId="7600D1C3" w14:textId="77777777" w:rsidR="006F3BC0" w:rsidRPr="006F3BC0" w:rsidRDefault="006F3BC0" w:rsidP="006F3BC0">
      <w:pPr>
        <w:keepNext/>
        <w:keepLines/>
        <w:jc w:val="both"/>
        <w:rPr>
          <w:rFonts w:cs="Tahoma"/>
          <w:sz w:val="20"/>
          <w:szCs w:val="20"/>
        </w:rPr>
      </w:pPr>
    </w:p>
    <w:p w14:paraId="187C26F2" w14:textId="77777777" w:rsidR="006F3BC0" w:rsidRPr="006F3BC0" w:rsidRDefault="006F3BC0" w:rsidP="006F3BC0">
      <w:pPr>
        <w:keepNext/>
        <w:keepLines/>
        <w:numPr>
          <w:ilvl w:val="0"/>
          <w:numId w:val="46"/>
        </w:numPr>
        <w:tabs>
          <w:tab w:val="num" w:pos="4897"/>
        </w:tabs>
        <w:jc w:val="center"/>
        <w:rPr>
          <w:rFonts w:cs="Tahoma"/>
          <w:sz w:val="20"/>
          <w:szCs w:val="20"/>
        </w:rPr>
      </w:pPr>
      <w:r w:rsidRPr="006F3BC0">
        <w:rPr>
          <w:rFonts w:cs="Tahoma"/>
          <w:sz w:val="20"/>
          <w:szCs w:val="20"/>
        </w:rPr>
        <w:t>člen</w:t>
      </w:r>
    </w:p>
    <w:p w14:paraId="5E7A7E33" w14:textId="77777777" w:rsidR="006F3BC0" w:rsidRPr="006F3BC0" w:rsidRDefault="006F3BC0" w:rsidP="006F3BC0">
      <w:pPr>
        <w:keepNext/>
        <w:keepLines/>
        <w:jc w:val="both"/>
        <w:rPr>
          <w:rFonts w:cs="Tahoma"/>
          <w:sz w:val="20"/>
          <w:szCs w:val="20"/>
        </w:rPr>
      </w:pPr>
    </w:p>
    <w:p w14:paraId="7BE96111" w14:textId="604BC7AC" w:rsidR="006F3BC0" w:rsidRPr="000437ED" w:rsidRDefault="006F3BC0" w:rsidP="006F3BC0">
      <w:pPr>
        <w:keepNext/>
        <w:keepLines/>
        <w:jc w:val="both"/>
        <w:rPr>
          <w:rFonts w:cs="Tahoma"/>
          <w:sz w:val="20"/>
          <w:szCs w:val="20"/>
        </w:rPr>
      </w:pPr>
      <w:r w:rsidRPr="000437ED">
        <w:rPr>
          <w:rFonts w:cs="Tahoma"/>
          <w:sz w:val="20"/>
          <w:szCs w:val="20"/>
        </w:rPr>
        <w:t xml:space="preserve">Predmet okvirnega sporazuma je izvajanje storitev sprejemanja plačil preko POS terminalov na avtomatskih blagajnah (v nadaljevanju tudi: storitve) za obdobje oseminštirideset (48) mesecev. Naročnik storitev po obsegu in časovno ne more vnaprej natančno določiti. </w:t>
      </w:r>
    </w:p>
    <w:p w14:paraId="433DBE4A" w14:textId="77777777" w:rsidR="006F3BC0" w:rsidRPr="000437ED" w:rsidRDefault="006F3BC0" w:rsidP="006F3BC0">
      <w:pPr>
        <w:keepNext/>
        <w:keepLines/>
        <w:jc w:val="both"/>
        <w:rPr>
          <w:rFonts w:cs="Tahoma"/>
          <w:sz w:val="20"/>
          <w:szCs w:val="20"/>
        </w:rPr>
      </w:pPr>
    </w:p>
    <w:p w14:paraId="32B9F320" w14:textId="5123C355" w:rsidR="006F3BC0" w:rsidRPr="000437ED" w:rsidRDefault="006F3BC0" w:rsidP="006F3BC0">
      <w:pPr>
        <w:keepNext/>
        <w:keepLines/>
        <w:jc w:val="both"/>
        <w:rPr>
          <w:rFonts w:cs="Tahoma"/>
          <w:sz w:val="20"/>
          <w:szCs w:val="20"/>
        </w:rPr>
      </w:pPr>
      <w:r w:rsidRPr="000437ED">
        <w:rPr>
          <w:rFonts w:cs="Tahoma"/>
          <w:sz w:val="20"/>
          <w:szCs w:val="20"/>
        </w:rPr>
        <w:t xml:space="preserve">Opredelitev in okvirni obseg storitev, ki so predmet tega okvirnega sporazuma, je razviden iz ponudbenega predračuna izvajalca št. __________ z dne ____________ (v nadaljevanju: </w:t>
      </w:r>
      <w:r w:rsidR="00A45017" w:rsidRPr="000437ED">
        <w:rPr>
          <w:rFonts w:cs="Tahoma"/>
          <w:sz w:val="20"/>
          <w:szCs w:val="20"/>
        </w:rPr>
        <w:t xml:space="preserve">ponudbeni </w:t>
      </w:r>
      <w:r w:rsidRPr="000437ED">
        <w:rPr>
          <w:rFonts w:cs="Tahoma"/>
          <w:sz w:val="20"/>
          <w:szCs w:val="20"/>
        </w:rPr>
        <w:t xml:space="preserve">predračun), ki je sestavni del okvirnega sporazuma. Vrednosti so okvirne in za naročnika niso obvezujoče. </w:t>
      </w:r>
    </w:p>
    <w:p w14:paraId="22B0EF17" w14:textId="77777777" w:rsidR="006F3BC0" w:rsidRPr="000437ED" w:rsidRDefault="006F3BC0" w:rsidP="006F3BC0">
      <w:pPr>
        <w:keepNext/>
        <w:keepLines/>
        <w:jc w:val="both"/>
        <w:rPr>
          <w:rFonts w:cs="Tahoma"/>
          <w:sz w:val="20"/>
          <w:szCs w:val="20"/>
        </w:rPr>
      </w:pPr>
    </w:p>
    <w:p w14:paraId="78D0FE5F" w14:textId="77777777" w:rsidR="006F3BC0" w:rsidRPr="000437ED" w:rsidRDefault="006F3BC0" w:rsidP="006F3BC0">
      <w:pPr>
        <w:keepNext/>
        <w:keepLines/>
        <w:jc w:val="both"/>
        <w:rPr>
          <w:rFonts w:cs="Tahoma"/>
          <w:sz w:val="20"/>
          <w:szCs w:val="20"/>
        </w:rPr>
      </w:pPr>
      <w:r w:rsidRPr="000437ED">
        <w:rPr>
          <w:rFonts w:cs="Tahoma"/>
          <w:sz w:val="20"/>
          <w:szCs w:val="20"/>
        </w:rPr>
        <w:t>Naročnik in izvajalec se izrecno dogovorita, da je obseg storitev, ki so predmet tega okvirnega sporazuma, okviren in odvisen od dejanskih potreb naročnika v obdobju veljavnosti okvirnega sporazuma.</w:t>
      </w:r>
    </w:p>
    <w:p w14:paraId="04BB8B7C" w14:textId="77777777" w:rsidR="006F3BC0" w:rsidRPr="000437ED" w:rsidRDefault="006F3BC0" w:rsidP="006F3BC0">
      <w:pPr>
        <w:keepNext/>
        <w:keepLines/>
        <w:jc w:val="both"/>
        <w:rPr>
          <w:rFonts w:cs="Tahoma"/>
          <w:sz w:val="20"/>
          <w:szCs w:val="20"/>
        </w:rPr>
      </w:pPr>
    </w:p>
    <w:p w14:paraId="29E2C906" w14:textId="77777777" w:rsidR="006F3BC0" w:rsidRPr="000437ED" w:rsidRDefault="006F3BC0" w:rsidP="006F3BC0">
      <w:pPr>
        <w:keepNext/>
        <w:keepLines/>
        <w:numPr>
          <w:ilvl w:val="0"/>
          <w:numId w:val="46"/>
        </w:numPr>
        <w:tabs>
          <w:tab w:val="num" w:pos="4897"/>
        </w:tabs>
        <w:jc w:val="center"/>
        <w:rPr>
          <w:rFonts w:cs="Tahoma"/>
          <w:sz w:val="20"/>
          <w:szCs w:val="20"/>
        </w:rPr>
      </w:pPr>
      <w:r w:rsidRPr="000437ED">
        <w:rPr>
          <w:rFonts w:cs="Tahoma"/>
          <w:sz w:val="20"/>
          <w:szCs w:val="20"/>
        </w:rPr>
        <w:t>člen</w:t>
      </w:r>
    </w:p>
    <w:p w14:paraId="572BD3C7" w14:textId="77777777" w:rsidR="006F3BC0" w:rsidRPr="000437ED" w:rsidRDefault="006F3BC0" w:rsidP="006F3BC0">
      <w:pPr>
        <w:keepNext/>
        <w:keepLines/>
        <w:jc w:val="both"/>
        <w:rPr>
          <w:rFonts w:cs="Tahoma"/>
          <w:sz w:val="20"/>
          <w:szCs w:val="20"/>
        </w:rPr>
      </w:pPr>
    </w:p>
    <w:p w14:paraId="4BDAAA92" w14:textId="4F040B6F" w:rsidR="00B05E2C" w:rsidRPr="000437ED" w:rsidRDefault="006F3BC0" w:rsidP="00B05E2C">
      <w:pPr>
        <w:keepNext/>
        <w:keepLines/>
        <w:jc w:val="both"/>
        <w:rPr>
          <w:rFonts w:cs="Tahoma"/>
          <w:sz w:val="20"/>
          <w:szCs w:val="20"/>
        </w:rPr>
      </w:pPr>
      <w:r w:rsidRPr="000437ED">
        <w:rPr>
          <w:rFonts w:cs="Tahoma"/>
          <w:sz w:val="20"/>
          <w:szCs w:val="20"/>
        </w:rPr>
        <w:t xml:space="preserve">V naročnikova prodajna mesta (avtomatske blagajne) je vgrajen namenski POS sistem, ki ga sestavljajo čitalnik kartic, tipkovnica za vnos PIN kode ter programska oprema, ki igra centralno vlogo med prodajno aplikacijo, strojno opremo in Bankartom. Na Bankart se povezuje preko TCP/IP povezave. </w:t>
      </w:r>
      <w:r w:rsidR="00B05E2C" w:rsidRPr="000437ED">
        <w:rPr>
          <w:rFonts w:cs="Tahoma"/>
          <w:sz w:val="20"/>
          <w:szCs w:val="20"/>
        </w:rPr>
        <w:t>Napravo je preko izvajalca za naročnika avtomatskih blagajn, dobavilo in jo vzdržuje podjetje Payten d.o.o., ki je pri Bankartu za navedeni POS sistem opravilo EMV in PCI certifikacijo za potrebe avtomatske blagajne.</w:t>
      </w:r>
    </w:p>
    <w:p w14:paraId="7DBB2B41" w14:textId="77777777" w:rsidR="00B05E2C" w:rsidRPr="000437ED" w:rsidRDefault="00B05E2C" w:rsidP="006F3BC0">
      <w:pPr>
        <w:keepNext/>
        <w:keepLines/>
        <w:jc w:val="both"/>
        <w:rPr>
          <w:rFonts w:cs="Tahoma"/>
          <w:sz w:val="20"/>
          <w:szCs w:val="20"/>
        </w:rPr>
      </w:pPr>
    </w:p>
    <w:p w14:paraId="5913D058" w14:textId="77777777" w:rsidR="006F3BC0" w:rsidRPr="000437ED" w:rsidRDefault="006F3BC0" w:rsidP="006F3BC0">
      <w:pPr>
        <w:keepNext/>
        <w:keepLines/>
        <w:numPr>
          <w:ilvl w:val="0"/>
          <w:numId w:val="46"/>
        </w:numPr>
        <w:jc w:val="center"/>
        <w:rPr>
          <w:rFonts w:cs="Tahoma"/>
          <w:sz w:val="20"/>
          <w:szCs w:val="20"/>
        </w:rPr>
      </w:pPr>
      <w:r w:rsidRPr="000437ED">
        <w:rPr>
          <w:rFonts w:cs="Tahoma"/>
          <w:sz w:val="20"/>
          <w:szCs w:val="20"/>
        </w:rPr>
        <w:t>člen</w:t>
      </w:r>
    </w:p>
    <w:p w14:paraId="682CB814" w14:textId="77777777" w:rsidR="006F3BC0" w:rsidRPr="000437ED" w:rsidRDefault="006F3BC0" w:rsidP="006F3BC0">
      <w:pPr>
        <w:keepNext/>
        <w:keepLines/>
        <w:jc w:val="both"/>
        <w:rPr>
          <w:rFonts w:cs="Tahoma"/>
          <w:sz w:val="20"/>
          <w:szCs w:val="20"/>
        </w:rPr>
      </w:pPr>
    </w:p>
    <w:p w14:paraId="169EB7A0" w14:textId="77777777" w:rsidR="006F3BC0" w:rsidRPr="000437ED" w:rsidRDefault="006F3BC0" w:rsidP="006F3BC0">
      <w:pPr>
        <w:keepNext/>
        <w:keepLines/>
        <w:spacing w:after="120"/>
        <w:jc w:val="both"/>
        <w:rPr>
          <w:rFonts w:cs="Tahoma"/>
          <w:sz w:val="20"/>
          <w:szCs w:val="20"/>
        </w:rPr>
      </w:pPr>
      <w:r w:rsidRPr="000437ED">
        <w:rPr>
          <w:rFonts w:cs="Tahoma"/>
          <w:sz w:val="20"/>
          <w:szCs w:val="20"/>
        </w:rPr>
        <w:t>S sklenitvijo tega okvirnega sporazuma se stranki dogovorita, da bo naročnik sprejel kot način plačila za prodano blago oz. za opravljene storitve (v nadaljevanju tudi: blago/storitev) v okviru svojega rednega poslovanja vse kartice, navedene v nadaljevanju:</w:t>
      </w:r>
    </w:p>
    <w:p w14:paraId="61F73F3A" w14:textId="77777777" w:rsidR="006F3BC0" w:rsidRPr="000437ED" w:rsidRDefault="006F3BC0" w:rsidP="006F3BC0">
      <w:pPr>
        <w:keepNext/>
        <w:keepLines/>
        <w:numPr>
          <w:ilvl w:val="0"/>
          <w:numId w:val="47"/>
        </w:numPr>
        <w:ind w:left="720"/>
        <w:jc w:val="both"/>
        <w:rPr>
          <w:rFonts w:cs="Tahoma"/>
          <w:sz w:val="20"/>
          <w:szCs w:val="20"/>
        </w:rPr>
      </w:pPr>
      <w:r w:rsidRPr="000437ED">
        <w:rPr>
          <w:rFonts w:cs="Tahoma"/>
          <w:sz w:val="20"/>
          <w:szCs w:val="20"/>
        </w:rPr>
        <w:t>BA kartico vseh izdajateljev – to je vsaka kartica, ki ima blagovno in storitveno znamko BA ali kartica, ki ima blagovno in storitveno znamko Maestro in BA hkrati (v nadaljevanju: BA kartica),</w:t>
      </w:r>
    </w:p>
    <w:p w14:paraId="6541868F" w14:textId="77777777" w:rsidR="006F3BC0" w:rsidRPr="000437ED" w:rsidRDefault="006F3BC0" w:rsidP="006F3BC0">
      <w:pPr>
        <w:keepNext/>
        <w:keepLines/>
        <w:numPr>
          <w:ilvl w:val="0"/>
          <w:numId w:val="47"/>
        </w:numPr>
        <w:ind w:left="720"/>
        <w:jc w:val="both"/>
        <w:rPr>
          <w:rFonts w:cs="Tahoma"/>
          <w:sz w:val="20"/>
          <w:szCs w:val="20"/>
        </w:rPr>
      </w:pPr>
      <w:r w:rsidRPr="000437ED">
        <w:rPr>
          <w:rFonts w:cs="Tahoma"/>
          <w:sz w:val="20"/>
          <w:szCs w:val="20"/>
        </w:rPr>
        <w:t>Maestro kartico vseh slovenskih in tujih izdajateljev – to je vsaka kartica, ki ima blagovno in storitveno znamko Maestro, razen kartice, ki ima blagovno in storitveno znamko BA in Maestro hkrati (v nadaljevanju: Kartica Maestro),</w:t>
      </w:r>
    </w:p>
    <w:p w14:paraId="1DD40AC5" w14:textId="77777777" w:rsidR="006F3BC0" w:rsidRPr="000437ED" w:rsidRDefault="006F3BC0" w:rsidP="006F3BC0">
      <w:pPr>
        <w:keepNext/>
        <w:keepLines/>
        <w:numPr>
          <w:ilvl w:val="0"/>
          <w:numId w:val="47"/>
        </w:numPr>
        <w:ind w:left="720"/>
        <w:jc w:val="both"/>
        <w:rPr>
          <w:rFonts w:cs="Tahoma"/>
          <w:sz w:val="20"/>
          <w:szCs w:val="20"/>
        </w:rPr>
      </w:pPr>
      <w:r w:rsidRPr="000437ED">
        <w:rPr>
          <w:rFonts w:cs="Tahoma"/>
          <w:sz w:val="20"/>
          <w:szCs w:val="20"/>
        </w:rPr>
        <w:t>kartico MasterCard vseh slovenskih in tujih izdajateljev – to je vsaka kartica, ki ima blagovno in storitveno znamko MasterCard (v nadaljevanju: kartica MasterCard),</w:t>
      </w:r>
    </w:p>
    <w:p w14:paraId="6AADF3D7" w14:textId="77777777" w:rsidR="006F3BC0" w:rsidRPr="000437ED" w:rsidRDefault="006F3BC0" w:rsidP="006F3BC0">
      <w:pPr>
        <w:keepNext/>
        <w:keepLines/>
        <w:numPr>
          <w:ilvl w:val="0"/>
          <w:numId w:val="47"/>
        </w:numPr>
        <w:ind w:left="720"/>
        <w:jc w:val="both"/>
        <w:rPr>
          <w:rFonts w:cs="Tahoma"/>
          <w:sz w:val="20"/>
          <w:szCs w:val="20"/>
        </w:rPr>
      </w:pPr>
      <w:r w:rsidRPr="000437ED">
        <w:rPr>
          <w:rFonts w:cs="Tahoma"/>
          <w:sz w:val="20"/>
          <w:szCs w:val="20"/>
        </w:rPr>
        <w:t>kartico Visa vseh slovenskih in tujih izdajateljev – to je vsaka kartica, ki ima blagovno in storitveno znamko Visa ali Vpay (v nadaljevanju: Kartica Visa).</w:t>
      </w:r>
    </w:p>
    <w:p w14:paraId="15DE5439" w14:textId="77777777" w:rsidR="006F3BC0" w:rsidRPr="000437ED" w:rsidRDefault="006F3BC0" w:rsidP="006F3BC0">
      <w:pPr>
        <w:keepNext/>
        <w:keepLines/>
        <w:jc w:val="both"/>
        <w:rPr>
          <w:rFonts w:cs="Tahoma"/>
          <w:sz w:val="20"/>
          <w:szCs w:val="20"/>
        </w:rPr>
      </w:pPr>
    </w:p>
    <w:p w14:paraId="0D51CF73" w14:textId="7560A023" w:rsidR="006F3BC0" w:rsidRPr="000437ED" w:rsidRDefault="006F3BC0" w:rsidP="006F3BC0">
      <w:pPr>
        <w:keepNext/>
        <w:keepLines/>
        <w:jc w:val="both"/>
        <w:rPr>
          <w:rFonts w:cs="Tahoma"/>
          <w:sz w:val="20"/>
          <w:szCs w:val="20"/>
        </w:rPr>
      </w:pPr>
      <w:r w:rsidRPr="000437ED">
        <w:rPr>
          <w:rFonts w:cs="Tahoma"/>
          <w:sz w:val="20"/>
          <w:szCs w:val="20"/>
        </w:rPr>
        <w:t>Naročnik bo sprejemal vse navedene kartice na prodajnih mestih, navedenih v prilogi</w:t>
      </w:r>
      <w:r w:rsidR="006012C3">
        <w:rPr>
          <w:rFonts w:cs="Tahoma"/>
          <w:sz w:val="20"/>
          <w:szCs w:val="20"/>
        </w:rPr>
        <w:t xml:space="preserve"> Seznam prodajnih mest</w:t>
      </w:r>
      <w:r w:rsidRPr="000437ED">
        <w:rPr>
          <w:rFonts w:cs="Tahoma"/>
          <w:sz w:val="20"/>
          <w:szCs w:val="20"/>
        </w:rPr>
        <w:t xml:space="preserve">, ki je sestavni del </w:t>
      </w:r>
      <w:r w:rsidR="00A45017" w:rsidRPr="000437ED">
        <w:rPr>
          <w:rFonts w:cs="Tahoma"/>
          <w:sz w:val="20"/>
          <w:szCs w:val="20"/>
        </w:rPr>
        <w:t xml:space="preserve">tega </w:t>
      </w:r>
      <w:r w:rsidRPr="000437ED">
        <w:rPr>
          <w:rFonts w:cs="Tahoma"/>
          <w:sz w:val="20"/>
          <w:szCs w:val="20"/>
        </w:rPr>
        <w:t xml:space="preserve">okvirnega sporazuma. Če želi naročnik sprejemati kartice tudi na drugih prodajnih mestih naročnika, </w:t>
      </w:r>
      <w:r w:rsidR="006012C3">
        <w:rPr>
          <w:rFonts w:cs="Tahoma"/>
          <w:sz w:val="20"/>
          <w:szCs w:val="20"/>
        </w:rPr>
        <w:t xml:space="preserve">ki niso navedena v prilogi Seznam prodajnih mest, </w:t>
      </w:r>
      <w:r w:rsidRPr="000437ED">
        <w:rPr>
          <w:rFonts w:cs="Tahoma"/>
          <w:sz w:val="20"/>
          <w:szCs w:val="20"/>
        </w:rPr>
        <w:t>mora o tem obvestiti izvajalca. Izvajalec bo spremembo upošteval najkasneje v roku petih (5) delovnih dni od dneva prejema obvestila. Pri spremembi naziva prodajnega mesta ali novem prodajnem mestu izvajalec naročniku ne zaračuna dodatnih stroškov.</w:t>
      </w:r>
    </w:p>
    <w:p w14:paraId="3222ED6D" w14:textId="77777777" w:rsidR="006F3BC0" w:rsidRPr="000437ED" w:rsidRDefault="006F3BC0" w:rsidP="006F3BC0">
      <w:pPr>
        <w:keepNext/>
        <w:keepLines/>
        <w:jc w:val="both"/>
        <w:rPr>
          <w:rFonts w:cs="Tahoma"/>
          <w:sz w:val="20"/>
          <w:szCs w:val="20"/>
        </w:rPr>
      </w:pPr>
    </w:p>
    <w:p w14:paraId="00FB3269" w14:textId="77777777" w:rsidR="006F3BC0" w:rsidRPr="000437ED" w:rsidRDefault="006F3BC0" w:rsidP="006F3BC0">
      <w:pPr>
        <w:keepNext/>
        <w:keepLines/>
        <w:jc w:val="both"/>
        <w:rPr>
          <w:rFonts w:cs="Tahoma"/>
          <w:sz w:val="20"/>
          <w:szCs w:val="20"/>
        </w:rPr>
      </w:pPr>
      <w:bookmarkStart w:id="9" w:name="_Hlk179961740"/>
      <w:r w:rsidRPr="000437ED">
        <w:rPr>
          <w:rFonts w:cs="Tahoma"/>
          <w:sz w:val="20"/>
          <w:szCs w:val="20"/>
        </w:rPr>
        <w:t>Naročnik bo zagotovil, da bo imetnik kartice ob vsakem plačilu prejel potrdilo o plačilu blaga/storitev. Prodajna mesta so opremljena za izvajanje PIN verifikacije. Na izpisu bo naveden naziv in naslov prodajnega mesta, številka prodajnega mesta, številka kartice, datum veljavnosti kartice, znesek plačila za prodano blago/storitev in datum transakcije. Številka kartice, datum veljavnosti kartice in priimek bodo na izpisku maskirani (zvezdice).</w:t>
      </w:r>
    </w:p>
    <w:bookmarkEnd w:id="9"/>
    <w:p w14:paraId="3FC9A862" w14:textId="77777777" w:rsidR="006F3BC0" w:rsidRPr="000437ED" w:rsidRDefault="006F3BC0" w:rsidP="006F3BC0">
      <w:pPr>
        <w:keepNext/>
        <w:keepLines/>
        <w:jc w:val="both"/>
        <w:rPr>
          <w:rFonts w:cs="Tahoma"/>
          <w:sz w:val="20"/>
          <w:szCs w:val="20"/>
        </w:rPr>
      </w:pPr>
    </w:p>
    <w:p w14:paraId="364D80F5" w14:textId="77777777" w:rsidR="006F3BC0" w:rsidRPr="000437ED" w:rsidRDefault="006F3BC0" w:rsidP="006F3BC0">
      <w:pPr>
        <w:keepNext/>
        <w:keepLines/>
        <w:jc w:val="both"/>
        <w:rPr>
          <w:rFonts w:cs="Tahoma"/>
          <w:sz w:val="20"/>
          <w:szCs w:val="20"/>
        </w:rPr>
      </w:pPr>
      <w:r w:rsidRPr="000437ED">
        <w:rPr>
          <w:rFonts w:cs="Tahoma"/>
          <w:sz w:val="20"/>
          <w:szCs w:val="20"/>
        </w:rPr>
        <w:t xml:space="preserve">Prodajno mesto ne sme v nobenem primeru imetniku kartice izplačati gotovine. </w:t>
      </w:r>
    </w:p>
    <w:p w14:paraId="565915A3" w14:textId="77777777" w:rsidR="006F3BC0" w:rsidRPr="000437ED" w:rsidRDefault="006F3BC0" w:rsidP="006F3BC0">
      <w:pPr>
        <w:keepNext/>
        <w:keepLines/>
        <w:jc w:val="both"/>
        <w:rPr>
          <w:rFonts w:cs="Tahoma"/>
          <w:sz w:val="20"/>
          <w:szCs w:val="20"/>
        </w:rPr>
      </w:pPr>
    </w:p>
    <w:p w14:paraId="329FF7DD" w14:textId="77777777" w:rsidR="006F3BC0" w:rsidRPr="000437ED" w:rsidRDefault="006F3BC0" w:rsidP="006F3BC0">
      <w:pPr>
        <w:keepNext/>
        <w:keepLines/>
        <w:jc w:val="both"/>
        <w:rPr>
          <w:rFonts w:cs="Tahoma"/>
          <w:sz w:val="20"/>
          <w:szCs w:val="20"/>
        </w:rPr>
      </w:pPr>
      <w:r w:rsidRPr="000437ED">
        <w:rPr>
          <w:rFonts w:cs="Tahoma"/>
          <w:sz w:val="20"/>
          <w:szCs w:val="20"/>
        </w:rPr>
        <w:t>Vsi zneski ne glede na višino zneska in/ali vrsto kartice se avtorizirajo.</w:t>
      </w:r>
    </w:p>
    <w:p w14:paraId="3DF4B778" w14:textId="77777777" w:rsidR="006F3BC0" w:rsidRPr="000437ED" w:rsidRDefault="006F3BC0" w:rsidP="006F3BC0">
      <w:pPr>
        <w:keepNext/>
        <w:keepLines/>
        <w:jc w:val="both"/>
        <w:rPr>
          <w:rFonts w:cs="Tahoma"/>
          <w:sz w:val="20"/>
          <w:szCs w:val="20"/>
        </w:rPr>
      </w:pPr>
    </w:p>
    <w:p w14:paraId="702F5CCB" w14:textId="16EC490A" w:rsidR="006F3BC0" w:rsidRDefault="006F3BC0" w:rsidP="006F3BC0">
      <w:pPr>
        <w:keepNext/>
        <w:keepLines/>
        <w:jc w:val="both"/>
        <w:rPr>
          <w:rFonts w:cs="Tahoma"/>
          <w:sz w:val="20"/>
          <w:szCs w:val="20"/>
        </w:rPr>
      </w:pPr>
      <w:r w:rsidRPr="000437ED">
        <w:rPr>
          <w:rFonts w:cs="Tahoma"/>
          <w:sz w:val="20"/>
          <w:szCs w:val="20"/>
        </w:rPr>
        <w:lastRenderedPageBreak/>
        <w:t>Prodajno mesto bo na vidnem mestu označeno, da se kot način plačila za prodano blago/storitev sprejema kartice, navedene v prvem odstavku tega člena okvirnega sporazuma.</w:t>
      </w:r>
    </w:p>
    <w:p w14:paraId="01BAD4E3" w14:textId="77777777" w:rsidR="006012C3" w:rsidRPr="000437ED" w:rsidRDefault="006012C3" w:rsidP="006F3BC0">
      <w:pPr>
        <w:keepNext/>
        <w:keepLines/>
        <w:jc w:val="both"/>
        <w:rPr>
          <w:rFonts w:cs="Tahoma"/>
          <w:sz w:val="20"/>
          <w:szCs w:val="20"/>
        </w:rPr>
      </w:pPr>
    </w:p>
    <w:p w14:paraId="1A8FE710" w14:textId="77777777" w:rsidR="006F3BC0" w:rsidRPr="000437ED" w:rsidRDefault="006F3BC0" w:rsidP="006F3BC0">
      <w:pPr>
        <w:keepNext/>
        <w:keepLines/>
        <w:numPr>
          <w:ilvl w:val="0"/>
          <w:numId w:val="46"/>
        </w:numPr>
        <w:jc w:val="center"/>
        <w:rPr>
          <w:rFonts w:cs="Tahoma"/>
          <w:sz w:val="20"/>
          <w:szCs w:val="20"/>
        </w:rPr>
      </w:pPr>
      <w:r w:rsidRPr="000437ED">
        <w:rPr>
          <w:rFonts w:cs="Tahoma"/>
          <w:sz w:val="20"/>
          <w:szCs w:val="20"/>
        </w:rPr>
        <w:t>člen</w:t>
      </w:r>
    </w:p>
    <w:p w14:paraId="1DA01719" w14:textId="77777777" w:rsidR="006F3BC0" w:rsidRPr="000437ED" w:rsidRDefault="006F3BC0" w:rsidP="006F3BC0">
      <w:pPr>
        <w:keepNext/>
        <w:keepLines/>
        <w:jc w:val="both"/>
        <w:rPr>
          <w:rFonts w:cs="Tahoma"/>
          <w:sz w:val="20"/>
          <w:szCs w:val="20"/>
        </w:rPr>
      </w:pPr>
    </w:p>
    <w:p w14:paraId="21A2DC19" w14:textId="77777777" w:rsidR="006F3BC0" w:rsidRPr="000437ED" w:rsidRDefault="006F3BC0" w:rsidP="006F3BC0">
      <w:pPr>
        <w:keepNext/>
        <w:keepLines/>
        <w:jc w:val="both"/>
        <w:rPr>
          <w:rFonts w:ascii="Times New Roman" w:hAnsi="Times New Roman"/>
          <w:sz w:val="22"/>
          <w:szCs w:val="22"/>
        </w:rPr>
      </w:pPr>
      <w:r w:rsidRPr="000437ED">
        <w:rPr>
          <w:rFonts w:cs="Tahoma"/>
          <w:sz w:val="20"/>
          <w:szCs w:val="20"/>
        </w:rPr>
        <w:t>Izvajalec se zavezuje, da bo v imenu in za račun imetnika kartice na eni strani in naročnika na drugi strani, opravljal plačilni promet za transakcije s kartico preko svojega računa.</w:t>
      </w:r>
    </w:p>
    <w:p w14:paraId="3B022E82" w14:textId="77777777" w:rsidR="000437ED" w:rsidRPr="000437ED" w:rsidRDefault="000437ED" w:rsidP="006F3BC0">
      <w:pPr>
        <w:keepNext/>
        <w:keepLines/>
        <w:rPr>
          <w:rFonts w:ascii="Times New Roman" w:hAnsi="Times New Roman"/>
          <w:sz w:val="22"/>
          <w:szCs w:val="22"/>
        </w:rPr>
      </w:pPr>
    </w:p>
    <w:p w14:paraId="2A77C3F1" w14:textId="77777777" w:rsidR="006F3BC0" w:rsidRPr="000437ED" w:rsidRDefault="006F3BC0" w:rsidP="006F3BC0">
      <w:pPr>
        <w:keepNext/>
        <w:keepLines/>
        <w:numPr>
          <w:ilvl w:val="0"/>
          <w:numId w:val="46"/>
        </w:numPr>
        <w:jc w:val="center"/>
        <w:rPr>
          <w:rFonts w:cs="Tahoma"/>
          <w:sz w:val="20"/>
          <w:szCs w:val="20"/>
        </w:rPr>
      </w:pPr>
      <w:r w:rsidRPr="000437ED">
        <w:rPr>
          <w:rFonts w:cs="Tahoma"/>
          <w:sz w:val="20"/>
          <w:szCs w:val="20"/>
        </w:rPr>
        <w:t>člen</w:t>
      </w:r>
    </w:p>
    <w:p w14:paraId="4FA4BECE" w14:textId="77777777" w:rsidR="006F3BC0" w:rsidRPr="000437ED" w:rsidRDefault="006F3BC0" w:rsidP="006F3BC0">
      <w:pPr>
        <w:keepNext/>
        <w:keepLines/>
        <w:rPr>
          <w:rFonts w:cs="Tahoma"/>
          <w:sz w:val="20"/>
          <w:szCs w:val="20"/>
        </w:rPr>
      </w:pPr>
    </w:p>
    <w:p w14:paraId="7E38BEE5" w14:textId="788503A6" w:rsidR="006F3BC0" w:rsidRPr="000437ED" w:rsidRDefault="006F3BC0" w:rsidP="006F3BC0">
      <w:pPr>
        <w:keepNext/>
        <w:keepLines/>
        <w:numPr>
          <w:ilvl w:val="12"/>
          <w:numId w:val="0"/>
        </w:numPr>
        <w:jc w:val="both"/>
        <w:rPr>
          <w:rFonts w:cs="Tahoma"/>
          <w:sz w:val="20"/>
          <w:szCs w:val="20"/>
        </w:rPr>
      </w:pPr>
      <w:r w:rsidRPr="000437ED">
        <w:rPr>
          <w:rFonts w:cs="Tahoma"/>
          <w:sz w:val="20"/>
          <w:szCs w:val="20"/>
        </w:rPr>
        <w:t xml:space="preserve">Izvajalec </w:t>
      </w:r>
      <w:r w:rsidR="00387FED">
        <w:rPr>
          <w:rFonts w:cs="Tahoma"/>
          <w:sz w:val="20"/>
          <w:szCs w:val="20"/>
        </w:rPr>
        <w:t>bo zagotovil plačilo</w:t>
      </w:r>
      <w:r w:rsidRPr="000437ED">
        <w:rPr>
          <w:rFonts w:cs="Tahoma"/>
          <w:sz w:val="20"/>
          <w:szCs w:val="20"/>
        </w:rPr>
        <w:t xml:space="preserve"> svoj</w:t>
      </w:r>
      <w:r w:rsidR="00387FED">
        <w:rPr>
          <w:rFonts w:cs="Tahoma"/>
          <w:sz w:val="20"/>
          <w:szCs w:val="20"/>
        </w:rPr>
        <w:t>ih</w:t>
      </w:r>
      <w:r w:rsidRPr="000437ED">
        <w:rPr>
          <w:rFonts w:cs="Tahoma"/>
          <w:sz w:val="20"/>
          <w:szCs w:val="20"/>
        </w:rPr>
        <w:t xml:space="preserve"> obveznosti do prodajnega mesta in sicer izvajalec plačilo opravi drugi delovni dan po opravljenem prenosu podatkov v procesni center. </w:t>
      </w:r>
    </w:p>
    <w:p w14:paraId="62006421" w14:textId="77777777" w:rsidR="006F3BC0" w:rsidRPr="000437ED" w:rsidRDefault="006F3BC0" w:rsidP="006F3BC0">
      <w:pPr>
        <w:keepNext/>
        <w:keepLines/>
        <w:overflowPunct w:val="0"/>
        <w:autoSpaceDE w:val="0"/>
        <w:autoSpaceDN w:val="0"/>
        <w:adjustRightInd w:val="0"/>
        <w:ind w:left="360"/>
        <w:jc w:val="both"/>
        <w:textAlignment w:val="baseline"/>
        <w:rPr>
          <w:rFonts w:cs="Tahoma"/>
          <w:sz w:val="20"/>
          <w:szCs w:val="20"/>
        </w:rPr>
      </w:pPr>
    </w:p>
    <w:p w14:paraId="440E3974" w14:textId="77777777" w:rsidR="006F3BC0" w:rsidRPr="000437ED" w:rsidRDefault="006F3BC0" w:rsidP="006F3BC0">
      <w:pPr>
        <w:keepNext/>
        <w:keepLines/>
        <w:numPr>
          <w:ilvl w:val="12"/>
          <w:numId w:val="0"/>
        </w:numPr>
        <w:jc w:val="both"/>
        <w:rPr>
          <w:rFonts w:cs="Tahoma"/>
          <w:sz w:val="20"/>
          <w:szCs w:val="20"/>
        </w:rPr>
      </w:pPr>
      <w:r w:rsidRPr="000437ED">
        <w:rPr>
          <w:rFonts w:cs="Tahoma"/>
          <w:sz w:val="20"/>
          <w:szCs w:val="20"/>
        </w:rPr>
        <w:t>Če dan plačila ni delovni dan, se plačilo izvede prvi naslednji delovni dan.</w:t>
      </w:r>
    </w:p>
    <w:p w14:paraId="70BEED75" w14:textId="77777777" w:rsidR="006F3BC0" w:rsidRPr="000437ED" w:rsidRDefault="006F3BC0" w:rsidP="006F3BC0">
      <w:pPr>
        <w:keepNext/>
        <w:keepLines/>
        <w:numPr>
          <w:ilvl w:val="12"/>
          <w:numId w:val="0"/>
        </w:numPr>
        <w:jc w:val="both"/>
        <w:rPr>
          <w:rFonts w:cs="Tahoma"/>
          <w:sz w:val="20"/>
          <w:szCs w:val="20"/>
        </w:rPr>
      </w:pPr>
    </w:p>
    <w:p w14:paraId="67A884EF" w14:textId="77777777" w:rsidR="006F3BC0" w:rsidRPr="00293176" w:rsidRDefault="006F3BC0" w:rsidP="006F3BC0">
      <w:pPr>
        <w:keepNext/>
        <w:keepLines/>
        <w:jc w:val="both"/>
        <w:rPr>
          <w:rFonts w:cs="Tahoma"/>
          <w:sz w:val="20"/>
          <w:szCs w:val="20"/>
        </w:rPr>
      </w:pPr>
      <w:r w:rsidRPr="00293176">
        <w:rPr>
          <w:rFonts w:cs="Tahoma"/>
          <w:sz w:val="20"/>
          <w:szCs w:val="20"/>
        </w:rPr>
        <w:t xml:space="preserve">V primeru, da izvajalec ugotovi kakršnokoli zlorabo pri izvajanju transakcij s plačilnimi karticami na prodajnem mestu, ima pravico do odstopa/zamrznitve poravnave obveznosti do višine nastale škode iz tega naslova. </w:t>
      </w:r>
    </w:p>
    <w:p w14:paraId="4700A029" w14:textId="77777777" w:rsidR="006F3BC0" w:rsidRPr="00293176" w:rsidRDefault="006F3BC0" w:rsidP="006F3BC0">
      <w:pPr>
        <w:keepNext/>
        <w:keepLines/>
        <w:rPr>
          <w:rFonts w:ascii="Times New Roman" w:hAnsi="Times New Roman"/>
          <w:sz w:val="22"/>
          <w:szCs w:val="22"/>
        </w:rPr>
      </w:pPr>
    </w:p>
    <w:p w14:paraId="7E0D2ED7" w14:textId="77777777" w:rsidR="006F3BC0" w:rsidRPr="00293176" w:rsidRDefault="006F3BC0" w:rsidP="006F3BC0">
      <w:pPr>
        <w:keepNext/>
        <w:keepLines/>
        <w:numPr>
          <w:ilvl w:val="0"/>
          <w:numId w:val="45"/>
        </w:numPr>
        <w:ind w:hanging="1080"/>
        <w:jc w:val="both"/>
        <w:rPr>
          <w:rFonts w:cs="Tahoma"/>
          <w:b/>
          <w:sz w:val="20"/>
          <w:szCs w:val="20"/>
        </w:rPr>
      </w:pPr>
      <w:r w:rsidRPr="00293176">
        <w:rPr>
          <w:rFonts w:cs="Tahoma"/>
          <w:b/>
          <w:sz w:val="20"/>
          <w:szCs w:val="20"/>
        </w:rPr>
        <w:t>VREDNOST OKVIRNEGA SPORAZUMA IN CENE</w:t>
      </w:r>
    </w:p>
    <w:p w14:paraId="5ACAE82A" w14:textId="77777777" w:rsidR="006F3BC0" w:rsidRPr="00293176" w:rsidRDefault="006F3BC0" w:rsidP="006F3BC0">
      <w:pPr>
        <w:keepNext/>
        <w:keepLines/>
        <w:ind w:left="1080"/>
        <w:jc w:val="both"/>
        <w:rPr>
          <w:rFonts w:cs="Tahoma"/>
          <w:b/>
          <w:sz w:val="20"/>
          <w:szCs w:val="20"/>
        </w:rPr>
      </w:pPr>
    </w:p>
    <w:p w14:paraId="3539690D" w14:textId="77777777" w:rsidR="006F3BC0" w:rsidRPr="00293176" w:rsidRDefault="006F3BC0" w:rsidP="006F3BC0">
      <w:pPr>
        <w:keepNext/>
        <w:keepLines/>
        <w:numPr>
          <w:ilvl w:val="0"/>
          <w:numId w:val="46"/>
        </w:numPr>
        <w:jc w:val="center"/>
        <w:rPr>
          <w:rFonts w:cs="Tahoma"/>
          <w:sz w:val="20"/>
          <w:szCs w:val="20"/>
        </w:rPr>
      </w:pPr>
      <w:r w:rsidRPr="00293176">
        <w:rPr>
          <w:rFonts w:cs="Tahoma"/>
          <w:sz w:val="20"/>
          <w:szCs w:val="20"/>
        </w:rPr>
        <w:t>člen</w:t>
      </w:r>
    </w:p>
    <w:p w14:paraId="767FF0BC" w14:textId="77777777" w:rsidR="006F3BC0" w:rsidRPr="00293176" w:rsidRDefault="006F3BC0" w:rsidP="006F3BC0">
      <w:pPr>
        <w:keepNext/>
        <w:keepLines/>
        <w:suppressAutoHyphens/>
        <w:autoSpaceDN w:val="0"/>
        <w:rPr>
          <w:rFonts w:cs="Tahoma"/>
          <w:b/>
          <w:kern w:val="3"/>
          <w:sz w:val="20"/>
          <w:szCs w:val="20"/>
        </w:rPr>
      </w:pPr>
    </w:p>
    <w:p w14:paraId="25435469" w14:textId="41B57036" w:rsidR="006F3BC0" w:rsidRPr="00293176" w:rsidRDefault="006F3BC0" w:rsidP="006F3BC0">
      <w:pPr>
        <w:keepNext/>
        <w:keepLines/>
        <w:jc w:val="both"/>
        <w:rPr>
          <w:rFonts w:cs="Tahoma"/>
          <w:sz w:val="20"/>
          <w:szCs w:val="20"/>
        </w:rPr>
      </w:pPr>
      <w:r w:rsidRPr="00293176">
        <w:rPr>
          <w:rFonts w:cs="Tahoma"/>
          <w:sz w:val="20"/>
          <w:szCs w:val="20"/>
        </w:rPr>
        <w:t xml:space="preserve">Ocenjena vrednost javnega naročila, katerega izvedba je predmet tega okvirnega sporazuma, je ob objavi obvestila o javnem naročilu na Portalu javnih naročil znašala ______________ EUR brez DDV </w:t>
      </w:r>
      <w:r w:rsidR="006012C3">
        <w:rPr>
          <w:rFonts w:cs="Tahoma"/>
          <w:sz w:val="20"/>
          <w:szCs w:val="20"/>
        </w:rPr>
        <w:t>(</w:t>
      </w:r>
      <w:r w:rsidRPr="00293176">
        <w:rPr>
          <w:rFonts w:cs="Tahoma"/>
          <w:sz w:val="20"/>
          <w:szCs w:val="20"/>
        </w:rPr>
        <w:t>z besedo ______________</w:t>
      </w:r>
      <w:r w:rsidR="00B421A1">
        <w:rPr>
          <w:rFonts w:cs="Tahoma"/>
          <w:sz w:val="20"/>
          <w:szCs w:val="20"/>
        </w:rPr>
        <w:t xml:space="preserve"> in </w:t>
      </w:r>
      <w:r w:rsidRPr="00293176">
        <w:rPr>
          <w:rFonts w:cs="Tahoma"/>
          <w:sz w:val="20"/>
          <w:szCs w:val="20"/>
        </w:rPr>
        <w:t>__/100 e</w:t>
      </w:r>
      <w:r w:rsidR="006012C3">
        <w:rPr>
          <w:rFonts w:cs="Tahoma"/>
          <w:sz w:val="20"/>
          <w:szCs w:val="20"/>
        </w:rPr>
        <w:t>u</w:t>
      </w:r>
      <w:r w:rsidRPr="00293176">
        <w:rPr>
          <w:rFonts w:cs="Tahoma"/>
          <w:sz w:val="20"/>
          <w:szCs w:val="20"/>
        </w:rPr>
        <w:t>rov</w:t>
      </w:r>
      <w:r w:rsidR="00B421A1">
        <w:rPr>
          <w:rFonts w:cs="Tahoma"/>
          <w:sz w:val="20"/>
          <w:szCs w:val="20"/>
        </w:rPr>
        <w:t>)</w:t>
      </w:r>
      <w:r w:rsidRPr="00293176">
        <w:rPr>
          <w:rFonts w:cs="Tahoma"/>
          <w:sz w:val="20"/>
          <w:szCs w:val="20"/>
        </w:rPr>
        <w:t xml:space="preserve"> brez DDV. </w:t>
      </w:r>
    </w:p>
    <w:p w14:paraId="4F910864" w14:textId="77777777" w:rsidR="00B421A1" w:rsidRPr="00293176" w:rsidRDefault="00B421A1" w:rsidP="006F3BC0">
      <w:pPr>
        <w:keepNext/>
        <w:keepLines/>
        <w:jc w:val="both"/>
        <w:rPr>
          <w:rFonts w:cs="Tahoma"/>
          <w:sz w:val="20"/>
          <w:szCs w:val="20"/>
        </w:rPr>
      </w:pPr>
    </w:p>
    <w:p w14:paraId="50D0E10D" w14:textId="77777777" w:rsidR="006F3BC0" w:rsidRPr="00293176" w:rsidRDefault="006F3BC0" w:rsidP="006F3BC0">
      <w:pPr>
        <w:keepNext/>
        <w:keepLines/>
        <w:jc w:val="both"/>
        <w:rPr>
          <w:rFonts w:cs="Tahoma"/>
          <w:sz w:val="20"/>
          <w:szCs w:val="20"/>
        </w:rPr>
      </w:pPr>
      <w:r w:rsidRPr="00293176">
        <w:rPr>
          <w:rFonts w:cs="Tahoma"/>
          <w:sz w:val="20"/>
          <w:szCs w:val="20"/>
        </w:rPr>
        <w:t>DDV se obračuna v skladu z veljavno zakonodajo v Republiki Sloveniji.</w:t>
      </w:r>
    </w:p>
    <w:p w14:paraId="78569E17" w14:textId="77777777" w:rsidR="006F3BC0" w:rsidRPr="00293176" w:rsidRDefault="006F3BC0" w:rsidP="006F3BC0">
      <w:pPr>
        <w:keepNext/>
        <w:keepLines/>
        <w:jc w:val="both"/>
        <w:rPr>
          <w:rFonts w:cs="Tahoma"/>
          <w:sz w:val="20"/>
          <w:szCs w:val="20"/>
        </w:rPr>
      </w:pPr>
    </w:p>
    <w:p w14:paraId="2DFBC78D" w14:textId="77777777" w:rsidR="006F3BC0" w:rsidRPr="00293176" w:rsidRDefault="006F3BC0" w:rsidP="006F3BC0">
      <w:pPr>
        <w:keepNext/>
        <w:keepLines/>
        <w:numPr>
          <w:ilvl w:val="0"/>
          <w:numId w:val="45"/>
        </w:numPr>
        <w:ind w:hanging="1080"/>
        <w:jc w:val="both"/>
        <w:rPr>
          <w:rFonts w:cs="Tahoma"/>
          <w:b/>
          <w:sz w:val="20"/>
          <w:szCs w:val="20"/>
        </w:rPr>
      </w:pPr>
      <w:r w:rsidRPr="00293176">
        <w:rPr>
          <w:rFonts w:cs="Tahoma"/>
          <w:b/>
          <w:sz w:val="20"/>
          <w:szCs w:val="20"/>
        </w:rPr>
        <w:t>PLAČILO</w:t>
      </w:r>
    </w:p>
    <w:p w14:paraId="2F2334FB" w14:textId="77777777" w:rsidR="006F3BC0" w:rsidRPr="00293176" w:rsidRDefault="006F3BC0" w:rsidP="006F3BC0">
      <w:pPr>
        <w:keepNext/>
        <w:keepLines/>
        <w:ind w:left="1080"/>
        <w:jc w:val="both"/>
        <w:rPr>
          <w:rFonts w:cs="Tahoma"/>
          <w:b/>
          <w:sz w:val="20"/>
          <w:szCs w:val="20"/>
        </w:rPr>
      </w:pPr>
    </w:p>
    <w:p w14:paraId="74B442F8" w14:textId="77777777" w:rsidR="006F3BC0" w:rsidRPr="00293176" w:rsidRDefault="006F3BC0" w:rsidP="006F3BC0">
      <w:pPr>
        <w:keepNext/>
        <w:keepLines/>
        <w:jc w:val="both"/>
        <w:rPr>
          <w:rFonts w:cs="Tahoma"/>
          <w:sz w:val="20"/>
          <w:szCs w:val="20"/>
        </w:rPr>
      </w:pPr>
    </w:p>
    <w:p w14:paraId="427A105E" w14:textId="77777777" w:rsidR="006F3BC0" w:rsidRPr="00293176" w:rsidRDefault="006F3BC0" w:rsidP="006F3BC0">
      <w:pPr>
        <w:keepNext/>
        <w:keepLines/>
        <w:numPr>
          <w:ilvl w:val="0"/>
          <w:numId w:val="46"/>
        </w:numPr>
        <w:jc w:val="center"/>
        <w:rPr>
          <w:rFonts w:cs="Tahoma"/>
          <w:sz w:val="20"/>
          <w:szCs w:val="20"/>
        </w:rPr>
      </w:pPr>
      <w:r w:rsidRPr="00293176">
        <w:rPr>
          <w:rFonts w:cs="Tahoma"/>
          <w:sz w:val="20"/>
          <w:szCs w:val="20"/>
        </w:rPr>
        <w:t>člen</w:t>
      </w:r>
    </w:p>
    <w:p w14:paraId="5FD2ABC1" w14:textId="77777777" w:rsidR="006F3BC0" w:rsidRPr="00293176" w:rsidRDefault="006F3BC0" w:rsidP="006F3BC0">
      <w:pPr>
        <w:keepNext/>
        <w:keepLines/>
        <w:jc w:val="both"/>
        <w:rPr>
          <w:rFonts w:cs="Tahoma"/>
          <w:sz w:val="20"/>
          <w:szCs w:val="20"/>
        </w:rPr>
      </w:pPr>
    </w:p>
    <w:p w14:paraId="60D263EB" w14:textId="6196D9FC" w:rsidR="00A45017" w:rsidRPr="00293176" w:rsidRDefault="006F3BC0" w:rsidP="00293176">
      <w:pPr>
        <w:keepNext/>
        <w:keepLines/>
        <w:spacing w:after="120"/>
        <w:jc w:val="both"/>
        <w:rPr>
          <w:rFonts w:cs="Tahoma"/>
          <w:sz w:val="20"/>
          <w:szCs w:val="20"/>
        </w:rPr>
      </w:pPr>
      <w:r w:rsidRPr="00293176">
        <w:rPr>
          <w:rFonts w:cs="Tahoma"/>
          <w:sz w:val="20"/>
          <w:szCs w:val="20"/>
        </w:rPr>
        <w:t>Naročnik</w:t>
      </w:r>
      <w:r w:rsidR="00A45017" w:rsidRPr="00293176">
        <w:rPr>
          <w:rFonts w:cs="Tahoma"/>
          <w:sz w:val="20"/>
          <w:szCs w:val="20"/>
        </w:rPr>
        <w:t xml:space="preserve"> se obvezuje</w:t>
      </w:r>
      <w:r w:rsidRPr="00293176">
        <w:rPr>
          <w:rFonts w:cs="Tahoma"/>
          <w:sz w:val="20"/>
          <w:szCs w:val="20"/>
        </w:rPr>
        <w:t xml:space="preserve"> za storitve, ki so predmet tega okvirnega sporazuma,</w:t>
      </w:r>
      <w:r w:rsidR="00A45017" w:rsidRPr="00293176">
        <w:rPr>
          <w:rFonts w:cs="Tahoma"/>
          <w:sz w:val="20"/>
          <w:szCs w:val="20"/>
        </w:rPr>
        <w:t xml:space="preserve"> </w:t>
      </w:r>
      <w:r w:rsidRPr="00293176">
        <w:rPr>
          <w:rFonts w:cs="Tahoma"/>
          <w:sz w:val="20"/>
          <w:szCs w:val="20"/>
        </w:rPr>
        <w:t xml:space="preserve">izvajalcu </w:t>
      </w:r>
      <w:r w:rsidR="00A45017" w:rsidRPr="00293176">
        <w:rPr>
          <w:rFonts w:cs="Tahoma"/>
          <w:sz w:val="20"/>
          <w:szCs w:val="20"/>
        </w:rPr>
        <w:t xml:space="preserve">izplačati </w:t>
      </w:r>
      <w:r w:rsidRPr="00293176">
        <w:rPr>
          <w:rFonts w:cs="Tahoma"/>
          <w:sz w:val="20"/>
          <w:szCs w:val="20"/>
        </w:rPr>
        <w:t>nadomestil</w:t>
      </w:r>
      <w:r w:rsidR="00A45017" w:rsidRPr="00293176">
        <w:rPr>
          <w:rFonts w:cs="Tahoma"/>
          <w:sz w:val="20"/>
          <w:szCs w:val="20"/>
        </w:rPr>
        <w:t>a</w:t>
      </w:r>
      <w:r w:rsidRPr="00293176">
        <w:rPr>
          <w:rFonts w:cs="Tahoma"/>
          <w:sz w:val="20"/>
          <w:szCs w:val="20"/>
        </w:rPr>
        <w:t xml:space="preserve">, ki </w:t>
      </w:r>
      <w:r w:rsidR="00A45017" w:rsidRPr="00293176">
        <w:rPr>
          <w:rFonts w:cs="Tahoma"/>
          <w:sz w:val="20"/>
          <w:szCs w:val="20"/>
        </w:rPr>
        <w:t xml:space="preserve">so </w:t>
      </w:r>
      <w:r w:rsidRPr="00293176">
        <w:rPr>
          <w:rFonts w:cs="Tahoma"/>
          <w:sz w:val="20"/>
          <w:szCs w:val="20"/>
        </w:rPr>
        <w:t xml:space="preserve">za posamezno plačilno kartico </w:t>
      </w:r>
      <w:r w:rsidR="00293176" w:rsidRPr="00293176">
        <w:rPr>
          <w:rFonts w:cs="Tahoma"/>
          <w:sz w:val="20"/>
          <w:szCs w:val="20"/>
        </w:rPr>
        <w:t>znaša:</w:t>
      </w:r>
    </w:p>
    <w:p w14:paraId="5EA17050" w14:textId="77777777" w:rsidR="00293176" w:rsidRPr="00293176" w:rsidRDefault="00293176" w:rsidP="00293176">
      <w:pPr>
        <w:keepNext/>
        <w:keepLines/>
        <w:numPr>
          <w:ilvl w:val="0"/>
          <w:numId w:val="48"/>
        </w:numPr>
        <w:ind w:left="720" w:hanging="397"/>
        <w:jc w:val="both"/>
        <w:rPr>
          <w:rFonts w:cs="Tahoma"/>
          <w:sz w:val="20"/>
          <w:szCs w:val="20"/>
        </w:rPr>
      </w:pPr>
      <w:r w:rsidRPr="00293176">
        <w:rPr>
          <w:rFonts w:cs="Tahoma"/>
          <w:sz w:val="20"/>
          <w:szCs w:val="20"/>
        </w:rPr>
        <w:t>BA kartica - debetna kartica za potrošnike: _____ % od zneska vsakega izpisa iz POS terminala,</w:t>
      </w:r>
    </w:p>
    <w:p w14:paraId="725E9164" w14:textId="77777777" w:rsidR="00293176" w:rsidRPr="00293176" w:rsidRDefault="00293176" w:rsidP="00293176">
      <w:pPr>
        <w:keepNext/>
        <w:keepLines/>
        <w:numPr>
          <w:ilvl w:val="0"/>
          <w:numId w:val="48"/>
        </w:numPr>
        <w:ind w:left="720" w:hanging="397"/>
        <w:jc w:val="both"/>
        <w:rPr>
          <w:rFonts w:cs="Tahoma"/>
          <w:sz w:val="20"/>
          <w:szCs w:val="20"/>
        </w:rPr>
      </w:pPr>
      <w:r w:rsidRPr="00293176">
        <w:rPr>
          <w:rFonts w:cs="Tahoma"/>
          <w:sz w:val="20"/>
          <w:szCs w:val="20"/>
        </w:rPr>
        <w:t>BA kartica - poslovna kartica: _____ % od zneska vsakega izpisa iz POS terminala,</w:t>
      </w:r>
    </w:p>
    <w:p w14:paraId="30FC8B7C" w14:textId="77777777" w:rsidR="00293176" w:rsidRPr="00293176" w:rsidRDefault="00293176" w:rsidP="00293176">
      <w:pPr>
        <w:keepNext/>
        <w:keepLines/>
        <w:numPr>
          <w:ilvl w:val="0"/>
          <w:numId w:val="48"/>
        </w:numPr>
        <w:ind w:left="720" w:hanging="397"/>
        <w:jc w:val="both"/>
        <w:rPr>
          <w:rFonts w:cs="Tahoma"/>
          <w:sz w:val="20"/>
          <w:szCs w:val="20"/>
        </w:rPr>
      </w:pPr>
      <w:r w:rsidRPr="00293176">
        <w:rPr>
          <w:rFonts w:cs="Tahoma"/>
          <w:sz w:val="20"/>
          <w:szCs w:val="20"/>
        </w:rPr>
        <w:t>MASTERCARD - debetna kartica za potrošnike: ____ % od zneska vsakega izpisa iz POS terminala,</w:t>
      </w:r>
    </w:p>
    <w:p w14:paraId="637FEC16" w14:textId="77777777" w:rsidR="00293176" w:rsidRPr="00293176" w:rsidRDefault="00293176" w:rsidP="00293176">
      <w:pPr>
        <w:keepNext/>
        <w:keepLines/>
        <w:numPr>
          <w:ilvl w:val="0"/>
          <w:numId w:val="48"/>
        </w:numPr>
        <w:ind w:left="720" w:hanging="397"/>
        <w:jc w:val="both"/>
        <w:rPr>
          <w:rFonts w:cs="Tahoma"/>
          <w:sz w:val="20"/>
          <w:szCs w:val="20"/>
        </w:rPr>
      </w:pPr>
      <w:r w:rsidRPr="00293176">
        <w:rPr>
          <w:rFonts w:cs="Tahoma"/>
          <w:sz w:val="20"/>
          <w:szCs w:val="20"/>
        </w:rPr>
        <w:t>MASTERCARD - kreditna kartica za potrošnike: ____ % od zneska vsakega izpisa iz POS terminala,</w:t>
      </w:r>
    </w:p>
    <w:p w14:paraId="3D90F23E" w14:textId="77777777" w:rsidR="00293176" w:rsidRPr="00293176" w:rsidRDefault="00293176" w:rsidP="00293176">
      <w:pPr>
        <w:keepNext/>
        <w:keepLines/>
        <w:numPr>
          <w:ilvl w:val="0"/>
          <w:numId w:val="48"/>
        </w:numPr>
        <w:ind w:left="720" w:hanging="397"/>
        <w:jc w:val="both"/>
        <w:rPr>
          <w:rFonts w:cs="Tahoma"/>
          <w:sz w:val="20"/>
          <w:szCs w:val="20"/>
        </w:rPr>
      </w:pPr>
      <w:r w:rsidRPr="00293176">
        <w:rPr>
          <w:rFonts w:cs="Tahoma"/>
          <w:sz w:val="20"/>
          <w:szCs w:val="20"/>
        </w:rPr>
        <w:t>MASTERCARD - poslovna kartica: ____ % od zneska vsakega izpisa iz POS terminala,</w:t>
      </w:r>
    </w:p>
    <w:p w14:paraId="7CA9FDBA" w14:textId="77777777" w:rsidR="00293176" w:rsidRPr="00293176" w:rsidRDefault="00293176" w:rsidP="00293176">
      <w:pPr>
        <w:keepNext/>
        <w:keepLines/>
        <w:numPr>
          <w:ilvl w:val="0"/>
          <w:numId w:val="48"/>
        </w:numPr>
        <w:ind w:left="720" w:hanging="397"/>
        <w:jc w:val="both"/>
        <w:rPr>
          <w:rFonts w:cs="Tahoma"/>
          <w:sz w:val="20"/>
          <w:szCs w:val="20"/>
        </w:rPr>
      </w:pPr>
      <w:r w:rsidRPr="00293176">
        <w:rPr>
          <w:rFonts w:cs="Tahoma"/>
          <w:sz w:val="20"/>
          <w:szCs w:val="20"/>
        </w:rPr>
        <w:t>VISA - debetna kartica za potrošnike: ____ % od zneska vsakega izpisa iz POS terminala,</w:t>
      </w:r>
    </w:p>
    <w:p w14:paraId="2077B42B" w14:textId="77777777" w:rsidR="00293176" w:rsidRPr="00293176" w:rsidRDefault="00293176" w:rsidP="00293176">
      <w:pPr>
        <w:keepNext/>
        <w:keepLines/>
        <w:numPr>
          <w:ilvl w:val="0"/>
          <w:numId w:val="48"/>
        </w:numPr>
        <w:ind w:left="720" w:hanging="397"/>
        <w:jc w:val="both"/>
        <w:rPr>
          <w:rFonts w:cs="Tahoma"/>
          <w:sz w:val="20"/>
          <w:szCs w:val="20"/>
        </w:rPr>
      </w:pPr>
      <w:r w:rsidRPr="00293176">
        <w:rPr>
          <w:rFonts w:cs="Tahoma"/>
          <w:sz w:val="20"/>
          <w:szCs w:val="20"/>
        </w:rPr>
        <w:t>VISA - kreditna kartica za potrošnike: ____ % od zneska vsakega izpisa iz POS terminala,</w:t>
      </w:r>
    </w:p>
    <w:p w14:paraId="2B47A92B" w14:textId="77777777" w:rsidR="00293176" w:rsidRPr="00293176" w:rsidRDefault="00293176" w:rsidP="00293176">
      <w:pPr>
        <w:keepNext/>
        <w:keepLines/>
        <w:numPr>
          <w:ilvl w:val="0"/>
          <w:numId w:val="48"/>
        </w:numPr>
        <w:ind w:left="720" w:hanging="397"/>
        <w:jc w:val="both"/>
        <w:rPr>
          <w:rFonts w:cs="Tahoma"/>
          <w:sz w:val="20"/>
          <w:szCs w:val="20"/>
        </w:rPr>
      </w:pPr>
      <w:r w:rsidRPr="00293176">
        <w:rPr>
          <w:rFonts w:cs="Tahoma"/>
          <w:sz w:val="20"/>
          <w:szCs w:val="20"/>
        </w:rPr>
        <w:t>VISA - poslovna kartica: ____ % od zneska vsakega izpisa iz POS terminala,</w:t>
      </w:r>
    </w:p>
    <w:p w14:paraId="77319E66" w14:textId="77777777" w:rsidR="00293176" w:rsidRPr="00293176" w:rsidRDefault="00293176" w:rsidP="00293176">
      <w:pPr>
        <w:keepNext/>
        <w:keepLines/>
        <w:numPr>
          <w:ilvl w:val="0"/>
          <w:numId w:val="48"/>
        </w:numPr>
        <w:ind w:left="720" w:hanging="397"/>
        <w:jc w:val="both"/>
        <w:rPr>
          <w:rFonts w:cs="Tahoma"/>
          <w:sz w:val="20"/>
          <w:szCs w:val="20"/>
        </w:rPr>
      </w:pPr>
      <w:r w:rsidRPr="00293176">
        <w:rPr>
          <w:rFonts w:cs="Tahoma"/>
          <w:sz w:val="20"/>
          <w:szCs w:val="20"/>
        </w:rPr>
        <w:t>MAESTRO - debetna kartica za potrošnike: ____ % od zneska vsakega izpisa iz POS terminala, in</w:t>
      </w:r>
    </w:p>
    <w:p w14:paraId="4596AFB5" w14:textId="77777777" w:rsidR="00293176" w:rsidRPr="00293176" w:rsidRDefault="00293176" w:rsidP="00293176">
      <w:pPr>
        <w:keepNext/>
        <w:keepLines/>
        <w:numPr>
          <w:ilvl w:val="0"/>
          <w:numId w:val="48"/>
        </w:numPr>
        <w:ind w:left="720" w:hanging="397"/>
        <w:jc w:val="both"/>
        <w:rPr>
          <w:rFonts w:cs="Tahoma"/>
          <w:sz w:val="20"/>
          <w:szCs w:val="20"/>
        </w:rPr>
      </w:pPr>
      <w:r w:rsidRPr="00293176">
        <w:rPr>
          <w:rFonts w:cs="Tahoma"/>
          <w:sz w:val="20"/>
          <w:szCs w:val="20"/>
        </w:rPr>
        <w:t>MAESTRO - poslovna kartica: ____ % od zneska vsakega izpisa iz POS terminala.</w:t>
      </w:r>
    </w:p>
    <w:p w14:paraId="223ECF3F" w14:textId="77777777" w:rsidR="00293176" w:rsidRPr="00293176" w:rsidRDefault="00293176" w:rsidP="006F3BC0">
      <w:pPr>
        <w:keepNext/>
        <w:keepLines/>
        <w:jc w:val="both"/>
        <w:rPr>
          <w:rFonts w:cs="Tahoma"/>
          <w:sz w:val="20"/>
          <w:szCs w:val="20"/>
        </w:rPr>
      </w:pPr>
    </w:p>
    <w:p w14:paraId="6A12FE52" w14:textId="77AAB70F" w:rsidR="006F3BC0" w:rsidRPr="00293176" w:rsidRDefault="00A45017" w:rsidP="006F3BC0">
      <w:pPr>
        <w:keepNext/>
        <w:keepLines/>
        <w:jc w:val="both"/>
        <w:rPr>
          <w:rFonts w:cs="Tahoma"/>
          <w:sz w:val="20"/>
          <w:szCs w:val="20"/>
        </w:rPr>
      </w:pPr>
      <w:r w:rsidRPr="00293176">
        <w:rPr>
          <w:rFonts w:cs="Tahoma"/>
          <w:sz w:val="20"/>
          <w:szCs w:val="20"/>
        </w:rPr>
        <w:t>V ponudbenem predračunu izvajalca je opredeljena p</w:t>
      </w:r>
      <w:r w:rsidR="006F3BC0" w:rsidRPr="00293176">
        <w:rPr>
          <w:rFonts w:cs="Tahoma"/>
          <w:sz w:val="20"/>
          <w:szCs w:val="20"/>
        </w:rPr>
        <w:t>odrobna struktura nadomestila za posamezno plačilno kartico, ki je sestavljena iz medbančne provizije, stroškov sheme ter bančnih stroškov in marže</w:t>
      </w:r>
      <w:r w:rsidRPr="00293176">
        <w:rPr>
          <w:rFonts w:cs="Tahoma"/>
          <w:sz w:val="20"/>
          <w:szCs w:val="20"/>
        </w:rPr>
        <w:t>.</w:t>
      </w:r>
    </w:p>
    <w:p w14:paraId="75B3910A" w14:textId="77777777" w:rsidR="006F3BC0" w:rsidRPr="006F3BC0" w:rsidRDefault="006F3BC0" w:rsidP="006F3BC0">
      <w:pPr>
        <w:keepNext/>
        <w:keepLines/>
        <w:jc w:val="both"/>
        <w:rPr>
          <w:rFonts w:cs="Tahoma"/>
          <w:sz w:val="20"/>
          <w:szCs w:val="20"/>
          <w:highlight w:val="yellow"/>
        </w:rPr>
      </w:pPr>
    </w:p>
    <w:p w14:paraId="04D01323" w14:textId="77777777" w:rsidR="006F3BC0" w:rsidRPr="00293176" w:rsidRDefault="006F3BC0" w:rsidP="006F3BC0">
      <w:pPr>
        <w:keepNext/>
        <w:keepLines/>
        <w:jc w:val="both"/>
        <w:rPr>
          <w:rFonts w:cs="Tahoma"/>
          <w:sz w:val="20"/>
          <w:szCs w:val="20"/>
        </w:rPr>
      </w:pPr>
      <w:r w:rsidRPr="00293176">
        <w:rPr>
          <w:rFonts w:cs="Tahoma"/>
          <w:sz w:val="20"/>
          <w:szCs w:val="20"/>
          <w:lang w:val="pl-PL"/>
        </w:rPr>
        <w:t>Višina nadomestila iz prvega odstavka tega člena je v obdobju veljavnosti okvirnega sporazuma fiksna</w:t>
      </w:r>
      <w:r w:rsidRPr="00293176">
        <w:rPr>
          <w:rFonts w:cs="Tahoma"/>
          <w:sz w:val="20"/>
          <w:szCs w:val="20"/>
        </w:rPr>
        <w:t>, razen v primeru znižanja cen ali v primeru spremembe veljavne zakonodaje, ki vpliva na spremembo višine nadomestila za plačevanje s plačilnimi karticami. Izvajalec mora pred uveljavljanjem spremembe višine nadomestila, predložiti naročniku zahtevek za spremembo višine nadomestila z dokazili o upravičenosti predlagane spremembe. Naročnik se mora s spremembo višine nadomestila strinjati, kar bo potrdil s pisnim soglasjem ter s sklenitvijo aneksa k okvirnemu sporazumu.</w:t>
      </w:r>
    </w:p>
    <w:p w14:paraId="3D7AEBC6" w14:textId="77777777" w:rsidR="006F3BC0" w:rsidRPr="00293176" w:rsidRDefault="006F3BC0" w:rsidP="006F3BC0">
      <w:pPr>
        <w:keepNext/>
        <w:keepLines/>
        <w:jc w:val="both"/>
        <w:rPr>
          <w:rFonts w:cs="Tahoma"/>
          <w:sz w:val="20"/>
          <w:szCs w:val="20"/>
        </w:rPr>
      </w:pPr>
    </w:p>
    <w:p w14:paraId="2FB3DE67" w14:textId="323198C7" w:rsidR="006F3BC0" w:rsidRPr="00293176" w:rsidRDefault="006F3BC0" w:rsidP="006F3BC0">
      <w:pPr>
        <w:keepNext/>
        <w:keepLines/>
        <w:jc w:val="both"/>
        <w:rPr>
          <w:rFonts w:cs="Tahoma"/>
          <w:sz w:val="20"/>
          <w:szCs w:val="20"/>
        </w:rPr>
      </w:pPr>
      <w:r w:rsidRPr="00293176">
        <w:rPr>
          <w:rFonts w:cs="Tahoma"/>
          <w:sz w:val="20"/>
          <w:szCs w:val="20"/>
        </w:rPr>
        <w:lastRenderedPageBreak/>
        <w:t>V višino nadomestil iz prvega odstavka tega člena tega okvirnega sporazuma niso vključeni davki in takse. Izvajalec je upravičen povečati račun za nadomestila za znesek vsakokrat predpisanega DDV, davka na finančne storitve ali drugega obstoječega ali bodočega davka in taks, ki se plačujejo na storitve, ki so predmet tega okvirnega sporazuma.</w:t>
      </w:r>
      <w:r w:rsidRPr="00293176" w:rsidDel="00511A9A">
        <w:rPr>
          <w:rFonts w:cs="Tahoma"/>
          <w:sz w:val="20"/>
          <w:szCs w:val="20"/>
        </w:rPr>
        <w:t xml:space="preserve"> </w:t>
      </w:r>
    </w:p>
    <w:p w14:paraId="2267D63C" w14:textId="77777777" w:rsidR="006F3BC0" w:rsidRPr="006F3BC0" w:rsidRDefault="006F3BC0" w:rsidP="006F3BC0">
      <w:pPr>
        <w:keepNext/>
        <w:keepLines/>
        <w:jc w:val="both"/>
        <w:rPr>
          <w:rFonts w:cs="Tahoma"/>
          <w:color w:val="FF0000"/>
          <w:sz w:val="20"/>
          <w:szCs w:val="20"/>
          <w:highlight w:val="yellow"/>
        </w:rPr>
      </w:pPr>
    </w:p>
    <w:p w14:paraId="049273D9" w14:textId="77777777" w:rsidR="006F3BC0" w:rsidRPr="00293176" w:rsidRDefault="006F3BC0" w:rsidP="006F3BC0">
      <w:pPr>
        <w:keepNext/>
        <w:keepLines/>
        <w:numPr>
          <w:ilvl w:val="0"/>
          <w:numId w:val="46"/>
        </w:numPr>
        <w:jc w:val="center"/>
        <w:rPr>
          <w:rFonts w:cs="Tahoma"/>
          <w:sz w:val="20"/>
          <w:szCs w:val="20"/>
        </w:rPr>
      </w:pPr>
      <w:r w:rsidRPr="00293176">
        <w:rPr>
          <w:rFonts w:cs="Tahoma"/>
          <w:sz w:val="20"/>
          <w:szCs w:val="20"/>
        </w:rPr>
        <w:t>člen</w:t>
      </w:r>
    </w:p>
    <w:p w14:paraId="0172FA37" w14:textId="77777777" w:rsidR="006F3BC0" w:rsidRPr="006F3BC0" w:rsidRDefault="006F3BC0" w:rsidP="006F3BC0">
      <w:pPr>
        <w:keepNext/>
        <w:keepLines/>
        <w:jc w:val="both"/>
        <w:rPr>
          <w:rFonts w:cs="Tahoma"/>
          <w:sz w:val="20"/>
          <w:szCs w:val="20"/>
          <w:highlight w:val="yellow"/>
        </w:rPr>
      </w:pPr>
    </w:p>
    <w:p w14:paraId="3035F396" w14:textId="5FA8E97F" w:rsidR="00293176" w:rsidRPr="00293176" w:rsidRDefault="00293176" w:rsidP="00293176">
      <w:pPr>
        <w:keepNext/>
        <w:keepLines/>
        <w:jc w:val="both"/>
        <w:rPr>
          <w:rFonts w:cs="Tahoma"/>
          <w:sz w:val="20"/>
          <w:szCs w:val="20"/>
        </w:rPr>
      </w:pPr>
      <w:r w:rsidRPr="00293176">
        <w:rPr>
          <w:rFonts w:cs="Tahoma"/>
          <w:sz w:val="20"/>
          <w:szCs w:val="20"/>
        </w:rPr>
        <w:t xml:space="preserve">Nadomestilo se plačuje mesečno na podlagi izstavljenega e-računa. Naročnik je dolžan plačati e-račun </w:t>
      </w:r>
      <w:r>
        <w:rPr>
          <w:rFonts w:cs="Tahoma"/>
          <w:sz w:val="20"/>
          <w:szCs w:val="20"/>
        </w:rPr>
        <w:t xml:space="preserve"> v </w:t>
      </w:r>
      <w:r w:rsidRPr="00293176">
        <w:rPr>
          <w:rFonts w:cs="Tahoma"/>
          <w:sz w:val="20"/>
          <w:szCs w:val="20"/>
        </w:rPr>
        <w:t>tridesetih (30) dneh po prejemu pravilno izstavljenega e-računa. Plačilni rok začne teči naslednji dan po prejemu e-računa. Če zadnji dan roka sovpada z dnem ko je po zakonu dela prost dan in ni opredeljen kot plačilni dan, se za zadnji dan roka plačila šteje naslednji delovni dan.</w:t>
      </w:r>
    </w:p>
    <w:p w14:paraId="2FF4A662" w14:textId="77777777" w:rsidR="00293176" w:rsidRPr="00293176" w:rsidRDefault="00293176" w:rsidP="006F3BC0">
      <w:pPr>
        <w:keepNext/>
        <w:keepLines/>
        <w:jc w:val="both"/>
        <w:rPr>
          <w:rFonts w:cs="Tahoma"/>
          <w:sz w:val="20"/>
          <w:szCs w:val="20"/>
        </w:rPr>
      </w:pPr>
    </w:p>
    <w:p w14:paraId="76B9ADDA" w14:textId="77777777" w:rsidR="006F3BC0" w:rsidRPr="00293176" w:rsidRDefault="006F3BC0" w:rsidP="006F3BC0">
      <w:pPr>
        <w:keepNext/>
        <w:keepLines/>
        <w:numPr>
          <w:ilvl w:val="0"/>
          <w:numId w:val="46"/>
        </w:numPr>
        <w:jc w:val="center"/>
        <w:rPr>
          <w:rFonts w:cs="Tahoma"/>
          <w:sz w:val="20"/>
          <w:szCs w:val="20"/>
        </w:rPr>
      </w:pPr>
      <w:r w:rsidRPr="00293176">
        <w:rPr>
          <w:rFonts w:cs="Tahoma"/>
          <w:sz w:val="20"/>
          <w:szCs w:val="20"/>
        </w:rPr>
        <w:t>člen</w:t>
      </w:r>
    </w:p>
    <w:p w14:paraId="4C4F8E40" w14:textId="77777777" w:rsidR="006F3BC0" w:rsidRPr="00293176" w:rsidRDefault="006F3BC0" w:rsidP="006F3BC0">
      <w:pPr>
        <w:keepNext/>
        <w:keepLines/>
        <w:jc w:val="both"/>
        <w:rPr>
          <w:rFonts w:cs="Tahoma"/>
          <w:sz w:val="20"/>
          <w:szCs w:val="20"/>
        </w:rPr>
      </w:pPr>
    </w:p>
    <w:p w14:paraId="23110DD6" w14:textId="77777777" w:rsidR="006F3BC0" w:rsidRPr="00293176" w:rsidRDefault="006F3BC0" w:rsidP="006F3BC0">
      <w:pPr>
        <w:keepNext/>
        <w:keepLines/>
        <w:jc w:val="both"/>
        <w:rPr>
          <w:rFonts w:cs="Tahoma"/>
          <w:sz w:val="20"/>
          <w:szCs w:val="20"/>
        </w:rPr>
      </w:pPr>
      <w:r w:rsidRPr="00293176">
        <w:rPr>
          <w:rFonts w:cs="Tahoma"/>
          <w:sz w:val="20"/>
          <w:szCs w:val="20"/>
        </w:rPr>
        <w:t>Stranki okvirnega sporazuma se obvezujeta, da po tem okvirnem sporazumu velja prepoved odstopa oziroma cesije denarnih terjatev, ki izvirajo iz predmetnega okvirnega sporazuma, drugim pravnim ali fizičnim osebam, razen bankam. V primeru odstopa denarne terjatve drugim pravnim ali fizičnim osebam, razen bankam, odstop nima pravnega učinka.</w:t>
      </w:r>
    </w:p>
    <w:p w14:paraId="604C8363" w14:textId="77777777" w:rsidR="006F3BC0" w:rsidRPr="00293176" w:rsidRDefault="006F3BC0" w:rsidP="006F3BC0">
      <w:pPr>
        <w:keepNext/>
        <w:keepLines/>
        <w:jc w:val="both"/>
        <w:rPr>
          <w:rFonts w:cs="Tahoma"/>
          <w:sz w:val="20"/>
          <w:szCs w:val="20"/>
        </w:rPr>
      </w:pPr>
    </w:p>
    <w:p w14:paraId="72595317" w14:textId="77777777" w:rsidR="006F3BC0" w:rsidRPr="00293176" w:rsidRDefault="006F3BC0" w:rsidP="006F3BC0">
      <w:pPr>
        <w:keepNext/>
        <w:keepLines/>
        <w:numPr>
          <w:ilvl w:val="0"/>
          <w:numId w:val="45"/>
        </w:numPr>
        <w:ind w:hanging="1080"/>
        <w:jc w:val="both"/>
        <w:rPr>
          <w:rFonts w:cs="Tahoma"/>
          <w:b/>
          <w:sz w:val="20"/>
          <w:szCs w:val="20"/>
        </w:rPr>
      </w:pPr>
      <w:r w:rsidRPr="00293176">
        <w:rPr>
          <w:rFonts w:cs="Tahoma"/>
          <w:b/>
          <w:sz w:val="20"/>
          <w:szCs w:val="20"/>
        </w:rPr>
        <w:t>IZVEDBA PREDMETA OKVIRNEGA SPORAZUMA</w:t>
      </w:r>
    </w:p>
    <w:p w14:paraId="67D5894C" w14:textId="77777777" w:rsidR="006F3BC0" w:rsidRPr="00293176" w:rsidRDefault="006F3BC0" w:rsidP="006F3BC0">
      <w:pPr>
        <w:keepNext/>
        <w:keepLines/>
        <w:jc w:val="both"/>
        <w:rPr>
          <w:rFonts w:cs="Tahoma"/>
          <w:sz w:val="20"/>
          <w:szCs w:val="20"/>
        </w:rPr>
      </w:pPr>
    </w:p>
    <w:p w14:paraId="060110D7" w14:textId="77777777" w:rsidR="006F3BC0" w:rsidRPr="00293176" w:rsidRDefault="006F3BC0" w:rsidP="006F3BC0">
      <w:pPr>
        <w:keepNext/>
        <w:keepLines/>
        <w:numPr>
          <w:ilvl w:val="0"/>
          <w:numId w:val="46"/>
        </w:numPr>
        <w:jc w:val="center"/>
        <w:rPr>
          <w:rFonts w:cs="Tahoma"/>
          <w:sz w:val="20"/>
          <w:szCs w:val="20"/>
        </w:rPr>
      </w:pPr>
      <w:r w:rsidRPr="00293176">
        <w:rPr>
          <w:rFonts w:cs="Tahoma"/>
          <w:sz w:val="20"/>
          <w:szCs w:val="20"/>
        </w:rPr>
        <w:t>člen</w:t>
      </w:r>
    </w:p>
    <w:p w14:paraId="71EFAE9E" w14:textId="77777777" w:rsidR="006F3BC0" w:rsidRPr="00293176" w:rsidRDefault="006F3BC0" w:rsidP="006F3BC0">
      <w:pPr>
        <w:keepNext/>
        <w:keepLines/>
        <w:ind w:left="720"/>
        <w:rPr>
          <w:rFonts w:cs="Tahoma"/>
          <w:sz w:val="20"/>
          <w:szCs w:val="20"/>
        </w:rPr>
      </w:pPr>
    </w:p>
    <w:p w14:paraId="130ACB2D" w14:textId="7AAE6FBC" w:rsidR="006F3BC0" w:rsidRPr="00293176" w:rsidRDefault="006F3BC0" w:rsidP="006F3BC0">
      <w:pPr>
        <w:keepNext/>
        <w:keepLines/>
        <w:jc w:val="both"/>
        <w:rPr>
          <w:rFonts w:cs="Tahoma"/>
          <w:sz w:val="20"/>
          <w:szCs w:val="20"/>
        </w:rPr>
      </w:pPr>
      <w:r w:rsidRPr="00293176">
        <w:rPr>
          <w:rFonts w:cs="Tahoma"/>
          <w:sz w:val="20"/>
          <w:szCs w:val="20"/>
        </w:rPr>
        <w:t>Izvajalec se s sklenitvijo tega okvirnega sporazuma obvezuje zagotavljati storitve sprejemanja plačil preko POS terminalov na avtomatskih blagajnah naročnika v skladu z določili tega okvirnega sporazuma in v skladu z vsemi zahtevami naročnika, navedenimi v razpisni dokumentaciji.</w:t>
      </w:r>
    </w:p>
    <w:p w14:paraId="202146DB" w14:textId="77777777" w:rsidR="006F3BC0" w:rsidRPr="00293176" w:rsidRDefault="006F3BC0" w:rsidP="006F3BC0">
      <w:pPr>
        <w:keepNext/>
        <w:keepLines/>
        <w:jc w:val="both"/>
        <w:rPr>
          <w:rFonts w:cs="Tahoma"/>
          <w:color w:val="FF0000"/>
          <w:sz w:val="20"/>
          <w:szCs w:val="20"/>
        </w:rPr>
      </w:pPr>
    </w:p>
    <w:p w14:paraId="37A7FA4E" w14:textId="77777777" w:rsidR="006F3BC0" w:rsidRPr="00293176" w:rsidRDefault="006F3BC0" w:rsidP="006F3BC0">
      <w:pPr>
        <w:keepNext/>
        <w:keepLines/>
        <w:numPr>
          <w:ilvl w:val="0"/>
          <w:numId w:val="46"/>
        </w:numPr>
        <w:jc w:val="center"/>
        <w:rPr>
          <w:rFonts w:cs="Tahoma"/>
          <w:sz w:val="20"/>
          <w:szCs w:val="20"/>
        </w:rPr>
      </w:pPr>
      <w:r w:rsidRPr="00293176">
        <w:rPr>
          <w:rFonts w:cs="Tahoma"/>
          <w:sz w:val="20"/>
          <w:szCs w:val="20"/>
        </w:rPr>
        <w:t>člen</w:t>
      </w:r>
    </w:p>
    <w:p w14:paraId="423A4566" w14:textId="77777777" w:rsidR="006F3BC0" w:rsidRPr="00293176" w:rsidRDefault="006F3BC0" w:rsidP="006F3BC0">
      <w:pPr>
        <w:keepNext/>
        <w:keepLines/>
        <w:jc w:val="both"/>
        <w:rPr>
          <w:rFonts w:cs="Tahoma"/>
          <w:sz w:val="20"/>
          <w:szCs w:val="20"/>
        </w:rPr>
      </w:pPr>
    </w:p>
    <w:p w14:paraId="50852355" w14:textId="77777777" w:rsidR="006F3BC0" w:rsidRPr="00293176" w:rsidRDefault="006F3BC0" w:rsidP="006F3BC0">
      <w:pPr>
        <w:keepNext/>
        <w:keepLines/>
        <w:jc w:val="both"/>
        <w:rPr>
          <w:rFonts w:cs="Tahoma"/>
          <w:color w:val="FF0000"/>
          <w:sz w:val="20"/>
          <w:szCs w:val="20"/>
        </w:rPr>
      </w:pPr>
      <w:r w:rsidRPr="00293176">
        <w:rPr>
          <w:rFonts w:cs="Tahoma"/>
          <w:sz w:val="20"/>
          <w:szCs w:val="20"/>
        </w:rPr>
        <w:t>Naročnik bo o vseh spremembah, ki nastanejo v zvezi s poslovnimi podatki in z dejavnostjo naročnika in ki kakorkoli zadevajo oziroma vplivajo na sprejemanje kartic ter poslovanje z izvajalcem oziroma procesnim centrom, takoj obvestil izvajalca in procesni center.</w:t>
      </w:r>
    </w:p>
    <w:p w14:paraId="1EA96672" w14:textId="77777777" w:rsidR="006F3BC0" w:rsidRPr="00293176" w:rsidRDefault="006F3BC0" w:rsidP="006F3BC0">
      <w:pPr>
        <w:keepNext/>
        <w:keepLines/>
        <w:jc w:val="both"/>
        <w:rPr>
          <w:rFonts w:cs="Tahoma"/>
          <w:sz w:val="20"/>
          <w:szCs w:val="20"/>
        </w:rPr>
      </w:pPr>
    </w:p>
    <w:p w14:paraId="63CBF2D6" w14:textId="77777777" w:rsidR="006F3BC0" w:rsidRPr="00293176" w:rsidRDefault="006F3BC0" w:rsidP="006F3BC0">
      <w:pPr>
        <w:keepNext/>
        <w:keepLines/>
        <w:jc w:val="both"/>
        <w:rPr>
          <w:rFonts w:cs="Tahoma"/>
          <w:sz w:val="20"/>
          <w:szCs w:val="20"/>
        </w:rPr>
      </w:pPr>
      <w:r w:rsidRPr="00293176">
        <w:rPr>
          <w:rFonts w:cs="Tahoma"/>
          <w:sz w:val="20"/>
          <w:szCs w:val="20"/>
        </w:rPr>
        <w:t>Naročnik soglaša, da izvajalec in/ali procesni center snema vse telefonske razgovore z naročnikom ter da se taki posnetki lahko uporabljajo kot dokazno sredstvo v primeru sporov med strankama iz okvirnega sporazuma in se hranijo deset (10) let. Ob vsakem razgovoru se mora naročnik identificirati s številko prodajnega mesta, kot je opredeljena v prilogi seznam prodajnih mest.</w:t>
      </w:r>
    </w:p>
    <w:p w14:paraId="222FEA43" w14:textId="77777777" w:rsidR="006F3BC0" w:rsidRPr="00293176" w:rsidRDefault="006F3BC0" w:rsidP="006F3BC0">
      <w:pPr>
        <w:keepNext/>
        <w:keepLines/>
        <w:jc w:val="both"/>
        <w:rPr>
          <w:rFonts w:cs="Tahoma"/>
          <w:sz w:val="20"/>
          <w:szCs w:val="20"/>
        </w:rPr>
      </w:pPr>
    </w:p>
    <w:p w14:paraId="233AE31C" w14:textId="77777777" w:rsidR="006F3BC0" w:rsidRPr="00293176" w:rsidRDefault="006F3BC0" w:rsidP="006F3BC0">
      <w:pPr>
        <w:keepNext/>
        <w:keepLines/>
        <w:numPr>
          <w:ilvl w:val="0"/>
          <w:numId w:val="46"/>
        </w:numPr>
        <w:jc w:val="center"/>
        <w:rPr>
          <w:rFonts w:cs="Tahoma"/>
          <w:sz w:val="20"/>
          <w:szCs w:val="20"/>
        </w:rPr>
      </w:pPr>
      <w:r w:rsidRPr="00293176">
        <w:rPr>
          <w:rFonts w:cs="Tahoma"/>
          <w:sz w:val="20"/>
          <w:szCs w:val="20"/>
        </w:rPr>
        <w:t>člen</w:t>
      </w:r>
    </w:p>
    <w:p w14:paraId="252769B0" w14:textId="77777777" w:rsidR="006F3BC0" w:rsidRPr="00293176" w:rsidRDefault="006F3BC0" w:rsidP="006F3BC0">
      <w:pPr>
        <w:keepNext/>
        <w:keepLines/>
        <w:jc w:val="both"/>
        <w:rPr>
          <w:rFonts w:cs="Tahoma"/>
          <w:sz w:val="20"/>
          <w:szCs w:val="20"/>
        </w:rPr>
      </w:pPr>
    </w:p>
    <w:p w14:paraId="740E4779" w14:textId="77777777" w:rsidR="006F3BC0" w:rsidRPr="00293176" w:rsidRDefault="006F3BC0" w:rsidP="006F3BC0">
      <w:pPr>
        <w:keepNext/>
        <w:keepLines/>
        <w:jc w:val="both"/>
        <w:rPr>
          <w:rFonts w:cs="Tahoma"/>
          <w:sz w:val="20"/>
          <w:szCs w:val="20"/>
        </w:rPr>
      </w:pPr>
      <w:r w:rsidRPr="00293176">
        <w:rPr>
          <w:rFonts w:cs="Tahoma"/>
          <w:sz w:val="20"/>
          <w:szCs w:val="20"/>
        </w:rPr>
        <w:t>Stranki okvirnega sporazuma se zavezujeta, da bosta pri izvajanju tega okvirnega sporazuma ravnali v skladu z vsakokrat veljavnim dokumentom »Standard varnosti podatkov kartičnega poslovanja/</w:t>
      </w:r>
      <w:proofErr w:type="spellStart"/>
      <w:r w:rsidRPr="00293176">
        <w:rPr>
          <w:rFonts w:cs="Tahoma"/>
          <w:sz w:val="20"/>
          <w:szCs w:val="20"/>
        </w:rPr>
        <w:t>Payment</w:t>
      </w:r>
      <w:proofErr w:type="spellEnd"/>
      <w:r w:rsidRPr="00293176">
        <w:rPr>
          <w:rFonts w:cs="Tahoma"/>
          <w:sz w:val="20"/>
          <w:szCs w:val="20"/>
        </w:rPr>
        <w:t xml:space="preserve"> </w:t>
      </w:r>
      <w:proofErr w:type="spellStart"/>
      <w:r w:rsidRPr="00293176">
        <w:rPr>
          <w:rFonts w:cs="Tahoma"/>
          <w:sz w:val="20"/>
          <w:szCs w:val="20"/>
        </w:rPr>
        <w:t>Card</w:t>
      </w:r>
      <w:proofErr w:type="spellEnd"/>
      <w:r w:rsidRPr="00293176">
        <w:rPr>
          <w:rFonts w:cs="Tahoma"/>
          <w:sz w:val="20"/>
          <w:szCs w:val="20"/>
        </w:rPr>
        <w:t xml:space="preserve"> </w:t>
      </w:r>
      <w:proofErr w:type="spellStart"/>
      <w:r w:rsidRPr="00293176">
        <w:rPr>
          <w:rFonts w:cs="Tahoma"/>
          <w:sz w:val="20"/>
          <w:szCs w:val="20"/>
        </w:rPr>
        <w:t>Industry</w:t>
      </w:r>
      <w:proofErr w:type="spellEnd"/>
      <w:r w:rsidRPr="00293176">
        <w:rPr>
          <w:rFonts w:cs="Tahoma"/>
          <w:sz w:val="20"/>
          <w:szCs w:val="20"/>
        </w:rPr>
        <w:t xml:space="preserve"> Data </w:t>
      </w:r>
      <w:proofErr w:type="spellStart"/>
      <w:r w:rsidRPr="00293176">
        <w:rPr>
          <w:rFonts w:cs="Tahoma"/>
          <w:sz w:val="20"/>
          <w:szCs w:val="20"/>
        </w:rPr>
        <w:t>Security</w:t>
      </w:r>
      <w:proofErr w:type="spellEnd"/>
      <w:r w:rsidRPr="00293176">
        <w:rPr>
          <w:rFonts w:cs="Tahoma"/>
          <w:sz w:val="20"/>
          <w:szCs w:val="20"/>
        </w:rPr>
        <w:t xml:space="preserve"> Standard - Smernice za trgovce«, ki so sestavni del tega okvirnega sporazuma (v nadaljevanju: Smernice) in bosta v svoje poslovanje uvedli vse zahteve iz vsakokrat veljavnih Smernic.</w:t>
      </w:r>
    </w:p>
    <w:p w14:paraId="62D8D22F" w14:textId="77777777" w:rsidR="006F3BC0" w:rsidRPr="00293176" w:rsidRDefault="006F3BC0" w:rsidP="006F3BC0">
      <w:pPr>
        <w:keepNext/>
        <w:keepLines/>
        <w:jc w:val="both"/>
        <w:rPr>
          <w:rFonts w:cs="Tahoma"/>
          <w:sz w:val="20"/>
          <w:szCs w:val="20"/>
        </w:rPr>
      </w:pPr>
    </w:p>
    <w:p w14:paraId="33043E33" w14:textId="77777777" w:rsidR="006F3BC0" w:rsidRPr="00293176" w:rsidRDefault="006F3BC0" w:rsidP="006F3BC0">
      <w:pPr>
        <w:keepNext/>
        <w:keepLines/>
        <w:rPr>
          <w:rFonts w:cs="Tahoma"/>
          <w:bCs/>
          <w:sz w:val="20"/>
          <w:szCs w:val="20"/>
        </w:rPr>
      </w:pPr>
      <w:r w:rsidRPr="00293176">
        <w:rPr>
          <w:rFonts w:cs="Tahoma"/>
          <w:sz w:val="20"/>
          <w:szCs w:val="20"/>
        </w:rPr>
        <w:t>Vsakokrat veljavne Smernice so dostopne na spletni povezavi: __________________________________.</w:t>
      </w:r>
    </w:p>
    <w:p w14:paraId="44D2FE4C" w14:textId="77777777" w:rsidR="006F3BC0" w:rsidRPr="00293176" w:rsidRDefault="006F3BC0" w:rsidP="006F3BC0">
      <w:pPr>
        <w:keepNext/>
        <w:keepLines/>
        <w:ind w:left="786"/>
        <w:jc w:val="both"/>
        <w:rPr>
          <w:rFonts w:cs="Tahoma"/>
          <w:sz w:val="20"/>
          <w:szCs w:val="20"/>
        </w:rPr>
      </w:pPr>
    </w:p>
    <w:p w14:paraId="6D72864B" w14:textId="77777777" w:rsidR="006F3BC0" w:rsidRPr="00293176" w:rsidRDefault="006F3BC0" w:rsidP="006F3BC0">
      <w:pPr>
        <w:keepNext/>
        <w:keepLines/>
        <w:jc w:val="both"/>
        <w:rPr>
          <w:rFonts w:cs="Tahoma"/>
          <w:sz w:val="20"/>
          <w:szCs w:val="20"/>
        </w:rPr>
      </w:pPr>
      <w:r w:rsidRPr="00293176">
        <w:rPr>
          <w:rFonts w:cs="Tahoma"/>
          <w:sz w:val="20"/>
          <w:szCs w:val="20"/>
        </w:rPr>
        <w:t>Smernice izhajajo iz varnostnega standarda PCI DSS (</w:t>
      </w:r>
      <w:proofErr w:type="spellStart"/>
      <w:r w:rsidRPr="00293176">
        <w:rPr>
          <w:rFonts w:cs="Tahoma"/>
          <w:sz w:val="20"/>
          <w:szCs w:val="20"/>
        </w:rPr>
        <w:t>Payment</w:t>
      </w:r>
      <w:proofErr w:type="spellEnd"/>
      <w:r w:rsidRPr="00293176">
        <w:rPr>
          <w:rFonts w:cs="Tahoma"/>
          <w:sz w:val="20"/>
          <w:szCs w:val="20"/>
        </w:rPr>
        <w:t xml:space="preserve"> </w:t>
      </w:r>
      <w:proofErr w:type="spellStart"/>
      <w:r w:rsidRPr="00293176">
        <w:rPr>
          <w:rFonts w:cs="Tahoma"/>
          <w:sz w:val="20"/>
          <w:szCs w:val="20"/>
        </w:rPr>
        <w:t>Security</w:t>
      </w:r>
      <w:proofErr w:type="spellEnd"/>
      <w:r w:rsidRPr="00293176">
        <w:rPr>
          <w:rFonts w:cs="Tahoma"/>
          <w:sz w:val="20"/>
          <w:szCs w:val="20"/>
        </w:rPr>
        <w:t xml:space="preserve"> </w:t>
      </w:r>
      <w:proofErr w:type="spellStart"/>
      <w:r w:rsidRPr="00293176">
        <w:rPr>
          <w:rFonts w:cs="Tahoma"/>
          <w:sz w:val="20"/>
          <w:szCs w:val="20"/>
        </w:rPr>
        <w:t>Industry</w:t>
      </w:r>
      <w:proofErr w:type="spellEnd"/>
      <w:r w:rsidRPr="00293176">
        <w:rPr>
          <w:rFonts w:cs="Tahoma"/>
          <w:sz w:val="20"/>
          <w:szCs w:val="20"/>
        </w:rPr>
        <w:t xml:space="preserve"> data </w:t>
      </w:r>
      <w:proofErr w:type="spellStart"/>
      <w:r w:rsidRPr="00293176">
        <w:rPr>
          <w:rFonts w:cs="Tahoma"/>
          <w:sz w:val="20"/>
          <w:szCs w:val="20"/>
        </w:rPr>
        <w:t>Security</w:t>
      </w:r>
      <w:proofErr w:type="spellEnd"/>
      <w:r w:rsidRPr="00293176">
        <w:rPr>
          <w:rFonts w:cs="Tahoma"/>
          <w:sz w:val="20"/>
          <w:szCs w:val="20"/>
        </w:rPr>
        <w:t xml:space="preserve"> standard) in Priporočil Združenja bank Slovenije (ZBS) o varnostnih standardih na področju kartičnega poslovanja ter so tehnično usklajena na ravni ZBS.</w:t>
      </w:r>
    </w:p>
    <w:p w14:paraId="5D96DF89" w14:textId="77777777" w:rsidR="006F3BC0" w:rsidRPr="00293176" w:rsidRDefault="006F3BC0" w:rsidP="006F3BC0">
      <w:pPr>
        <w:keepNext/>
        <w:keepLines/>
        <w:ind w:left="786"/>
        <w:jc w:val="both"/>
        <w:rPr>
          <w:rFonts w:cs="Tahoma"/>
          <w:sz w:val="20"/>
          <w:szCs w:val="20"/>
        </w:rPr>
      </w:pPr>
    </w:p>
    <w:p w14:paraId="000A6104" w14:textId="77777777" w:rsidR="006F3BC0" w:rsidRPr="00293176" w:rsidRDefault="006F3BC0" w:rsidP="006F3BC0">
      <w:pPr>
        <w:keepNext/>
        <w:keepLines/>
        <w:jc w:val="both"/>
        <w:rPr>
          <w:rFonts w:cs="Tahoma"/>
          <w:sz w:val="20"/>
          <w:szCs w:val="20"/>
        </w:rPr>
      </w:pPr>
      <w:r w:rsidRPr="00293176">
        <w:rPr>
          <w:rFonts w:cs="Tahoma"/>
          <w:sz w:val="20"/>
          <w:szCs w:val="20"/>
        </w:rPr>
        <w:t>Stranki okvirnega sporazuma ugotavljata, da so Smernice odraz varnostnih zahtev kartičnih sistemov MasterCard in/ali Visa in jih bo zato treba od časa do časa spreminjati.</w:t>
      </w:r>
    </w:p>
    <w:p w14:paraId="29388C8E" w14:textId="77777777" w:rsidR="006F3BC0" w:rsidRPr="00293176" w:rsidRDefault="006F3BC0" w:rsidP="006F3BC0">
      <w:pPr>
        <w:keepNext/>
        <w:keepLines/>
        <w:jc w:val="both"/>
        <w:rPr>
          <w:rFonts w:cs="Tahoma"/>
          <w:sz w:val="20"/>
          <w:szCs w:val="20"/>
        </w:rPr>
      </w:pPr>
    </w:p>
    <w:p w14:paraId="7974DC9B" w14:textId="77777777" w:rsidR="006F3BC0" w:rsidRPr="00293176" w:rsidRDefault="006F3BC0" w:rsidP="006F3BC0">
      <w:pPr>
        <w:keepNext/>
        <w:keepLines/>
        <w:jc w:val="both"/>
        <w:rPr>
          <w:rFonts w:cs="Tahoma"/>
          <w:sz w:val="20"/>
          <w:szCs w:val="20"/>
        </w:rPr>
      </w:pPr>
      <w:r w:rsidRPr="00293176">
        <w:rPr>
          <w:rFonts w:cs="Tahoma"/>
          <w:sz w:val="20"/>
          <w:szCs w:val="20"/>
        </w:rPr>
        <w:t>Naročnik prevzema popolno odgovornost za spoštovanje varnostnega standarda PCI DSS.</w:t>
      </w:r>
    </w:p>
    <w:p w14:paraId="1340168E" w14:textId="77777777" w:rsidR="006F3BC0" w:rsidRPr="00293176" w:rsidRDefault="006F3BC0" w:rsidP="006F3BC0">
      <w:pPr>
        <w:keepNext/>
        <w:keepLines/>
        <w:jc w:val="both"/>
        <w:rPr>
          <w:rFonts w:cs="Tahoma"/>
          <w:sz w:val="20"/>
          <w:szCs w:val="20"/>
        </w:rPr>
      </w:pPr>
    </w:p>
    <w:p w14:paraId="1CADFCF6" w14:textId="77777777" w:rsidR="006F3BC0" w:rsidRPr="00293176" w:rsidRDefault="006F3BC0" w:rsidP="006F3BC0">
      <w:pPr>
        <w:keepNext/>
        <w:keepLines/>
        <w:jc w:val="both"/>
        <w:rPr>
          <w:rFonts w:cs="Tahoma"/>
          <w:sz w:val="20"/>
          <w:szCs w:val="20"/>
        </w:rPr>
      </w:pPr>
      <w:r w:rsidRPr="00293176">
        <w:rPr>
          <w:rFonts w:cs="Tahoma"/>
          <w:sz w:val="20"/>
          <w:szCs w:val="20"/>
        </w:rPr>
        <w:lastRenderedPageBreak/>
        <w:t>Naročnik s podpisom tega okvirnega sporazuma potrjuje, da lahko ravnanje v nasprotju z Smernicami povzroči možnost zlorab poslovanja s karticami ter nastanek škode in je posledično v primeru kršitev svojih obveznosti iz tega odstavka dolžan nositi vso škodo, ki bi iz take kršitve izhajala in/ali povrniti izvajalcu škodo, ki bi mu zaradi kršitve nastala.</w:t>
      </w:r>
    </w:p>
    <w:p w14:paraId="59CE25C2" w14:textId="77777777" w:rsidR="006F3BC0" w:rsidRPr="00293176" w:rsidRDefault="006F3BC0" w:rsidP="006F3BC0">
      <w:pPr>
        <w:keepNext/>
        <w:keepLines/>
        <w:ind w:left="786"/>
        <w:jc w:val="both"/>
        <w:rPr>
          <w:rFonts w:cs="Tahoma"/>
          <w:sz w:val="20"/>
          <w:szCs w:val="20"/>
        </w:rPr>
      </w:pPr>
    </w:p>
    <w:p w14:paraId="548B6CC0" w14:textId="77777777" w:rsidR="006F3BC0" w:rsidRPr="00293176" w:rsidRDefault="006F3BC0" w:rsidP="006F3BC0">
      <w:pPr>
        <w:keepNext/>
        <w:keepLines/>
        <w:jc w:val="both"/>
        <w:rPr>
          <w:rFonts w:cs="Tahoma"/>
          <w:sz w:val="20"/>
          <w:szCs w:val="20"/>
        </w:rPr>
      </w:pPr>
      <w:r w:rsidRPr="00293176">
        <w:rPr>
          <w:rFonts w:cs="Tahoma"/>
          <w:sz w:val="20"/>
          <w:szCs w:val="20"/>
        </w:rPr>
        <w:t>Naročnik se zavezuje kadarkoli omogočiti izvajalcu pregled svojega poslovanja, kot to zahtevajo Smernice in posredovati banki poročila, kot jih zahtevajo Smernice, vse z namenom preverjanja skladnosti poslovanja naročnika s Smernicami.</w:t>
      </w:r>
    </w:p>
    <w:p w14:paraId="03D7E376" w14:textId="77777777" w:rsidR="006F3BC0" w:rsidRPr="00293176" w:rsidRDefault="006F3BC0" w:rsidP="006F3BC0">
      <w:pPr>
        <w:keepNext/>
        <w:keepLines/>
        <w:jc w:val="both"/>
        <w:rPr>
          <w:rFonts w:cs="Tahoma"/>
          <w:sz w:val="20"/>
          <w:szCs w:val="20"/>
        </w:rPr>
      </w:pPr>
    </w:p>
    <w:p w14:paraId="0C3DD3F4" w14:textId="77777777" w:rsidR="006F3BC0" w:rsidRPr="00293176" w:rsidRDefault="006F3BC0" w:rsidP="006F3BC0">
      <w:pPr>
        <w:keepNext/>
        <w:keepLines/>
        <w:jc w:val="both"/>
        <w:rPr>
          <w:rFonts w:cs="Tahoma"/>
          <w:sz w:val="20"/>
          <w:szCs w:val="20"/>
        </w:rPr>
      </w:pPr>
      <w:r w:rsidRPr="00293176">
        <w:rPr>
          <w:rFonts w:cs="Tahoma"/>
          <w:sz w:val="20"/>
          <w:szCs w:val="20"/>
        </w:rPr>
        <w:t>Naročnik s podpisom tega okvirnega sporazuma potrjuje, da je izvod Smernic prejel in da se je v celoti seznanil z njimi. Za spremembo Smernic je pristojen izvajalec, ki bo naročnika o spremembi obvestila najkasneje v petnajst (15) dni pred njihovo uveljavitvijo, in sicer na spletnem naslovu: __________________________________________________.</w:t>
      </w:r>
    </w:p>
    <w:p w14:paraId="3AF8DFF4" w14:textId="77777777" w:rsidR="006F3BC0" w:rsidRPr="00293176" w:rsidRDefault="006F3BC0" w:rsidP="006F3BC0">
      <w:pPr>
        <w:keepNext/>
        <w:keepLines/>
        <w:ind w:left="786"/>
        <w:jc w:val="both"/>
        <w:rPr>
          <w:rFonts w:cs="Tahoma"/>
          <w:sz w:val="20"/>
          <w:szCs w:val="20"/>
        </w:rPr>
      </w:pPr>
    </w:p>
    <w:p w14:paraId="78B462D6" w14:textId="77777777" w:rsidR="006F3BC0" w:rsidRPr="00293176" w:rsidRDefault="006F3BC0" w:rsidP="006F3BC0">
      <w:pPr>
        <w:keepNext/>
        <w:keepLines/>
        <w:jc w:val="both"/>
        <w:rPr>
          <w:rFonts w:cs="Tahoma"/>
          <w:sz w:val="20"/>
          <w:szCs w:val="20"/>
        </w:rPr>
      </w:pPr>
      <w:r w:rsidRPr="00293176">
        <w:rPr>
          <w:rFonts w:cs="Tahoma"/>
          <w:sz w:val="20"/>
          <w:szCs w:val="20"/>
        </w:rPr>
        <w:t xml:space="preserve">V primeru, da naročnik s spremembami Smernic ne soglaša, lahko odstopi od tega okvirnega sporazuma brez odpovednega roka, tako da izvajalcu vroči odpoved najkasneje do dne uveljavitve sprememb Smernic. Z dnem prejema odpovedi bo izvajalec blokiral poslovanje naročnika s karticami. Če izvajalec ne prejme odpovedi naročnika do dneva uveljavitve sprememb Smernic, se šteje, da naročnik soglaša s spremembami Smernic. </w:t>
      </w:r>
    </w:p>
    <w:p w14:paraId="3B40ABB8" w14:textId="77777777" w:rsidR="006F3BC0" w:rsidRPr="00293176" w:rsidRDefault="006F3BC0" w:rsidP="006F3BC0">
      <w:pPr>
        <w:keepNext/>
        <w:keepLines/>
        <w:jc w:val="both"/>
        <w:rPr>
          <w:rFonts w:cs="Tahoma"/>
          <w:sz w:val="20"/>
          <w:szCs w:val="20"/>
        </w:rPr>
      </w:pPr>
    </w:p>
    <w:p w14:paraId="3B0894F9" w14:textId="77777777" w:rsidR="006F3BC0" w:rsidRPr="00293176" w:rsidRDefault="006F3BC0" w:rsidP="006F3BC0">
      <w:pPr>
        <w:keepNext/>
        <w:keepLines/>
        <w:numPr>
          <w:ilvl w:val="0"/>
          <w:numId w:val="46"/>
        </w:numPr>
        <w:jc w:val="center"/>
        <w:rPr>
          <w:rFonts w:cs="Tahoma"/>
          <w:sz w:val="20"/>
          <w:szCs w:val="20"/>
        </w:rPr>
      </w:pPr>
      <w:r w:rsidRPr="00293176">
        <w:rPr>
          <w:rFonts w:cs="Tahoma"/>
          <w:sz w:val="20"/>
          <w:szCs w:val="20"/>
        </w:rPr>
        <w:t>člen</w:t>
      </w:r>
    </w:p>
    <w:p w14:paraId="5347FA35" w14:textId="77777777" w:rsidR="006F3BC0" w:rsidRPr="00293176" w:rsidRDefault="006F3BC0" w:rsidP="006F3BC0">
      <w:pPr>
        <w:keepNext/>
        <w:keepLines/>
        <w:jc w:val="both"/>
        <w:rPr>
          <w:rFonts w:cs="Tahoma"/>
          <w:sz w:val="20"/>
          <w:szCs w:val="20"/>
        </w:rPr>
      </w:pPr>
    </w:p>
    <w:p w14:paraId="0B56B6B9" w14:textId="77777777" w:rsidR="006F3BC0" w:rsidRPr="00293176" w:rsidRDefault="006F3BC0" w:rsidP="006F3BC0">
      <w:pPr>
        <w:keepNext/>
        <w:keepLines/>
        <w:jc w:val="both"/>
        <w:rPr>
          <w:rFonts w:cs="Tahoma"/>
          <w:sz w:val="20"/>
          <w:szCs w:val="20"/>
        </w:rPr>
      </w:pPr>
      <w:r w:rsidRPr="00293176">
        <w:rPr>
          <w:rFonts w:cs="Tahoma"/>
          <w:sz w:val="20"/>
          <w:szCs w:val="20"/>
        </w:rPr>
        <w:t>Izvajalec bo naročniku zagotavljal izpiske o prometu na posameznem prodajnem mestu, ki so naročniku kadar koli dostopni na trgovskem portalu izvajalca na spletnem naslovu: _________________________.</w:t>
      </w:r>
    </w:p>
    <w:p w14:paraId="18AC872A" w14:textId="77777777" w:rsidR="006F3BC0" w:rsidRPr="00293176" w:rsidRDefault="006F3BC0" w:rsidP="006F3BC0">
      <w:pPr>
        <w:keepNext/>
        <w:keepLines/>
        <w:jc w:val="both"/>
        <w:rPr>
          <w:rFonts w:cs="Tahoma"/>
          <w:sz w:val="20"/>
          <w:szCs w:val="20"/>
        </w:rPr>
      </w:pPr>
    </w:p>
    <w:p w14:paraId="147C9B76" w14:textId="77777777" w:rsidR="00293176" w:rsidRDefault="006F3BC0" w:rsidP="006F3BC0">
      <w:pPr>
        <w:keepNext/>
        <w:keepLines/>
        <w:jc w:val="both"/>
        <w:rPr>
          <w:rFonts w:cs="Tahoma"/>
          <w:sz w:val="20"/>
          <w:szCs w:val="20"/>
        </w:rPr>
      </w:pPr>
      <w:r w:rsidRPr="00293176">
        <w:rPr>
          <w:rFonts w:cs="Tahoma"/>
          <w:sz w:val="20"/>
          <w:szCs w:val="20"/>
        </w:rPr>
        <w:t xml:space="preserve">Naročnik soglaša, da se strinja s prikazom strukture nadomestil, kot je opredeljena v 8. členu tega okvirnega sporazuma, na mesečnih izpiskih, in sicer na nivoju vrste in blagovne znamke plačilne kartice in </w:t>
      </w:r>
      <w:r w:rsidR="00293176" w:rsidRPr="00293176">
        <w:rPr>
          <w:rFonts w:cs="Tahoma"/>
          <w:sz w:val="20"/>
          <w:szCs w:val="20"/>
        </w:rPr>
        <w:t xml:space="preserve">ne </w:t>
      </w:r>
      <w:r w:rsidRPr="00293176">
        <w:rPr>
          <w:rFonts w:cs="Tahoma"/>
          <w:sz w:val="20"/>
          <w:szCs w:val="20"/>
        </w:rPr>
        <w:t xml:space="preserve">na nivoju posamezne transakcije. </w:t>
      </w:r>
    </w:p>
    <w:p w14:paraId="34E54140" w14:textId="77777777" w:rsidR="00293176" w:rsidRDefault="00293176" w:rsidP="006F3BC0">
      <w:pPr>
        <w:keepNext/>
        <w:keepLines/>
        <w:jc w:val="both"/>
        <w:rPr>
          <w:rFonts w:cs="Tahoma"/>
          <w:sz w:val="20"/>
          <w:szCs w:val="20"/>
        </w:rPr>
      </w:pPr>
    </w:p>
    <w:p w14:paraId="051EEF7E" w14:textId="0B64CBA5" w:rsidR="006F3BC0" w:rsidRPr="00293176" w:rsidRDefault="006F3BC0" w:rsidP="006F3BC0">
      <w:pPr>
        <w:keepNext/>
        <w:keepLines/>
        <w:jc w:val="both"/>
        <w:rPr>
          <w:rFonts w:cs="Tahoma"/>
          <w:sz w:val="20"/>
          <w:szCs w:val="20"/>
        </w:rPr>
      </w:pPr>
      <w:r w:rsidRPr="00293176">
        <w:rPr>
          <w:rFonts w:cs="Tahoma"/>
          <w:sz w:val="20"/>
          <w:szCs w:val="20"/>
        </w:rPr>
        <w:t>Na navedenem spletnem naslovu bo izvajalec naročnika obveščal o vseh morebitnih spremembah, vezanih na poslovanje naročnika oziroma posameznih prodajnih mest.</w:t>
      </w:r>
    </w:p>
    <w:p w14:paraId="0ED6663B" w14:textId="77777777" w:rsidR="006F3BC0" w:rsidRPr="006F3BC0" w:rsidRDefault="006F3BC0" w:rsidP="006F3BC0">
      <w:pPr>
        <w:keepNext/>
        <w:keepLines/>
        <w:jc w:val="both"/>
        <w:rPr>
          <w:rFonts w:cs="Tahoma"/>
          <w:sz w:val="20"/>
          <w:szCs w:val="20"/>
          <w:highlight w:val="yellow"/>
        </w:rPr>
      </w:pPr>
    </w:p>
    <w:p w14:paraId="521C946A" w14:textId="77777777" w:rsidR="006F3BC0" w:rsidRPr="00293176" w:rsidRDefault="006F3BC0" w:rsidP="006F3BC0">
      <w:pPr>
        <w:keepNext/>
        <w:keepLines/>
        <w:numPr>
          <w:ilvl w:val="0"/>
          <w:numId w:val="46"/>
        </w:numPr>
        <w:jc w:val="center"/>
        <w:rPr>
          <w:rFonts w:cs="Tahoma"/>
          <w:sz w:val="20"/>
          <w:szCs w:val="20"/>
        </w:rPr>
      </w:pPr>
      <w:r w:rsidRPr="00293176">
        <w:rPr>
          <w:rFonts w:cs="Tahoma"/>
          <w:sz w:val="20"/>
          <w:szCs w:val="20"/>
        </w:rPr>
        <w:t>člen</w:t>
      </w:r>
    </w:p>
    <w:p w14:paraId="2D767C14" w14:textId="77777777" w:rsidR="006F3BC0" w:rsidRPr="006F3BC0" w:rsidRDefault="006F3BC0" w:rsidP="006F3BC0">
      <w:pPr>
        <w:keepNext/>
        <w:keepLines/>
        <w:jc w:val="both"/>
        <w:rPr>
          <w:rFonts w:cs="Tahoma"/>
          <w:sz w:val="20"/>
          <w:szCs w:val="20"/>
          <w:highlight w:val="yellow"/>
        </w:rPr>
      </w:pPr>
    </w:p>
    <w:p w14:paraId="3582CF60" w14:textId="77777777" w:rsidR="006F3BC0" w:rsidRPr="006F3BC0" w:rsidRDefault="006F3BC0" w:rsidP="006F3BC0">
      <w:pPr>
        <w:keepNext/>
        <w:keepLines/>
        <w:jc w:val="both"/>
        <w:rPr>
          <w:rFonts w:cs="Tahoma"/>
          <w:sz w:val="20"/>
          <w:szCs w:val="20"/>
        </w:rPr>
      </w:pPr>
      <w:r w:rsidRPr="00293176">
        <w:rPr>
          <w:rFonts w:cs="Tahoma"/>
          <w:sz w:val="20"/>
          <w:szCs w:val="20"/>
        </w:rPr>
        <w:t>V primeru, da v obdobju veljavnosti tega okvirnega sporazuma, na strani izvajalca pride do kakršnihkoli sprememb, ki bi lahko vplivale na pravočasno in kvalitetno izvedbo predmeta okvirnega sporazuma, mora o tem nemudoma obvestiti naročnika. V primeru, da zaradi sprememb izvajalec ne izpolnjuje pogojev, ki jih ureja ta okvirni sporazum, lahko naročnik odstopi od sklenjenega okvirnega sporazuma. V tem primeru je izvajalec dolžan naročniku povrniti vso poslovno škodo, ki bi mu zaradi tega nastala.</w:t>
      </w:r>
    </w:p>
    <w:p w14:paraId="476D90B7" w14:textId="5A04F297" w:rsidR="00293176" w:rsidRDefault="00293176" w:rsidP="006F3BC0">
      <w:pPr>
        <w:keepNext/>
        <w:keepLines/>
        <w:jc w:val="both"/>
        <w:rPr>
          <w:rFonts w:cs="Tahoma"/>
          <w:sz w:val="20"/>
          <w:szCs w:val="20"/>
        </w:rPr>
      </w:pPr>
    </w:p>
    <w:p w14:paraId="0ADB697E" w14:textId="1E6ACA10" w:rsidR="00293176" w:rsidRDefault="00293176" w:rsidP="006F3BC0">
      <w:pPr>
        <w:keepNext/>
        <w:keepLines/>
        <w:jc w:val="both"/>
        <w:rPr>
          <w:rFonts w:cs="Tahoma"/>
          <w:sz w:val="20"/>
          <w:szCs w:val="20"/>
        </w:rPr>
      </w:pPr>
    </w:p>
    <w:p w14:paraId="01D67FA3" w14:textId="1CEB500E" w:rsidR="00293176" w:rsidRDefault="00293176" w:rsidP="006F3BC0">
      <w:pPr>
        <w:keepNext/>
        <w:keepLines/>
        <w:jc w:val="both"/>
        <w:rPr>
          <w:rFonts w:cs="Tahoma"/>
          <w:sz w:val="20"/>
          <w:szCs w:val="20"/>
        </w:rPr>
      </w:pPr>
    </w:p>
    <w:p w14:paraId="0A6AF9A4" w14:textId="44F7B6CF" w:rsidR="00293176" w:rsidRDefault="00293176" w:rsidP="006F3BC0">
      <w:pPr>
        <w:keepNext/>
        <w:keepLines/>
        <w:jc w:val="both"/>
        <w:rPr>
          <w:rFonts w:cs="Tahoma"/>
          <w:sz w:val="20"/>
          <w:szCs w:val="20"/>
        </w:rPr>
      </w:pPr>
    </w:p>
    <w:p w14:paraId="6E2CFFCF" w14:textId="4F5E9585" w:rsidR="00293176" w:rsidRDefault="00293176" w:rsidP="006F3BC0">
      <w:pPr>
        <w:keepNext/>
        <w:keepLines/>
        <w:jc w:val="both"/>
        <w:rPr>
          <w:rFonts w:cs="Tahoma"/>
          <w:sz w:val="20"/>
          <w:szCs w:val="20"/>
        </w:rPr>
      </w:pPr>
    </w:p>
    <w:p w14:paraId="7A9AE9C0" w14:textId="2406742C" w:rsidR="00293176" w:rsidRDefault="00293176" w:rsidP="006F3BC0">
      <w:pPr>
        <w:keepNext/>
        <w:keepLines/>
        <w:jc w:val="both"/>
        <w:rPr>
          <w:rFonts w:cs="Tahoma"/>
          <w:sz w:val="20"/>
          <w:szCs w:val="20"/>
        </w:rPr>
      </w:pPr>
    </w:p>
    <w:p w14:paraId="26A3748F" w14:textId="67BB4ABE" w:rsidR="00293176" w:rsidRDefault="00293176" w:rsidP="006F3BC0">
      <w:pPr>
        <w:keepNext/>
        <w:keepLines/>
        <w:jc w:val="both"/>
        <w:rPr>
          <w:rFonts w:cs="Tahoma"/>
          <w:sz w:val="20"/>
          <w:szCs w:val="20"/>
        </w:rPr>
      </w:pPr>
    </w:p>
    <w:p w14:paraId="172F4F17" w14:textId="0CF9E6B2" w:rsidR="00293176" w:rsidRDefault="00293176" w:rsidP="006F3BC0">
      <w:pPr>
        <w:keepNext/>
        <w:keepLines/>
        <w:jc w:val="both"/>
        <w:rPr>
          <w:rFonts w:cs="Tahoma"/>
          <w:sz w:val="20"/>
          <w:szCs w:val="20"/>
        </w:rPr>
      </w:pPr>
    </w:p>
    <w:p w14:paraId="6A13FD20" w14:textId="1BE292E3" w:rsidR="00293176" w:rsidRDefault="00293176" w:rsidP="006F3BC0">
      <w:pPr>
        <w:keepNext/>
        <w:keepLines/>
        <w:jc w:val="both"/>
        <w:rPr>
          <w:rFonts w:cs="Tahoma"/>
          <w:sz w:val="20"/>
          <w:szCs w:val="20"/>
        </w:rPr>
      </w:pPr>
    </w:p>
    <w:p w14:paraId="5E29D545" w14:textId="05E7AADC" w:rsidR="00293176" w:rsidRDefault="00293176" w:rsidP="006F3BC0">
      <w:pPr>
        <w:keepNext/>
        <w:keepLines/>
        <w:jc w:val="both"/>
        <w:rPr>
          <w:rFonts w:cs="Tahoma"/>
          <w:sz w:val="20"/>
          <w:szCs w:val="20"/>
        </w:rPr>
      </w:pPr>
    </w:p>
    <w:p w14:paraId="239277E4" w14:textId="450E219F" w:rsidR="00293176" w:rsidRDefault="00293176" w:rsidP="006F3BC0">
      <w:pPr>
        <w:keepNext/>
        <w:keepLines/>
        <w:jc w:val="both"/>
        <w:rPr>
          <w:rFonts w:cs="Tahoma"/>
          <w:sz w:val="20"/>
          <w:szCs w:val="20"/>
        </w:rPr>
      </w:pPr>
    </w:p>
    <w:p w14:paraId="4A2CA8A7" w14:textId="2E4EEAFB" w:rsidR="00293176" w:rsidRDefault="00293176" w:rsidP="006F3BC0">
      <w:pPr>
        <w:keepNext/>
        <w:keepLines/>
        <w:jc w:val="both"/>
        <w:rPr>
          <w:rFonts w:cs="Tahoma"/>
          <w:sz w:val="20"/>
          <w:szCs w:val="20"/>
        </w:rPr>
      </w:pPr>
    </w:p>
    <w:p w14:paraId="249970A2" w14:textId="2D82BB56" w:rsidR="00293176" w:rsidRDefault="00293176" w:rsidP="006F3BC0">
      <w:pPr>
        <w:keepNext/>
        <w:keepLines/>
        <w:jc w:val="both"/>
        <w:rPr>
          <w:rFonts w:cs="Tahoma"/>
          <w:sz w:val="20"/>
          <w:szCs w:val="20"/>
        </w:rPr>
      </w:pPr>
    </w:p>
    <w:p w14:paraId="0B59ACD6" w14:textId="0A483203" w:rsidR="00293176" w:rsidRDefault="00293176" w:rsidP="006F3BC0">
      <w:pPr>
        <w:keepNext/>
        <w:keepLines/>
        <w:jc w:val="both"/>
        <w:rPr>
          <w:rFonts w:cs="Tahoma"/>
          <w:sz w:val="20"/>
          <w:szCs w:val="20"/>
        </w:rPr>
      </w:pPr>
    </w:p>
    <w:p w14:paraId="0EB34D46" w14:textId="0FA8220B" w:rsidR="00293176" w:rsidRDefault="00293176" w:rsidP="006F3BC0">
      <w:pPr>
        <w:keepNext/>
        <w:keepLines/>
        <w:jc w:val="both"/>
        <w:rPr>
          <w:rFonts w:cs="Tahoma"/>
          <w:sz w:val="20"/>
          <w:szCs w:val="20"/>
        </w:rPr>
      </w:pPr>
    </w:p>
    <w:p w14:paraId="402EA888" w14:textId="59044D82" w:rsidR="00293176" w:rsidRDefault="00293176" w:rsidP="006F3BC0">
      <w:pPr>
        <w:keepNext/>
        <w:keepLines/>
        <w:jc w:val="both"/>
        <w:rPr>
          <w:rFonts w:cs="Tahoma"/>
          <w:sz w:val="20"/>
          <w:szCs w:val="20"/>
        </w:rPr>
      </w:pPr>
    </w:p>
    <w:p w14:paraId="151E67D8" w14:textId="77777777" w:rsidR="00293176" w:rsidRPr="006F3BC0" w:rsidRDefault="00293176" w:rsidP="006F3BC0">
      <w:pPr>
        <w:keepNext/>
        <w:keepLines/>
        <w:jc w:val="both"/>
        <w:rPr>
          <w:rFonts w:cs="Tahoma"/>
          <w:sz w:val="20"/>
          <w:szCs w:val="20"/>
        </w:rPr>
      </w:pPr>
    </w:p>
    <w:p w14:paraId="03787D71" w14:textId="10D2C387" w:rsidR="006F3BC0" w:rsidRPr="007C1A63" w:rsidRDefault="006F3BC0" w:rsidP="006F3BC0">
      <w:pPr>
        <w:keepNext/>
        <w:keepLines/>
        <w:numPr>
          <w:ilvl w:val="0"/>
          <w:numId w:val="45"/>
        </w:numPr>
        <w:ind w:hanging="1080"/>
        <w:jc w:val="both"/>
        <w:rPr>
          <w:rFonts w:cs="Tahoma"/>
          <w:b/>
          <w:sz w:val="20"/>
          <w:szCs w:val="20"/>
        </w:rPr>
      </w:pPr>
      <w:r w:rsidRPr="006F3BC0">
        <w:rPr>
          <w:rFonts w:cs="Tahoma"/>
          <w:b/>
          <w:sz w:val="20"/>
          <w:szCs w:val="20"/>
        </w:rPr>
        <w:lastRenderedPageBreak/>
        <w:t>PODIZVAJALCI</w:t>
      </w:r>
    </w:p>
    <w:p w14:paraId="00A3BEEE" w14:textId="77777777" w:rsidR="006E4D31" w:rsidRPr="006F3BC0" w:rsidRDefault="006E4D31" w:rsidP="006E4D31">
      <w:pPr>
        <w:keepNext/>
        <w:keepLines/>
        <w:jc w:val="both"/>
        <w:rPr>
          <w:rFonts w:cs="Tahoma"/>
          <w:b/>
          <w:sz w:val="20"/>
          <w:szCs w:val="20"/>
        </w:rPr>
      </w:pPr>
    </w:p>
    <w:p w14:paraId="40711232" w14:textId="77777777" w:rsidR="006F3BC0" w:rsidRPr="006F3BC0" w:rsidRDefault="006F3BC0" w:rsidP="006F3BC0">
      <w:pPr>
        <w:keepNext/>
        <w:keepLines/>
        <w:numPr>
          <w:ilvl w:val="0"/>
          <w:numId w:val="46"/>
        </w:numPr>
        <w:jc w:val="center"/>
        <w:rPr>
          <w:rFonts w:cs="Tahoma"/>
          <w:sz w:val="20"/>
          <w:szCs w:val="20"/>
        </w:rPr>
      </w:pPr>
      <w:r w:rsidRPr="006F3BC0">
        <w:rPr>
          <w:rFonts w:cs="Tahoma"/>
          <w:sz w:val="20"/>
          <w:szCs w:val="20"/>
        </w:rPr>
        <w:t>člen</w:t>
      </w:r>
    </w:p>
    <w:p w14:paraId="4CD3E034" w14:textId="77777777" w:rsidR="006F3BC0" w:rsidRPr="006F3BC0" w:rsidRDefault="006F3BC0" w:rsidP="006F3BC0">
      <w:pPr>
        <w:keepNext/>
        <w:keepLines/>
        <w:jc w:val="center"/>
        <w:rPr>
          <w:rFonts w:eastAsia="Calibri" w:cs="Tahoma"/>
          <w:b/>
          <w:sz w:val="20"/>
          <w:szCs w:val="20"/>
        </w:rPr>
      </w:pPr>
    </w:p>
    <w:p w14:paraId="774D1523" w14:textId="77777777" w:rsidR="006F3BC0" w:rsidRPr="006F3BC0" w:rsidRDefault="006F3BC0" w:rsidP="006F3BC0">
      <w:pPr>
        <w:keepNext/>
        <w:keepLines/>
        <w:jc w:val="center"/>
        <w:rPr>
          <w:rFonts w:eastAsia="Calibri" w:cs="Tahoma"/>
          <w:b/>
          <w:sz w:val="20"/>
          <w:szCs w:val="20"/>
        </w:rPr>
      </w:pPr>
      <w:r w:rsidRPr="006F3BC0">
        <w:rPr>
          <w:rFonts w:eastAsia="Calibri" w:cs="Tahoma"/>
          <w:b/>
          <w:sz w:val="20"/>
          <w:szCs w:val="20"/>
        </w:rPr>
        <w:t>/se upošteva v primeru, da izvajalec nastopa s podizvajalcem/</w:t>
      </w:r>
    </w:p>
    <w:p w14:paraId="6330CF48" w14:textId="77777777" w:rsidR="006F3BC0" w:rsidRPr="006F3BC0" w:rsidRDefault="006F3BC0" w:rsidP="006F3BC0">
      <w:pPr>
        <w:keepNext/>
        <w:keepLines/>
        <w:jc w:val="both"/>
        <w:rPr>
          <w:rFonts w:cs="Tahoma"/>
          <w:sz w:val="20"/>
          <w:szCs w:val="20"/>
        </w:rPr>
      </w:pPr>
    </w:p>
    <w:p w14:paraId="628CE8D4" w14:textId="77777777" w:rsidR="006F3BC0" w:rsidRPr="006F3BC0" w:rsidRDefault="006F3BC0" w:rsidP="006F3BC0">
      <w:pPr>
        <w:keepNext/>
        <w:keepLines/>
        <w:jc w:val="both"/>
        <w:rPr>
          <w:rFonts w:cs="Tahoma"/>
          <w:sz w:val="20"/>
          <w:szCs w:val="20"/>
        </w:rPr>
      </w:pPr>
      <w:r w:rsidRPr="006F3BC0">
        <w:rPr>
          <w:rFonts w:cs="Tahoma"/>
          <w:sz w:val="20"/>
          <w:szCs w:val="20"/>
        </w:rPr>
        <w:t>Izvajalec v okviru tega okvirnega sporazuma nastopa skupaj z naslednjim/i podizvajalcem/ci:</w:t>
      </w:r>
    </w:p>
    <w:p w14:paraId="52CCE787" w14:textId="77777777" w:rsidR="006F3BC0" w:rsidRPr="006F3BC0" w:rsidRDefault="006F3BC0" w:rsidP="006F3BC0">
      <w:pPr>
        <w:keepNext/>
        <w:keepLines/>
        <w:jc w:val="both"/>
        <w:rPr>
          <w:rFonts w:cs="Tahoma"/>
          <w:sz w:val="20"/>
          <w:szCs w:val="20"/>
        </w:rPr>
      </w:pPr>
    </w:p>
    <w:tbl>
      <w:tblPr>
        <w:tblW w:w="89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4"/>
        <w:gridCol w:w="5425"/>
      </w:tblGrid>
      <w:tr w:rsidR="006F3BC0" w:rsidRPr="006F3BC0" w14:paraId="30B8A7B4" w14:textId="77777777" w:rsidTr="00443B42">
        <w:trPr>
          <w:trHeight w:val="269"/>
          <w:jc w:val="center"/>
        </w:trPr>
        <w:tc>
          <w:tcPr>
            <w:tcW w:w="3544" w:type="dxa"/>
            <w:tcBorders>
              <w:top w:val="single" w:sz="4" w:space="0" w:color="auto"/>
              <w:left w:val="single" w:sz="4" w:space="0" w:color="auto"/>
              <w:bottom w:val="single" w:sz="4" w:space="0" w:color="auto"/>
              <w:right w:val="single" w:sz="4" w:space="0" w:color="auto"/>
            </w:tcBorders>
            <w:vAlign w:val="center"/>
          </w:tcPr>
          <w:p w14:paraId="19DB1012" w14:textId="77777777" w:rsidR="006F3BC0" w:rsidRPr="006F3BC0" w:rsidRDefault="006F3BC0" w:rsidP="006F3BC0">
            <w:pPr>
              <w:keepNext/>
              <w:keepLines/>
              <w:jc w:val="both"/>
              <w:rPr>
                <w:rFonts w:cs="Tahoma"/>
                <w:sz w:val="20"/>
                <w:szCs w:val="20"/>
              </w:rPr>
            </w:pPr>
            <w:r w:rsidRPr="006F3BC0">
              <w:rPr>
                <w:rFonts w:cs="Tahoma"/>
                <w:sz w:val="20"/>
                <w:szCs w:val="20"/>
              </w:rPr>
              <w:t>Naziv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40436D8" w14:textId="77777777" w:rsidR="006F3BC0" w:rsidRPr="006F3BC0" w:rsidRDefault="006F3BC0" w:rsidP="006F3BC0">
            <w:pPr>
              <w:keepNext/>
              <w:keepLines/>
              <w:rPr>
                <w:rFonts w:cs="Tahoma"/>
                <w:sz w:val="20"/>
                <w:szCs w:val="20"/>
              </w:rPr>
            </w:pPr>
          </w:p>
        </w:tc>
      </w:tr>
      <w:tr w:rsidR="006F3BC0" w:rsidRPr="006F3BC0" w14:paraId="04E94507" w14:textId="77777777" w:rsidTr="00443B42">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370676D0" w14:textId="77777777" w:rsidR="006F3BC0" w:rsidRPr="006F3BC0" w:rsidRDefault="006F3BC0" w:rsidP="006F3BC0">
            <w:pPr>
              <w:keepNext/>
              <w:keepLines/>
              <w:jc w:val="both"/>
              <w:rPr>
                <w:rFonts w:cs="Tahoma"/>
                <w:sz w:val="20"/>
                <w:szCs w:val="20"/>
              </w:rPr>
            </w:pPr>
            <w:r w:rsidRPr="006F3BC0">
              <w:rPr>
                <w:rFonts w:cs="Tahoma"/>
                <w:sz w:val="20"/>
                <w:szCs w:val="20"/>
              </w:rPr>
              <w:t>Polni naslov</w:t>
            </w:r>
          </w:p>
        </w:tc>
        <w:tc>
          <w:tcPr>
            <w:tcW w:w="5425" w:type="dxa"/>
            <w:tcBorders>
              <w:top w:val="single" w:sz="4" w:space="0" w:color="auto"/>
              <w:left w:val="single" w:sz="4" w:space="0" w:color="auto"/>
              <w:bottom w:val="single" w:sz="4" w:space="0" w:color="auto"/>
              <w:right w:val="single" w:sz="4" w:space="0" w:color="auto"/>
            </w:tcBorders>
            <w:vAlign w:val="center"/>
          </w:tcPr>
          <w:p w14:paraId="0E08DBE9" w14:textId="77777777" w:rsidR="006F3BC0" w:rsidRPr="006F3BC0" w:rsidRDefault="006F3BC0" w:rsidP="006F3BC0">
            <w:pPr>
              <w:keepNext/>
              <w:keepLines/>
              <w:rPr>
                <w:rFonts w:cs="Tahoma"/>
                <w:sz w:val="20"/>
                <w:szCs w:val="20"/>
              </w:rPr>
            </w:pPr>
          </w:p>
        </w:tc>
      </w:tr>
      <w:tr w:rsidR="006F3BC0" w:rsidRPr="006F3BC0" w14:paraId="5AA045E3" w14:textId="77777777" w:rsidTr="00443B42">
        <w:trPr>
          <w:trHeight w:val="285"/>
          <w:jc w:val="center"/>
        </w:trPr>
        <w:tc>
          <w:tcPr>
            <w:tcW w:w="3544" w:type="dxa"/>
            <w:tcBorders>
              <w:top w:val="single" w:sz="4" w:space="0" w:color="auto"/>
              <w:left w:val="single" w:sz="4" w:space="0" w:color="auto"/>
              <w:bottom w:val="single" w:sz="4" w:space="0" w:color="auto"/>
              <w:right w:val="single" w:sz="4" w:space="0" w:color="auto"/>
            </w:tcBorders>
            <w:vAlign w:val="center"/>
          </w:tcPr>
          <w:p w14:paraId="0409C6AF" w14:textId="77777777" w:rsidR="006F3BC0" w:rsidRPr="006F3BC0" w:rsidRDefault="006F3BC0" w:rsidP="006F3BC0">
            <w:pPr>
              <w:keepNext/>
              <w:keepLines/>
              <w:jc w:val="both"/>
              <w:rPr>
                <w:rFonts w:cs="Tahoma"/>
                <w:sz w:val="20"/>
                <w:szCs w:val="20"/>
              </w:rPr>
            </w:pPr>
            <w:r w:rsidRPr="006F3BC0">
              <w:rPr>
                <w:rFonts w:cs="Tahoma"/>
                <w:sz w:val="20"/>
                <w:szCs w:val="20"/>
              </w:rPr>
              <w:t>Matična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617D057" w14:textId="77777777" w:rsidR="006F3BC0" w:rsidRPr="006F3BC0" w:rsidRDefault="006F3BC0" w:rsidP="006F3BC0">
            <w:pPr>
              <w:keepNext/>
              <w:keepLines/>
              <w:rPr>
                <w:rFonts w:cs="Tahoma"/>
                <w:sz w:val="20"/>
                <w:szCs w:val="20"/>
              </w:rPr>
            </w:pPr>
          </w:p>
        </w:tc>
      </w:tr>
      <w:tr w:rsidR="006F3BC0" w:rsidRPr="006F3BC0" w14:paraId="1F38118C" w14:textId="77777777" w:rsidTr="00443B42">
        <w:trPr>
          <w:trHeight w:val="261"/>
          <w:jc w:val="center"/>
        </w:trPr>
        <w:tc>
          <w:tcPr>
            <w:tcW w:w="3544" w:type="dxa"/>
            <w:tcBorders>
              <w:top w:val="single" w:sz="4" w:space="0" w:color="auto"/>
              <w:left w:val="single" w:sz="4" w:space="0" w:color="auto"/>
              <w:bottom w:val="single" w:sz="4" w:space="0" w:color="auto"/>
              <w:right w:val="single" w:sz="4" w:space="0" w:color="auto"/>
            </w:tcBorders>
            <w:vAlign w:val="center"/>
          </w:tcPr>
          <w:p w14:paraId="51A5FCB7" w14:textId="77777777" w:rsidR="006F3BC0" w:rsidRPr="006F3BC0" w:rsidRDefault="006F3BC0" w:rsidP="006F3BC0">
            <w:pPr>
              <w:keepNext/>
              <w:keepLines/>
              <w:jc w:val="both"/>
              <w:rPr>
                <w:rFonts w:cs="Tahoma"/>
                <w:sz w:val="20"/>
                <w:szCs w:val="20"/>
              </w:rPr>
            </w:pPr>
            <w:r w:rsidRPr="006F3BC0">
              <w:rPr>
                <w:rFonts w:cs="Tahoma"/>
                <w:sz w:val="20"/>
                <w:szCs w:val="20"/>
              </w:rPr>
              <w:t>Davčna številka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67DCDDDB" w14:textId="77777777" w:rsidR="006F3BC0" w:rsidRPr="006F3BC0" w:rsidRDefault="006F3BC0" w:rsidP="006F3BC0">
            <w:pPr>
              <w:keepNext/>
              <w:keepLines/>
              <w:rPr>
                <w:rFonts w:cs="Tahoma"/>
                <w:sz w:val="20"/>
                <w:szCs w:val="20"/>
              </w:rPr>
            </w:pPr>
          </w:p>
        </w:tc>
      </w:tr>
      <w:tr w:rsidR="006F3BC0" w:rsidRPr="006F3BC0" w14:paraId="643C9077" w14:textId="77777777" w:rsidTr="00443B42">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4505EC6B" w14:textId="77777777" w:rsidR="006F3BC0" w:rsidRPr="006F3BC0" w:rsidRDefault="006F3BC0" w:rsidP="006F3BC0">
            <w:pPr>
              <w:keepNext/>
              <w:keepLines/>
              <w:jc w:val="both"/>
              <w:rPr>
                <w:rFonts w:cs="Tahoma"/>
                <w:sz w:val="20"/>
                <w:szCs w:val="20"/>
              </w:rPr>
            </w:pPr>
            <w:r w:rsidRPr="006F3BC0">
              <w:rPr>
                <w:rFonts w:cs="Tahoma"/>
                <w:sz w:val="20"/>
                <w:szCs w:val="20"/>
              </w:rPr>
              <w:t>Transakcijski račun podizvajalca</w:t>
            </w:r>
          </w:p>
        </w:tc>
        <w:tc>
          <w:tcPr>
            <w:tcW w:w="5425" w:type="dxa"/>
            <w:tcBorders>
              <w:top w:val="single" w:sz="4" w:space="0" w:color="auto"/>
              <w:left w:val="single" w:sz="4" w:space="0" w:color="auto"/>
              <w:bottom w:val="single" w:sz="4" w:space="0" w:color="auto"/>
              <w:right w:val="single" w:sz="4" w:space="0" w:color="auto"/>
            </w:tcBorders>
            <w:vAlign w:val="center"/>
          </w:tcPr>
          <w:p w14:paraId="0F4BA66E" w14:textId="77777777" w:rsidR="006F3BC0" w:rsidRPr="006F3BC0" w:rsidRDefault="006F3BC0" w:rsidP="006F3BC0">
            <w:pPr>
              <w:keepNext/>
              <w:keepLines/>
              <w:rPr>
                <w:rFonts w:cs="Tahoma"/>
                <w:sz w:val="20"/>
                <w:szCs w:val="20"/>
              </w:rPr>
            </w:pPr>
          </w:p>
        </w:tc>
      </w:tr>
      <w:tr w:rsidR="006F3BC0" w:rsidRPr="006F3BC0" w14:paraId="7662C24A" w14:textId="77777777" w:rsidTr="00443B42">
        <w:trPr>
          <w:trHeight w:val="279"/>
          <w:jc w:val="center"/>
        </w:trPr>
        <w:tc>
          <w:tcPr>
            <w:tcW w:w="3544" w:type="dxa"/>
            <w:tcBorders>
              <w:top w:val="single" w:sz="4" w:space="0" w:color="auto"/>
              <w:left w:val="single" w:sz="4" w:space="0" w:color="auto"/>
              <w:bottom w:val="single" w:sz="4" w:space="0" w:color="auto"/>
              <w:right w:val="single" w:sz="4" w:space="0" w:color="auto"/>
            </w:tcBorders>
            <w:vAlign w:val="center"/>
          </w:tcPr>
          <w:p w14:paraId="027F2284" w14:textId="77777777" w:rsidR="006F3BC0" w:rsidRPr="006F3BC0" w:rsidRDefault="006F3BC0" w:rsidP="006F3BC0">
            <w:pPr>
              <w:keepNext/>
              <w:keepLines/>
              <w:rPr>
                <w:rFonts w:cs="Tahoma"/>
                <w:sz w:val="20"/>
                <w:szCs w:val="20"/>
              </w:rPr>
            </w:pPr>
            <w:r w:rsidRPr="006F3BC0">
              <w:rPr>
                <w:rFonts w:cs="Tahoma"/>
                <w:sz w:val="20"/>
                <w:szCs w:val="20"/>
              </w:rPr>
              <w:t xml:space="preserve">Podizvajalec zahteva neposredno plačilo </w:t>
            </w:r>
          </w:p>
        </w:tc>
        <w:tc>
          <w:tcPr>
            <w:tcW w:w="5425" w:type="dxa"/>
            <w:tcBorders>
              <w:top w:val="single" w:sz="4" w:space="0" w:color="auto"/>
              <w:left w:val="single" w:sz="4" w:space="0" w:color="auto"/>
              <w:bottom w:val="single" w:sz="4" w:space="0" w:color="auto"/>
              <w:right w:val="single" w:sz="4" w:space="0" w:color="auto"/>
            </w:tcBorders>
            <w:vAlign w:val="center"/>
          </w:tcPr>
          <w:p w14:paraId="625BCA0A" w14:textId="77777777" w:rsidR="006F3BC0" w:rsidRPr="006F3BC0" w:rsidRDefault="006F3BC0" w:rsidP="006F3BC0">
            <w:pPr>
              <w:keepNext/>
              <w:keepLines/>
              <w:jc w:val="center"/>
              <w:rPr>
                <w:rFonts w:cs="Tahoma"/>
                <w:sz w:val="20"/>
                <w:szCs w:val="20"/>
              </w:rPr>
            </w:pPr>
            <w:r w:rsidRPr="006F3BC0">
              <w:rPr>
                <w:rFonts w:cs="Tahoma"/>
                <w:sz w:val="20"/>
                <w:szCs w:val="20"/>
              </w:rPr>
              <w:t>DA / NE</w:t>
            </w:r>
          </w:p>
        </w:tc>
      </w:tr>
      <w:tr w:rsidR="006F3BC0" w:rsidRPr="006F3BC0" w14:paraId="63DDEBD9" w14:textId="77777777" w:rsidTr="00443B42">
        <w:trPr>
          <w:trHeight w:val="301"/>
          <w:jc w:val="center"/>
        </w:trPr>
        <w:tc>
          <w:tcPr>
            <w:tcW w:w="3544" w:type="dxa"/>
            <w:vMerge w:val="restart"/>
            <w:tcBorders>
              <w:top w:val="single" w:sz="4" w:space="0" w:color="auto"/>
              <w:left w:val="single" w:sz="4" w:space="0" w:color="auto"/>
              <w:right w:val="single" w:sz="4" w:space="0" w:color="auto"/>
            </w:tcBorders>
            <w:vAlign w:val="center"/>
          </w:tcPr>
          <w:p w14:paraId="45C48DDD" w14:textId="77777777" w:rsidR="006F3BC0" w:rsidRPr="006F3BC0" w:rsidRDefault="006F3BC0" w:rsidP="006F3BC0">
            <w:pPr>
              <w:keepNext/>
              <w:keepLines/>
              <w:jc w:val="both"/>
              <w:rPr>
                <w:rFonts w:cs="Tahoma"/>
                <w:sz w:val="20"/>
                <w:szCs w:val="20"/>
              </w:rPr>
            </w:pPr>
            <w:r w:rsidRPr="006F3BC0">
              <w:rPr>
                <w:rFonts w:cs="Tahoma"/>
                <w:sz w:val="20"/>
                <w:szCs w:val="20"/>
              </w:rPr>
              <w:t xml:space="preserve">Del javnega naročila, ki se oddaja v </w:t>
            </w:r>
            <w:proofErr w:type="spellStart"/>
            <w:r w:rsidRPr="006F3BC0">
              <w:rPr>
                <w:rFonts w:cs="Tahoma"/>
                <w:sz w:val="20"/>
                <w:szCs w:val="20"/>
              </w:rPr>
              <w:t>podizvajanje</w:t>
            </w:r>
            <w:proofErr w:type="spellEnd"/>
            <w:r w:rsidRPr="006F3BC0">
              <w:rPr>
                <w:rFonts w:cs="Tahoma"/>
                <w:sz w:val="20"/>
                <w:szCs w:val="20"/>
              </w:rPr>
              <w:t xml:space="preserve"> (vrsta/opis storitev)</w:t>
            </w:r>
          </w:p>
        </w:tc>
        <w:tc>
          <w:tcPr>
            <w:tcW w:w="5425" w:type="dxa"/>
            <w:tcBorders>
              <w:top w:val="single" w:sz="4" w:space="0" w:color="auto"/>
              <w:left w:val="single" w:sz="4" w:space="0" w:color="auto"/>
              <w:bottom w:val="single" w:sz="4" w:space="0" w:color="auto"/>
              <w:right w:val="single" w:sz="4" w:space="0" w:color="auto"/>
            </w:tcBorders>
            <w:vAlign w:val="center"/>
          </w:tcPr>
          <w:p w14:paraId="2083303A" w14:textId="77777777" w:rsidR="006F3BC0" w:rsidRPr="006F3BC0" w:rsidRDefault="006F3BC0" w:rsidP="006F3BC0">
            <w:pPr>
              <w:keepNext/>
              <w:keepLines/>
              <w:rPr>
                <w:rFonts w:cs="Tahoma"/>
                <w:sz w:val="20"/>
                <w:szCs w:val="20"/>
              </w:rPr>
            </w:pPr>
          </w:p>
        </w:tc>
      </w:tr>
      <w:tr w:rsidR="006F3BC0" w:rsidRPr="006F3BC0" w14:paraId="58A93165" w14:textId="77777777" w:rsidTr="00443B42">
        <w:trPr>
          <w:trHeight w:val="305"/>
          <w:jc w:val="center"/>
        </w:trPr>
        <w:tc>
          <w:tcPr>
            <w:tcW w:w="3544" w:type="dxa"/>
            <w:vMerge/>
            <w:tcBorders>
              <w:left w:val="single" w:sz="4" w:space="0" w:color="auto"/>
              <w:bottom w:val="single" w:sz="4" w:space="0" w:color="auto"/>
              <w:right w:val="single" w:sz="4" w:space="0" w:color="auto"/>
            </w:tcBorders>
            <w:vAlign w:val="center"/>
          </w:tcPr>
          <w:p w14:paraId="53ADC84F" w14:textId="77777777" w:rsidR="006F3BC0" w:rsidRPr="006F3BC0" w:rsidRDefault="006F3BC0" w:rsidP="006F3BC0">
            <w:pPr>
              <w:keepNext/>
              <w:keepLines/>
              <w:jc w:val="both"/>
              <w:rPr>
                <w:rFonts w:cs="Tahoma"/>
                <w:sz w:val="20"/>
                <w:szCs w:val="20"/>
              </w:rPr>
            </w:pPr>
          </w:p>
        </w:tc>
        <w:tc>
          <w:tcPr>
            <w:tcW w:w="5425" w:type="dxa"/>
            <w:tcBorders>
              <w:top w:val="single" w:sz="4" w:space="0" w:color="auto"/>
              <w:left w:val="single" w:sz="4" w:space="0" w:color="auto"/>
              <w:bottom w:val="single" w:sz="4" w:space="0" w:color="auto"/>
              <w:right w:val="single" w:sz="4" w:space="0" w:color="auto"/>
            </w:tcBorders>
            <w:vAlign w:val="center"/>
          </w:tcPr>
          <w:p w14:paraId="4CEA6ECB" w14:textId="77777777" w:rsidR="006F3BC0" w:rsidRPr="006F3BC0" w:rsidRDefault="006F3BC0" w:rsidP="006F3BC0">
            <w:pPr>
              <w:keepNext/>
              <w:keepLines/>
              <w:rPr>
                <w:rFonts w:cs="Tahoma"/>
                <w:sz w:val="20"/>
                <w:szCs w:val="20"/>
              </w:rPr>
            </w:pPr>
          </w:p>
        </w:tc>
      </w:tr>
      <w:tr w:rsidR="006F3BC0" w:rsidRPr="006F3BC0" w14:paraId="2C1FFA08" w14:textId="77777777" w:rsidTr="00443B42">
        <w:trPr>
          <w:trHeight w:val="235"/>
          <w:jc w:val="center"/>
        </w:trPr>
        <w:tc>
          <w:tcPr>
            <w:tcW w:w="3544" w:type="dxa"/>
            <w:tcBorders>
              <w:top w:val="single" w:sz="4" w:space="0" w:color="auto"/>
              <w:left w:val="single" w:sz="4" w:space="0" w:color="auto"/>
              <w:bottom w:val="single" w:sz="4" w:space="0" w:color="auto"/>
              <w:right w:val="single" w:sz="4" w:space="0" w:color="auto"/>
            </w:tcBorders>
            <w:vAlign w:val="center"/>
          </w:tcPr>
          <w:p w14:paraId="6DD8CCC0" w14:textId="77777777" w:rsidR="006F3BC0" w:rsidRPr="006F3BC0" w:rsidRDefault="006F3BC0" w:rsidP="006F3BC0">
            <w:pPr>
              <w:keepNext/>
              <w:keepLines/>
              <w:jc w:val="both"/>
              <w:rPr>
                <w:rFonts w:cs="Tahoma"/>
                <w:sz w:val="20"/>
                <w:szCs w:val="20"/>
              </w:rPr>
            </w:pPr>
            <w:r w:rsidRPr="006F3BC0">
              <w:rPr>
                <w:rFonts w:cs="Tahoma"/>
                <w:sz w:val="20"/>
                <w:szCs w:val="20"/>
              </w:rPr>
              <w:t xml:space="preserve">Količina/Delež (%) v </w:t>
            </w:r>
            <w:proofErr w:type="spellStart"/>
            <w:r w:rsidRPr="006F3BC0">
              <w:rPr>
                <w:rFonts w:cs="Tahoma"/>
                <w:sz w:val="20"/>
                <w:szCs w:val="20"/>
              </w:rPr>
              <w:t>podizvajanju</w:t>
            </w:r>
            <w:proofErr w:type="spellEnd"/>
          </w:p>
        </w:tc>
        <w:tc>
          <w:tcPr>
            <w:tcW w:w="5425" w:type="dxa"/>
            <w:tcBorders>
              <w:top w:val="single" w:sz="4" w:space="0" w:color="auto"/>
              <w:left w:val="single" w:sz="4" w:space="0" w:color="auto"/>
              <w:bottom w:val="single" w:sz="4" w:space="0" w:color="auto"/>
              <w:right w:val="single" w:sz="4" w:space="0" w:color="auto"/>
            </w:tcBorders>
            <w:vAlign w:val="center"/>
          </w:tcPr>
          <w:p w14:paraId="3133D285" w14:textId="77777777" w:rsidR="006F3BC0" w:rsidRPr="006F3BC0" w:rsidRDefault="006F3BC0" w:rsidP="006F3BC0">
            <w:pPr>
              <w:keepNext/>
              <w:keepLines/>
              <w:rPr>
                <w:rFonts w:cs="Tahoma"/>
                <w:sz w:val="20"/>
                <w:szCs w:val="20"/>
              </w:rPr>
            </w:pPr>
          </w:p>
        </w:tc>
      </w:tr>
      <w:tr w:rsidR="006F3BC0" w:rsidRPr="006F3BC0" w14:paraId="71F7F516" w14:textId="77777777" w:rsidTr="00443B42">
        <w:trPr>
          <w:trHeight w:val="270"/>
          <w:jc w:val="center"/>
        </w:trPr>
        <w:tc>
          <w:tcPr>
            <w:tcW w:w="3544" w:type="dxa"/>
            <w:tcBorders>
              <w:top w:val="single" w:sz="4" w:space="0" w:color="auto"/>
              <w:left w:val="single" w:sz="4" w:space="0" w:color="auto"/>
              <w:bottom w:val="single" w:sz="4" w:space="0" w:color="auto"/>
              <w:right w:val="single" w:sz="4" w:space="0" w:color="auto"/>
            </w:tcBorders>
            <w:vAlign w:val="center"/>
          </w:tcPr>
          <w:p w14:paraId="61C7C3D8" w14:textId="77777777" w:rsidR="006F3BC0" w:rsidRPr="006F3BC0" w:rsidRDefault="006F3BC0" w:rsidP="006F3BC0">
            <w:pPr>
              <w:keepNext/>
              <w:keepLines/>
              <w:jc w:val="both"/>
              <w:rPr>
                <w:rFonts w:cs="Tahoma"/>
                <w:sz w:val="20"/>
                <w:szCs w:val="20"/>
              </w:rPr>
            </w:pPr>
            <w:r w:rsidRPr="006F3BC0">
              <w:rPr>
                <w:rFonts w:cs="Tahoma"/>
                <w:sz w:val="20"/>
                <w:szCs w:val="20"/>
              </w:rPr>
              <w:t xml:space="preserve">Vrednost del </w:t>
            </w:r>
          </w:p>
        </w:tc>
        <w:tc>
          <w:tcPr>
            <w:tcW w:w="5425" w:type="dxa"/>
            <w:tcBorders>
              <w:top w:val="single" w:sz="4" w:space="0" w:color="auto"/>
              <w:left w:val="single" w:sz="4" w:space="0" w:color="auto"/>
              <w:bottom w:val="single" w:sz="4" w:space="0" w:color="auto"/>
              <w:right w:val="single" w:sz="4" w:space="0" w:color="auto"/>
            </w:tcBorders>
            <w:vAlign w:val="center"/>
          </w:tcPr>
          <w:p w14:paraId="47B1257D" w14:textId="77777777" w:rsidR="006F3BC0" w:rsidRPr="006F3BC0" w:rsidRDefault="006F3BC0" w:rsidP="006F3BC0">
            <w:pPr>
              <w:keepNext/>
              <w:keepLines/>
              <w:rPr>
                <w:rFonts w:cs="Tahoma"/>
                <w:sz w:val="20"/>
                <w:szCs w:val="20"/>
              </w:rPr>
            </w:pPr>
          </w:p>
        </w:tc>
      </w:tr>
      <w:tr w:rsidR="006F3BC0" w:rsidRPr="006F3BC0" w14:paraId="08667C4B" w14:textId="77777777" w:rsidTr="00443B42">
        <w:trPr>
          <w:trHeight w:val="273"/>
          <w:jc w:val="center"/>
        </w:trPr>
        <w:tc>
          <w:tcPr>
            <w:tcW w:w="3544" w:type="dxa"/>
            <w:tcBorders>
              <w:top w:val="single" w:sz="4" w:space="0" w:color="auto"/>
              <w:left w:val="single" w:sz="4" w:space="0" w:color="auto"/>
              <w:bottom w:val="single" w:sz="4" w:space="0" w:color="auto"/>
              <w:right w:val="single" w:sz="4" w:space="0" w:color="auto"/>
            </w:tcBorders>
            <w:vAlign w:val="center"/>
          </w:tcPr>
          <w:p w14:paraId="50825489" w14:textId="77777777" w:rsidR="006F3BC0" w:rsidRPr="006F3BC0" w:rsidRDefault="006F3BC0" w:rsidP="006F3BC0">
            <w:pPr>
              <w:keepNext/>
              <w:keepLines/>
              <w:jc w:val="both"/>
              <w:rPr>
                <w:rFonts w:cs="Tahoma"/>
                <w:sz w:val="20"/>
                <w:szCs w:val="20"/>
              </w:rPr>
            </w:pPr>
            <w:r w:rsidRPr="006F3BC0">
              <w:rPr>
                <w:rFonts w:cs="Tahoma"/>
                <w:sz w:val="20"/>
                <w:szCs w:val="20"/>
              </w:rPr>
              <w:t>Kraj izvedbe</w:t>
            </w:r>
          </w:p>
        </w:tc>
        <w:tc>
          <w:tcPr>
            <w:tcW w:w="5425" w:type="dxa"/>
            <w:tcBorders>
              <w:top w:val="single" w:sz="4" w:space="0" w:color="auto"/>
              <w:left w:val="single" w:sz="4" w:space="0" w:color="auto"/>
              <w:bottom w:val="single" w:sz="4" w:space="0" w:color="auto"/>
              <w:right w:val="single" w:sz="4" w:space="0" w:color="auto"/>
            </w:tcBorders>
            <w:vAlign w:val="center"/>
          </w:tcPr>
          <w:p w14:paraId="32F1FC3D" w14:textId="77777777" w:rsidR="006F3BC0" w:rsidRPr="006F3BC0" w:rsidRDefault="006F3BC0" w:rsidP="006F3BC0">
            <w:pPr>
              <w:keepNext/>
              <w:keepLines/>
              <w:rPr>
                <w:rFonts w:cs="Tahoma"/>
                <w:sz w:val="20"/>
                <w:szCs w:val="20"/>
              </w:rPr>
            </w:pPr>
          </w:p>
        </w:tc>
      </w:tr>
      <w:tr w:rsidR="006F3BC0" w:rsidRPr="006F3BC0" w14:paraId="7E70987E" w14:textId="77777777" w:rsidTr="00443B42">
        <w:trPr>
          <w:trHeight w:val="277"/>
          <w:jc w:val="center"/>
        </w:trPr>
        <w:tc>
          <w:tcPr>
            <w:tcW w:w="3544" w:type="dxa"/>
            <w:tcBorders>
              <w:top w:val="single" w:sz="4" w:space="0" w:color="auto"/>
              <w:left w:val="single" w:sz="4" w:space="0" w:color="auto"/>
              <w:bottom w:val="single" w:sz="4" w:space="0" w:color="auto"/>
              <w:right w:val="single" w:sz="4" w:space="0" w:color="auto"/>
            </w:tcBorders>
            <w:vAlign w:val="center"/>
          </w:tcPr>
          <w:p w14:paraId="5EBAEB56" w14:textId="77777777" w:rsidR="006F3BC0" w:rsidRPr="006F3BC0" w:rsidRDefault="006F3BC0" w:rsidP="006F3BC0">
            <w:pPr>
              <w:keepNext/>
              <w:keepLines/>
              <w:jc w:val="both"/>
              <w:rPr>
                <w:rFonts w:cs="Tahoma"/>
                <w:sz w:val="20"/>
                <w:szCs w:val="20"/>
              </w:rPr>
            </w:pPr>
            <w:r w:rsidRPr="006F3BC0">
              <w:rPr>
                <w:rFonts w:cs="Tahoma"/>
                <w:sz w:val="20"/>
                <w:szCs w:val="20"/>
              </w:rPr>
              <w:t>Rok izvedbe</w:t>
            </w:r>
          </w:p>
        </w:tc>
        <w:tc>
          <w:tcPr>
            <w:tcW w:w="5425" w:type="dxa"/>
            <w:tcBorders>
              <w:top w:val="single" w:sz="4" w:space="0" w:color="auto"/>
              <w:left w:val="single" w:sz="4" w:space="0" w:color="auto"/>
              <w:bottom w:val="single" w:sz="4" w:space="0" w:color="auto"/>
              <w:right w:val="single" w:sz="4" w:space="0" w:color="auto"/>
            </w:tcBorders>
            <w:vAlign w:val="center"/>
          </w:tcPr>
          <w:p w14:paraId="43E334E2" w14:textId="77777777" w:rsidR="006F3BC0" w:rsidRPr="006F3BC0" w:rsidRDefault="006F3BC0" w:rsidP="006F3BC0">
            <w:pPr>
              <w:keepNext/>
              <w:keepLines/>
              <w:rPr>
                <w:rFonts w:cs="Tahoma"/>
                <w:sz w:val="20"/>
                <w:szCs w:val="20"/>
              </w:rPr>
            </w:pPr>
          </w:p>
        </w:tc>
      </w:tr>
    </w:tbl>
    <w:p w14:paraId="4097042C" w14:textId="77777777" w:rsidR="006F3BC0" w:rsidRPr="006F3BC0" w:rsidRDefault="006F3BC0" w:rsidP="006F3BC0">
      <w:pPr>
        <w:keepNext/>
        <w:keepLines/>
        <w:jc w:val="both"/>
        <w:rPr>
          <w:rFonts w:cs="Tahoma"/>
          <w:sz w:val="20"/>
          <w:szCs w:val="20"/>
        </w:rPr>
      </w:pPr>
    </w:p>
    <w:p w14:paraId="7C87E31F" w14:textId="77777777" w:rsidR="006F3BC0" w:rsidRPr="006F3BC0" w:rsidRDefault="006F3BC0" w:rsidP="006F3BC0">
      <w:pPr>
        <w:keepNext/>
        <w:keepLines/>
        <w:jc w:val="both"/>
        <w:rPr>
          <w:rFonts w:cs="Tahoma"/>
          <w:sz w:val="20"/>
          <w:szCs w:val="20"/>
        </w:rPr>
      </w:pPr>
      <w:r w:rsidRPr="006F3BC0">
        <w:rPr>
          <w:rFonts w:cs="Tahoma"/>
          <w:sz w:val="20"/>
          <w:szCs w:val="20"/>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14:paraId="042125FC" w14:textId="77777777" w:rsidR="006F3BC0" w:rsidRPr="006F3BC0" w:rsidRDefault="006F3BC0" w:rsidP="006F3BC0">
      <w:pPr>
        <w:keepNext/>
        <w:keepLines/>
        <w:tabs>
          <w:tab w:val="left" w:pos="5280"/>
        </w:tabs>
        <w:jc w:val="both"/>
        <w:rPr>
          <w:rFonts w:cs="Tahoma"/>
          <w:sz w:val="20"/>
          <w:szCs w:val="20"/>
        </w:rPr>
      </w:pPr>
      <w:r w:rsidRPr="006F3BC0">
        <w:rPr>
          <w:rFonts w:cs="Tahoma"/>
          <w:sz w:val="20"/>
          <w:szCs w:val="20"/>
        </w:rPr>
        <w:tab/>
      </w:r>
    </w:p>
    <w:p w14:paraId="06BAE2A2" w14:textId="77777777" w:rsidR="006F3BC0" w:rsidRPr="006F3BC0" w:rsidRDefault="006F3BC0" w:rsidP="006F3BC0">
      <w:pPr>
        <w:keepNext/>
        <w:keepLines/>
        <w:jc w:val="both"/>
        <w:rPr>
          <w:rFonts w:cs="Tahoma"/>
          <w:sz w:val="20"/>
          <w:szCs w:val="20"/>
        </w:rPr>
      </w:pPr>
      <w:r w:rsidRPr="006F3BC0">
        <w:rPr>
          <w:rFonts w:cs="Tahoma"/>
          <w:sz w:val="20"/>
          <w:szCs w:val="20"/>
        </w:rPr>
        <w:t>Podizvajalec mora izpolnjevati vse pogoje in zahteve naročnika v zvezi s podizvajalci, ki so navedeni v razpisni dokumentaciji ter izpolniti vse priloge razpisne dokumentacije, ki se nanašajo na izpolnjevanje pogojev podizvajalcev.</w:t>
      </w:r>
    </w:p>
    <w:p w14:paraId="4A95092A" w14:textId="77777777" w:rsidR="006F3BC0" w:rsidRPr="006F3BC0" w:rsidRDefault="006F3BC0" w:rsidP="006F3BC0">
      <w:pPr>
        <w:keepNext/>
        <w:keepLines/>
        <w:jc w:val="both"/>
        <w:rPr>
          <w:rFonts w:cs="Tahoma"/>
          <w:sz w:val="20"/>
          <w:szCs w:val="20"/>
        </w:rPr>
      </w:pPr>
    </w:p>
    <w:p w14:paraId="528D5F75" w14:textId="77777777" w:rsidR="006F3BC0" w:rsidRPr="006F3BC0" w:rsidRDefault="006F3BC0" w:rsidP="006F3BC0">
      <w:pPr>
        <w:keepNext/>
        <w:keepLines/>
        <w:jc w:val="both"/>
        <w:rPr>
          <w:rFonts w:cs="Tahoma"/>
          <w:sz w:val="20"/>
          <w:szCs w:val="20"/>
        </w:rPr>
      </w:pPr>
      <w:r w:rsidRPr="006F3BC0">
        <w:rPr>
          <w:rFonts w:cs="Tahoma"/>
          <w:sz w:val="20"/>
          <w:szCs w:val="20"/>
        </w:rPr>
        <w:t xml:space="preserve">Izvajalec v razmerju do naročnika v celoti odgovarja za dobro izvedbo obveznosti iz okvirnega sporazuma, ne glede na število podizvajalcev. </w:t>
      </w:r>
    </w:p>
    <w:p w14:paraId="1493E51F" w14:textId="77777777" w:rsidR="006F3BC0" w:rsidRPr="006F3BC0" w:rsidRDefault="006F3BC0" w:rsidP="006F3BC0">
      <w:pPr>
        <w:keepNext/>
        <w:keepLines/>
        <w:jc w:val="both"/>
        <w:rPr>
          <w:rFonts w:cs="Tahoma"/>
          <w:sz w:val="20"/>
          <w:szCs w:val="20"/>
        </w:rPr>
      </w:pPr>
    </w:p>
    <w:p w14:paraId="08C99308" w14:textId="77777777" w:rsidR="006F3BC0" w:rsidRPr="006F3BC0" w:rsidRDefault="006F3BC0" w:rsidP="006F3BC0">
      <w:pPr>
        <w:keepNext/>
        <w:keepLines/>
        <w:jc w:val="both"/>
        <w:rPr>
          <w:rFonts w:cs="Tahoma"/>
          <w:sz w:val="20"/>
          <w:szCs w:val="20"/>
        </w:rPr>
      </w:pPr>
      <w:r w:rsidRPr="006F3BC0">
        <w:rPr>
          <w:rFonts w:cs="Tahoma"/>
          <w:sz w:val="20"/>
          <w:szCs w:val="20"/>
        </w:rPr>
        <w:t xml:space="preserve">Izvajalec mora med izvajanjem okvirnega sporazuma naročnika obvestiti o morebitnih spremembah informacij iz drugega odstavka 94. člena ZJN-3 in poslati informacije o novih podizvajalcih, ki jih namerava naknadno vključiti v izvedbo predmeta tega okvirnega sporazuma, in sicer najkasneje v petih (5) dneh po spremembi. </w:t>
      </w:r>
    </w:p>
    <w:p w14:paraId="381A594C" w14:textId="77777777" w:rsidR="006F3BC0" w:rsidRPr="006F3BC0" w:rsidRDefault="006F3BC0" w:rsidP="006F3BC0">
      <w:pPr>
        <w:keepNext/>
        <w:keepLines/>
        <w:jc w:val="both"/>
        <w:rPr>
          <w:rFonts w:cs="Tahoma"/>
          <w:sz w:val="20"/>
          <w:szCs w:val="20"/>
        </w:rPr>
      </w:pPr>
    </w:p>
    <w:p w14:paraId="65E085B5" w14:textId="77777777" w:rsidR="006F3BC0" w:rsidRPr="006F3BC0" w:rsidRDefault="006F3BC0" w:rsidP="006F3BC0">
      <w:pPr>
        <w:keepNext/>
        <w:keepLines/>
        <w:jc w:val="both"/>
        <w:rPr>
          <w:rFonts w:cs="Tahoma"/>
          <w:sz w:val="20"/>
          <w:szCs w:val="20"/>
        </w:rPr>
      </w:pPr>
      <w:r w:rsidRPr="006F3BC0">
        <w:rPr>
          <w:rFonts w:cs="Tahoma"/>
          <w:sz w:val="20"/>
          <w:szCs w:val="20"/>
        </w:rPr>
        <w:t>V primeru vključitve novih podizvajalcev, mora izvajalec skupaj z obvestilom posredovati izpolnjene, podpisane in žigosane zahtevane obrazce iz razpisne dokumentacije, ki se nanašajo na podizvajalce, ob upoštevanju drugega odstavka 94. člena ZJN-3.</w:t>
      </w:r>
    </w:p>
    <w:p w14:paraId="71766D6F" w14:textId="77777777" w:rsidR="006F3BC0" w:rsidRPr="006F3BC0" w:rsidRDefault="006F3BC0" w:rsidP="006F3BC0">
      <w:pPr>
        <w:keepNext/>
        <w:keepLines/>
        <w:jc w:val="both"/>
        <w:rPr>
          <w:rFonts w:cs="Tahoma"/>
          <w:sz w:val="20"/>
          <w:szCs w:val="20"/>
        </w:rPr>
      </w:pPr>
    </w:p>
    <w:p w14:paraId="67511EC1" w14:textId="77777777" w:rsidR="006F3BC0" w:rsidRPr="006F3BC0" w:rsidRDefault="006F3BC0" w:rsidP="006F3BC0">
      <w:pPr>
        <w:keepNext/>
        <w:keepLines/>
        <w:tabs>
          <w:tab w:val="left" w:pos="567"/>
          <w:tab w:val="left" w:pos="1702"/>
        </w:tabs>
        <w:jc w:val="both"/>
        <w:rPr>
          <w:rFonts w:cs="Tahoma"/>
          <w:sz w:val="20"/>
          <w:szCs w:val="20"/>
        </w:rPr>
      </w:pPr>
      <w:r w:rsidRPr="006F3BC0">
        <w:rPr>
          <w:rFonts w:cs="Tahoma"/>
          <w:sz w:val="20"/>
          <w:szCs w:val="20"/>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2E15AD74" w14:textId="4A82875C" w:rsidR="006F3BC0" w:rsidRDefault="006F3BC0" w:rsidP="006F3BC0">
      <w:pPr>
        <w:keepNext/>
        <w:keepLines/>
        <w:jc w:val="both"/>
        <w:rPr>
          <w:rFonts w:cs="Tahoma"/>
          <w:b/>
          <w:i/>
          <w:sz w:val="20"/>
          <w:szCs w:val="20"/>
        </w:rPr>
      </w:pPr>
    </w:p>
    <w:p w14:paraId="0C8FAF9D" w14:textId="77777777" w:rsidR="00293176" w:rsidRPr="006F3BC0" w:rsidRDefault="00293176" w:rsidP="006F3BC0">
      <w:pPr>
        <w:keepNext/>
        <w:keepLines/>
        <w:jc w:val="both"/>
        <w:rPr>
          <w:rFonts w:cs="Tahoma"/>
          <w:b/>
          <w:i/>
          <w:sz w:val="20"/>
          <w:szCs w:val="20"/>
        </w:rPr>
      </w:pPr>
    </w:p>
    <w:p w14:paraId="5545B048" w14:textId="24E05C5F" w:rsidR="006F3BC0" w:rsidRPr="007C1A63" w:rsidRDefault="006F3BC0" w:rsidP="006F3BC0">
      <w:pPr>
        <w:keepNext/>
        <w:keepLines/>
        <w:jc w:val="both"/>
        <w:rPr>
          <w:rFonts w:cs="Tahoma"/>
          <w:b/>
          <w:i/>
          <w:sz w:val="20"/>
          <w:szCs w:val="20"/>
        </w:rPr>
      </w:pPr>
    </w:p>
    <w:p w14:paraId="4E446CEC" w14:textId="77777777" w:rsidR="006E4D31" w:rsidRPr="006F3BC0" w:rsidRDefault="006E4D31" w:rsidP="006F3BC0">
      <w:pPr>
        <w:keepNext/>
        <w:keepLines/>
        <w:jc w:val="both"/>
        <w:rPr>
          <w:rFonts w:cs="Tahoma"/>
          <w:b/>
          <w:i/>
          <w:sz w:val="20"/>
          <w:szCs w:val="20"/>
        </w:rPr>
      </w:pPr>
    </w:p>
    <w:p w14:paraId="6D889006" w14:textId="77777777" w:rsidR="006F3BC0" w:rsidRPr="006F3BC0" w:rsidRDefault="006F3BC0" w:rsidP="006F3BC0">
      <w:pPr>
        <w:keepNext/>
        <w:keepLines/>
        <w:jc w:val="center"/>
        <w:rPr>
          <w:rFonts w:cs="Tahoma"/>
          <w:i/>
          <w:sz w:val="20"/>
          <w:szCs w:val="20"/>
        </w:rPr>
      </w:pPr>
      <w:r w:rsidRPr="006F3BC0">
        <w:rPr>
          <w:rFonts w:cs="Tahoma"/>
          <w:b/>
          <w:i/>
          <w:sz w:val="20"/>
          <w:szCs w:val="20"/>
        </w:rPr>
        <w:lastRenderedPageBreak/>
        <w:t>/se upošteva v primeru, da izvajalec nastopa s podizvajalcem, ki zahteva neposredno plačilo/</w:t>
      </w:r>
    </w:p>
    <w:p w14:paraId="2B0A162A" w14:textId="77777777" w:rsidR="006F3BC0" w:rsidRPr="006F3BC0" w:rsidRDefault="006F3BC0" w:rsidP="006F3BC0">
      <w:pPr>
        <w:keepNext/>
        <w:keepLines/>
        <w:jc w:val="both"/>
        <w:rPr>
          <w:rFonts w:eastAsia="Calibri" w:cs="Tahoma"/>
          <w:sz w:val="20"/>
          <w:szCs w:val="20"/>
        </w:rPr>
      </w:pPr>
    </w:p>
    <w:p w14:paraId="3D0116F5" w14:textId="77777777" w:rsidR="006F3BC0" w:rsidRPr="006F3BC0" w:rsidRDefault="006F3BC0" w:rsidP="006F3BC0">
      <w:pPr>
        <w:keepNext/>
        <w:keepLines/>
        <w:jc w:val="both"/>
        <w:rPr>
          <w:rFonts w:cs="Tahoma"/>
          <w:sz w:val="20"/>
          <w:szCs w:val="20"/>
        </w:rPr>
      </w:pPr>
      <w:r w:rsidRPr="006F3BC0">
        <w:rPr>
          <w:rFonts w:eastAsia="Calibri" w:cs="Tahoma"/>
          <w:sz w:val="20"/>
          <w:szCs w:val="20"/>
        </w:rPr>
        <w:t xml:space="preserve">Izvajalec s podpisom </w:t>
      </w:r>
      <w:r w:rsidRPr="006F3BC0">
        <w:rPr>
          <w:rFonts w:cs="Tahoma"/>
          <w:sz w:val="20"/>
          <w:szCs w:val="20"/>
        </w:rPr>
        <w:t xml:space="preserve">tega okvirnega sporazuma </w:t>
      </w:r>
      <w:r w:rsidRPr="006F3BC0">
        <w:rPr>
          <w:rFonts w:eastAsia="Calibri" w:cs="Tahoma"/>
          <w:sz w:val="20"/>
          <w:szCs w:val="20"/>
        </w:rPr>
        <w:t xml:space="preserve">pooblašča naročnika, da na podlagi potrjenega računa oziroma potrjenih računov, neposredno plačuje vsem v tem okvirnem sporazumu navedenim podizvajalcem, ki so zahtevali neposredno plačilo.  Podizvajalec je ob oddaji ponudbe predložil zahtevo in soglasje za neposredna plačila, </w:t>
      </w:r>
      <w:r w:rsidRPr="006F3BC0">
        <w:rPr>
          <w:rFonts w:cs="Tahoma"/>
          <w:sz w:val="20"/>
          <w:szCs w:val="20"/>
        </w:rPr>
        <w:t>na podlagi katere naročnik namesto izvajalca poravna podizvajalčevo terjatev do izvajalca.</w:t>
      </w:r>
    </w:p>
    <w:p w14:paraId="6DDA9CB4" w14:textId="77777777" w:rsidR="006F3BC0" w:rsidRPr="006F3BC0" w:rsidRDefault="006F3BC0" w:rsidP="006F3BC0">
      <w:pPr>
        <w:keepNext/>
        <w:keepLines/>
        <w:jc w:val="both"/>
        <w:rPr>
          <w:rFonts w:cs="Tahoma"/>
          <w:sz w:val="20"/>
          <w:szCs w:val="20"/>
        </w:rPr>
      </w:pPr>
    </w:p>
    <w:p w14:paraId="76BA8E36" w14:textId="77777777" w:rsidR="006F3BC0" w:rsidRPr="006F3BC0" w:rsidRDefault="006F3BC0" w:rsidP="006F3BC0">
      <w:pPr>
        <w:keepNext/>
        <w:keepLines/>
        <w:spacing w:after="120"/>
        <w:jc w:val="both"/>
        <w:rPr>
          <w:rFonts w:cs="Tahoma"/>
          <w:sz w:val="20"/>
          <w:szCs w:val="20"/>
        </w:rPr>
      </w:pPr>
      <w:r w:rsidRPr="006F3BC0">
        <w:rPr>
          <w:rFonts w:cs="Tahoma"/>
          <w:sz w:val="20"/>
          <w:szCs w:val="20"/>
        </w:rPr>
        <w:t>Izvajalec mora za podizvajalca, ki zahteva neposredno plačilo, ob vsakem računu priložiti:</w:t>
      </w:r>
    </w:p>
    <w:p w14:paraId="6DEEB250" w14:textId="77777777" w:rsidR="006F3BC0" w:rsidRPr="006F3BC0" w:rsidRDefault="006F3BC0" w:rsidP="006F3BC0">
      <w:pPr>
        <w:keepNext/>
        <w:keepLines/>
        <w:numPr>
          <w:ilvl w:val="0"/>
          <w:numId w:val="48"/>
        </w:numPr>
        <w:ind w:left="720" w:hanging="397"/>
        <w:jc w:val="both"/>
        <w:rPr>
          <w:rFonts w:cs="Tahoma"/>
          <w:sz w:val="20"/>
          <w:szCs w:val="20"/>
        </w:rPr>
      </w:pPr>
      <w:r w:rsidRPr="006F3BC0">
        <w:rPr>
          <w:rFonts w:cs="Tahoma"/>
          <w:sz w:val="20"/>
          <w:szCs w:val="20"/>
        </w:rPr>
        <w:t xml:space="preserve">račun podizvajalca za opravljene obveznosti iz okvirnega sporazuma, potrjen s strani izvajalca, na podlagi katerega naročnik izvede nakazilo za opravljene obveznosti iz okvirnega sporazuma neposredno na račun podizvajalca ali </w:t>
      </w:r>
    </w:p>
    <w:p w14:paraId="793B9B46" w14:textId="77777777" w:rsidR="006F3BC0" w:rsidRPr="006F3BC0" w:rsidRDefault="006F3BC0" w:rsidP="006F3BC0">
      <w:pPr>
        <w:keepNext/>
        <w:keepLines/>
        <w:numPr>
          <w:ilvl w:val="0"/>
          <w:numId w:val="48"/>
        </w:numPr>
        <w:ind w:left="720" w:hanging="397"/>
        <w:jc w:val="both"/>
        <w:rPr>
          <w:rFonts w:cs="Tahoma"/>
          <w:sz w:val="20"/>
          <w:szCs w:val="20"/>
        </w:rPr>
      </w:pPr>
      <w:r w:rsidRPr="006F3BC0">
        <w:rPr>
          <w:rFonts w:cs="Tahoma"/>
          <w:sz w:val="20"/>
          <w:szCs w:val="20"/>
        </w:rPr>
        <w:t>podpisano izjavo podizvajalca, naslovljeno na naročnika, o tem, da je ta seznanjen s konkretno izstavljenim računom izvajalca oziroma, da pri obveznostih iz okvirnega sporazuma, ki jih obravnava račun, ni sodeloval kot podizvajalec, ter da podizvajalec iz naslova tega računa izvajalca nima in ne bo imel do naročnika nobenih zahtevkov.</w:t>
      </w:r>
    </w:p>
    <w:p w14:paraId="7EC0C223" w14:textId="77777777" w:rsidR="006F3BC0" w:rsidRPr="006F3BC0" w:rsidRDefault="006F3BC0" w:rsidP="006F3BC0">
      <w:pPr>
        <w:keepNext/>
        <w:keepLines/>
        <w:jc w:val="both"/>
        <w:rPr>
          <w:rFonts w:cs="Tahoma"/>
          <w:sz w:val="20"/>
          <w:szCs w:val="20"/>
        </w:rPr>
      </w:pPr>
    </w:p>
    <w:p w14:paraId="43E4C6B4" w14:textId="77777777" w:rsidR="006F3BC0" w:rsidRPr="006F3BC0" w:rsidRDefault="006F3BC0" w:rsidP="006F3BC0">
      <w:pPr>
        <w:keepNext/>
        <w:keepLines/>
        <w:jc w:val="both"/>
        <w:rPr>
          <w:rFonts w:cs="Tahoma"/>
          <w:sz w:val="20"/>
          <w:szCs w:val="20"/>
        </w:rPr>
      </w:pPr>
      <w:r w:rsidRPr="006F3BC0">
        <w:rPr>
          <w:rFonts w:cs="Tahoma"/>
          <w:sz w:val="20"/>
          <w:szCs w:val="20"/>
        </w:rPr>
        <w:t xml:space="preserve">V primeru, če nobeden od dokumentov iz prejšnjega odstavka za prijavljenega podizvajalca ni predložen, naročnik do dostavitve vseh dokumentov zadrži plačilo celotnega računa in s tem ne pride v zamudo pri plačilu. </w:t>
      </w:r>
    </w:p>
    <w:p w14:paraId="3AA7C953" w14:textId="77777777" w:rsidR="006F3BC0" w:rsidRPr="006F3BC0" w:rsidRDefault="006F3BC0" w:rsidP="006F3BC0">
      <w:pPr>
        <w:keepNext/>
        <w:keepLines/>
        <w:jc w:val="both"/>
        <w:rPr>
          <w:rFonts w:cs="Tahoma"/>
          <w:sz w:val="20"/>
          <w:szCs w:val="20"/>
        </w:rPr>
      </w:pPr>
    </w:p>
    <w:p w14:paraId="51E33823" w14:textId="77777777" w:rsidR="006F3BC0" w:rsidRPr="006F3BC0" w:rsidRDefault="006F3BC0" w:rsidP="006F3BC0">
      <w:pPr>
        <w:keepNext/>
        <w:keepLines/>
        <w:jc w:val="both"/>
        <w:rPr>
          <w:rFonts w:cs="Tahoma"/>
          <w:sz w:val="20"/>
          <w:szCs w:val="20"/>
        </w:rPr>
      </w:pPr>
      <w:r w:rsidRPr="006F3BC0">
        <w:rPr>
          <w:rFonts w:cs="Tahoma"/>
          <w:sz w:val="20"/>
          <w:szCs w:val="20"/>
        </w:rPr>
        <w:t xml:space="preserve">Naročnik bo potrjene račune podizvajalcev poravnal neposredno podizvajalcem na način in v roku, kot je dogovorjeno za plačilo izvajalcu. </w:t>
      </w:r>
    </w:p>
    <w:p w14:paraId="14ED7F65" w14:textId="77777777" w:rsidR="006F3BC0" w:rsidRPr="006F3BC0" w:rsidRDefault="006F3BC0" w:rsidP="006F3BC0">
      <w:pPr>
        <w:keepNext/>
        <w:keepLines/>
        <w:rPr>
          <w:rFonts w:cs="Tahoma"/>
          <w:b/>
          <w:i/>
          <w:sz w:val="20"/>
          <w:szCs w:val="20"/>
        </w:rPr>
      </w:pPr>
    </w:p>
    <w:p w14:paraId="763CEFA6" w14:textId="77777777" w:rsidR="006F3BC0" w:rsidRPr="006F3BC0" w:rsidRDefault="006F3BC0" w:rsidP="006F3BC0">
      <w:pPr>
        <w:keepNext/>
        <w:keepLines/>
        <w:jc w:val="center"/>
        <w:rPr>
          <w:rFonts w:cs="Tahoma"/>
          <w:b/>
          <w:i/>
          <w:sz w:val="20"/>
          <w:szCs w:val="20"/>
        </w:rPr>
      </w:pPr>
      <w:r w:rsidRPr="006F3BC0">
        <w:rPr>
          <w:rFonts w:cs="Tahoma"/>
          <w:b/>
          <w:i/>
          <w:sz w:val="20"/>
          <w:szCs w:val="20"/>
        </w:rPr>
        <w:t>/se upošteva v primeru, da podizvajalec neposrednega plačila ne bo zahteval/</w:t>
      </w:r>
    </w:p>
    <w:p w14:paraId="1AC2A8B8" w14:textId="77777777" w:rsidR="006F3BC0" w:rsidRPr="006F3BC0" w:rsidRDefault="006F3BC0" w:rsidP="006F3BC0">
      <w:pPr>
        <w:keepNext/>
        <w:keepLines/>
        <w:jc w:val="both"/>
        <w:rPr>
          <w:rFonts w:cs="Tahoma"/>
          <w:sz w:val="20"/>
          <w:szCs w:val="20"/>
        </w:rPr>
      </w:pPr>
    </w:p>
    <w:p w14:paraId="38CF6699" w14:textId="77777777" w:rsidR="006F3BC0" w:rsidRPr="006F3BC0" w:rsidRDefault="006F3BC0" w:rsidP="006F3BC0">
      <w:pPr>
        <w:keepNext/>
        <w:keepLines/>
        <w:jc w:val="both"/>
        <w:rPr>
          <w:rFonts w:cs="Tahoma"/>
          <w:sz w:val="20"/>
          <w:szCs w:val="20"/>
        </w:rPr>
      </w:pPr>
      <w:r w:rsidRPr="006F3BC0">
        <w:rPr>
          <w:rFonts w:cs="Tahoma"/>
          <w:sz w:val="20"/>
          <w:szCs w:val="20"/>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tega okvirnega sporazuma. Če izvajalec naročniku na njegov poziv ne posreduje teh izjav, naročnik Državni revizijski komisiji poda predlog za uvedbo postopka o prekršku iz 2. točke prvega odstavka 112. člena ZJN-3.</w:t>
      </w:r>
    </w:p>
    <w:p w14:paraId="079FC790" w14:textId="77777777" w:rsidR="006F3BC0" w:rsidRPr="006F3BC0" w:rsidRDefault="006F3BC0" w:rsidP="006F3BC0">
      <w:pPr>
        <w:keepNext/>
        <w:keepLines/>
        <w:jc w:val="both"/>
        <w:rPr>
          <w:rFonts w:cs="Tahoma"/>
          <w:sz w:val="20"/>
          <w:szCs w:val="20"/>
        </w:rPr>
      </w:pPr>
    </w:p>
    <w:p w14:paraId="17B799D6" w14:textId="77777777" w:rsidR="006F3BC0" w:rsidRPr="006F3BC0" w:rsidRDefault="006F3BC0" w:rsidP="006F3BC0">
      <w:pPr>
        <w:keepNext/>
        <w:keepLines/>
        <w:jc w:val="center"/>
        <w:rPr>
          <w:rFonts w:cs="Tahoma"/>
          <w:b/>
          <w:sz w:val="20"/>
          <w:szCs w:val="20"/>
        </w:rPr>
      </w:pPr>
      <w:r w:rsidRPr="006F3BC0">
        <w:rPr>
          <w:rFonts w:cs="Tahoma"/>
          <w:b/>
          <w:sz w:val="20"/>
          <w:szCs w:val="20"/>
        </w:rPr>
        <w:t>ALI</w:t>
      </w:r>
    </w:p>
    <w:p w14:paraId="799554E5" w14:textId="77777777" w:rsidR="006F3BC0" w:rsidRPr="006F3BC0" w:rsidRDefault="006F3BC0" w:rsidP="006F3BC0">
      <w:pPr>
        <w:keepNext/>
        <w:keepLines/>
        <w:jc w:val="center"/>
        <w:rPr>
          <w:rFonts w:cs="Tahoma"/>
          <w:b/>
          <w:i/>
          <w:sz w:val="20"/>
          <w:szCs w:val="20"/>
        </w:rPr>
      </w:pPr>
      <w:r w:rsidRPr="006F3BC0">
        <w:rPr>
          <w:rFonts w:cs="Tahoma"/>
          <w:b/>
          <w:i/>
          <w:sz w:val="20"/>
          <w:szCs w:val="20"/>
        </w:rPr>
        <w:t>/se upošteva v primeru, da izvajalec ne nastopa s podizvajalcem/</w:t>
      </w:r>
    </w:p>
    <w:p w14:paraId="70E6D132" w14:textId="77777777" w:rsidR="006F3BC0" w:rsidRPr="006F3BC0" w:rsidRDefault="006F3BC0" w:rsidP="006F3BC0">
      <w:pPr>
        <w:keepNext/>
        <w:keepLines/>
        <w:jc w:val="both"/>
        <w:rPr>
          <w:rFonts w:cs="Tahoma"/>
          <w:b/>
          <w:sz w:val="20"/>
          <w:szCs w:val="20"/>
        </w:rPr>
      </w:pPr>
    </w:p>
    <w:p w14:paraId="61F45CAE" w14:textId="77777777" w:rsidR="006F3BC0" w:rsidRPr="006F3BC0" w:rsidRDefault="006F3BC0" w:rsidP="006F3BC0">
      <w:pPr>
        <w:keepNext/>
        <w:keepLines/>
        <w:jc w:val="both"/>
        <w:rPr>
          <w:rFonts w:cs="Tahoma"/>
          <w:sz w:val="20"/>
          <w:szCs w:val="20"/>
        </w:rPr>
      </w:pPr>
      <w:r w:rsidRPr="006F3BC0">
        <w:rPr>
          <w:rFonts w:cs="Tahoma"/>
          <w:sz w:val="20"/>
          <w:szCs w:val="20"/>
        </w:rPr>
        <w:t xml:space="preserve">Izvajalec ob predložitvi ponudbe in ob sklenitvi tega okvirnega sporazuma nima prijavljenih podizvajalcev za izvedbo predmeta okvirnega sporazuma. </w:t>
      </w:r>
    </w:p>
    <w:p w14:paraId="7694603D" w14:textId="77777777" w:rsidR="006F3BC0" w:rsidRPr="006F3BC0" w:rsidRDefault="006F3BC0" w:rsidP="006F3BC0">
      <w:pPr>
        <w:keepNext/>
        <w:keepLines/>
        <w:jc w:val="both"/>
        <w:rPr>
          <w:rFonts w:cs="Tahoma"/>
          <w:b/>
          <w:sz w:val="20"/>
          <w:szCs w:val="20"/>
        </w:rPr>
      </w:pPr>
    </w:p>
    <w:p w14:paraId="353D0CFB" w14:textId="77777777" w:rsidR="006F3BC0" w:rsidRPr="006F3BC0" w:rsidRDefault="006F3BC0" w:rsidP="006F3BC0">
      <w:pPr>
        <w:keepNext/>
        <w:keepLines/>
        <w:jc w:val="both"/>
        <w:rPr>
          <w:rFonts w:cs="Tahoma"/>
          <w:sz w:val="20"/>
          <w:szCs w:val="20"/>
        </w:rPr>
      </w:pPr>
      <w:r w:rsidRPr="006F3BC0">
        <w:rPr>
          <w:rFonts w:cs="Tahoma"/>
          <w:sz w:val="20"/>
          <w:szCs w:val="20"/>
        </w:rPr>
        <w:t>Naknadno nominirani podizvajalec mora izpolnjevati vse pogoje in zahteve naročnika v zvezi s podizvajalci, ki so navedeni v razpisni dokumentaciji ter izpolniti vse priloge razpisne dokumentacije, ki se nanašajo na izpolnjevanje pogojev podizvajalcev.</w:t>
      </w:r>
    </w:p>
    <w:p w14:paraId="0227C6BD" w14:textId="77777777" w:rsidR="006F3BC0" w:rsidRPr="006F3BC0" w:rsidRDefault="006F3BC0" w:rsidP="006F3BC0">
      <w:pPr>
        <w:keepNext/>
        <w:keepLines/>
        <w:jc w:val="both"/>
        <w:rPr>
          <w:rFonts w:cs="Tahoma"/>
          <w:sz w:val="20"/>
          <w:szCs w:val="20"/>
        </w:rPr>
      </w:pPr>
    </w:p>
    <w:p w14:paraId="4AFFF410" w14:textId="77777777" w:rsidR="006F3BC0" w:rsidRPr="006F3BC0" w:rsidRDefault="006F3BC0" w:rsidP="006F3BC0">
      <w:pPr>
        <w:keepNext/>
        <w:keepLines/>
        <w:jc w:val="both"/>
        <w:rPr>
          <w:rFonts w:cs="Tahoma"/>
          <w:sz w:val="20"/>
          <w:szCs w:val="20"/>
        </w:rPr>
      </w:pPr>
      <w:r w:rsidRPr="006F3BC0">
        <w:rPr>
          <w:rFonts w:cs="Tahoma"/>
          <w:sz w:val="20"/>
          <w:szCs w:val="20"/>
        </w:rPr>
        <w:t>Izvajalec v razmerju do naročnika v celoti odgovarja za dobro izvedbo obveznosti iz okvirnega sporazuma, ne glede na število podizvajalcev.</w:t>
      </w:r>
    </w:p>
    <w:p w14:paraId="5842D484" w14:textId="77777777" w:rsidR="006F3BC0" w:rsidRPr="006F3BC0" w:rsidRDefault="006F3BC0" w:rsidP="006F3BC0">
      <w:pPr>
        <w:keepNext/>
        <w:keepLines/>
        <w:jc w:val="both"/>
        <w:rPr>
          <w:rFonts w:cs="Tahoma"/>
          <w:sz w:val="20"/>
          <w:szCs w:val="20"/>
        </w:rPr>
      </w:pPr>
    </w:p>
    <w:p w14:paraId="16DFC078" w14:textId="77777777" w:rsidR="006F3BC0" w:rsidRPr="006F3BC0" w:rsidRDefault="006F3BC0" w:rsidP="006F3BC0">
      <w:pPr>
        <w:keepNext/>
        <w:keepLines/>
        <w:jc w:val="both"/>
        <w:rPr>
          <w:rFonts w:cs="Tahoma"/>
          <w:sz w:val="20"/>
          <w:szCs w:val="20"/>
        </w:rPr>
      </w:pPr>
      <w:r w:rsidRPr="006F3BC0">
        <w:rPr>
          <w:rFonts w:cs="Tahoma"/>
          <w:sz w:val="20"/>
          <w:szCs w:val="20"/>
        </w:rPr>
        <w:t>V primeru vključitve novih podizvajalcev, mora izvajalec skupaj z obvestilom posredovati izpolnjene, podpisane in žigosane zahtevane obrazce iz razpisne dokumentacije, ki se nanašajo na podizvajalce, ob upoštevanju drugega odstavka 94. člena ZJN-3.</w:t>
      </w:r>
    </w:p>
    <w:p w14:paraId="20E78061" w14:textId="77777777" w:rsidR="006F3BC0" w:rsidRPr="006F3BC0" w:rsidRDefault="006F3BC0" w:rsidP="006F3BC0">
      <w:pPr>
        <w:keepNext/>
        <w:keepLines/>
        <w:jc w:val="both"/>
        <w:rPr>
          <w:rFonts w:cs="Tahoma"/>
          <w:sz w:val="20"/>
          <w:szCs w:val="20"/>
        </w:rPr>
      </w:pPr>
    </w:p>
    <w:p w14:paraId="6C34D956" w14:textId="77777777" w:rsidR="006F3BC0" w:rsidRPr="006F3BC0" w:rsidRDefault="006F3BC0" w:rsidP="006F3BC0">
      <w:pPr>
        <w:keepNext/>
        <w:keepLines/>
        <w:tabs>
          <w:tab w:val="left" w:pos="567"/>
          <w:tab w:val="left" w:pos="1702"/>
        </w:tabs>
        <w:jc w:val="both"/>
        <w:rPr>
          <w:rFonts w:cs="Tahoma"/>
          <w:sz w:val="20"/>
          <w:szCs w:val="20"/>
        </w:rPr>
      </w:pPr>
      <w:r w:rsidRPr="006F3BC0">
        <w:rPr>
          <w:rFonts w:cs="Tahoma"/>
          <w:sz w:val="20"/>
          <w:szCs w:val="20"/>
        </w:rPr>
        <w:t>Naročnik mora v skladu s četrtim odstavkom 94. člena ZJN-3 zavrniti vsakega podizvajalca, če zanj obstajajo razlogi za izključitev, ki so opredeljeni v razpisni dokumentaciji.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desetih (10) dneh od prejema predloga.</w:t>
      </w:r>
    </w:p>
    <w:p w14:paraId="428298C0" w14:textId="77777777" w:rsidR="006F3BC0" w:rsidRPr="006F3BC0" w:rsidRDefault="006F3BC0" w:rsidP="006F3BC0">
      <w:pPr>
        <w:keepNext/>
        <w:keepLines/>
        <w:jc w:val="both"/>
        <w:rPr>
          <w:rFonts w:cs="Tahoma"/>
          <w:sz w:val="20"/>
          <w:szCs w:val="20"/>
        </w:rPr>
      </w:pPr>
      <w:r w:rsidRPr="006F3BC0">
        <w:rPr>
          <w:rFonts w:cs="Tahoma"/>
          <w:sz w:val="20"/>
          <w:szCs w:val="20"/>
        </w:rPr>
        <w:lastRenderedPageBreak/>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petih (5) dneh po spremembi. </w:t>
      </w:r>
    </w:p>
    <w:p w14:paraId="272AD5CB" w14:textId="77777777" w:rsidR="006F3BC0" w:rsidRPr="006F3BC0" w:rsidRDefault="006F3BC0" w:rsidP="006F3BC0">
      <w:pPr>
        <w:keepNext/>
        <w:keepLines/>
        <w:jc w:val="both"/>
        <w:rPr>
          <w:rFonts w:cs="Tahoma"/>
          <w:sz w:val="20"/>
          <w:szCs w:val="20"/>
        </w:rPr>
      </w:pPr>
    </w:p>
    <w:p w14:paraId="315890A2" w14:textId="77777777" w:rsidR="006F3BC0" w:rsidRPr="006F3BC0" w:rsidRDefault="006F3BC0" w:rsidP="006F3BC0">
      <w:pPr>
        <w:keepNext/>
        <w:keepLines/>
        <w:numPr>
          <w:ilvl w:val="0"/>
          <w:numId w:val="45"/>
        </w:numPr>
        <w:tabs>
          <w:tab w:val="num" w:pos="1440"/>
        </w:tabs>
        <w:ind w:hanging="1080"/>
        <w:jc w:val="both"/>
        <w:rPr>
          <w:rFonts w:cs="Tahoma"/>
          <w:b/>
          <w:sz w:val="20"/>
          <w:szCs w:val="20"/>
        </w:rPr>
      </w:pPr>
      <w:r w:rsidRPr="006F3BC0">
        <w:rPr>
          <w:rFonts w:cs="Tahoma"/>
          <w:b/>
          <w:sz w:val="20"/>
          <w:szCs w:val="20"/>
        </w:rPr>
        <w:t>PREDSTAVNIKI STRANK OKVIRNEGA SPORAZUMA IN KONTAKTNE OSEBE</w:t>
      </w:r>
    </w:p>
    <w:p w14:paraId="2DB1600F" w14:textId="77777777" w:rsidR="006F3BC0" w:rsidRPr="006F3BC0" w:rsidRDefault="006F3BC0" w:rsidP="006F3BC0">
      <w:pPr>
        <w:keepNext/>
        <w:keepLines/>
        <w:ind w:left="1080"/>
        <w:jc w:val="both"/>
        <w:rPr>
          <w:rFonts w:cs="Tahoma"/>
          <w:b/>
          <w:sz w:val="20"/>
          <w:szCs w:val="20"/>
        </w:rPr>
      </w:pPr>
    </w:p>
    <w:p w14:paraId="08BEE4B0" w14:textId="77777777" w:rsidR="006F3BC0" w:rsidRPr="006F3BC0" w:rsidRDefault="006F3BC0" w:rsidP="006F3BC0">
      <w:pPr>
        <w:keepNext/>
        <w:keepLines/>
        <w:numPr>
          <w:ilvl w:val="0"/>
          <w:numId w:val="46"/>
        </w:numPr>
        <w:jc w:val="center"/>
        <w:rPr>
          <w:rFonts w:cs="Tahoma"/>
          <w:sz w:val="20"/>
          <w:szCs w:val="20"/>
        </w:rPr>
      </w:pPr>
      <w:r w:rsidRPr="006F3BC0">
        <w:rPr>
          <w:rFonts w:cs="Tahoma"/>
          <w:sz w:val="20"/>
          <w:szCs w:val="20"/>
        </w:rPr>
        <w:t>člen</w:t>
      </w:r>
    </w:p>
    <w:p w14:paraId="1E57E11F" w14:textId="77777777" w:rsidR="006F3BC0" w:rsidRPr="006F3BC0" w:rsidRDefault="006F3BC0" w:rsidP="006F3BC0">
      <w:pPr>
        <w:keepNext/>
        <w:keepLines/>
        <w:tabs>
          <w:tab w:val="left" w:pos="567"/>
          <w:tab w:val="left" w:pos="1702"/>
        </w:tabs>
        <w:jc w:val="both"/>
        <w:rPr>
          <w:rFonts w:cs="Tahoma"/>
          <w:b/>
          <w:sz w:val="20"/>
          <w:szCs w:val="20"/>
        </w:rPr>
      </w:pPr>
    </w:p>
    <w:p w14:paraId="2C642A0B" w14:textId="77777777" w:rsidR="006F3BC0" w:rsidRPr="006F3BC0" w:rsidRDefault="006F3BC0" w:rsidP="006F3BC0">
      <w:pPr>
        <w:keepNext/>
        <w:keepLines/>
        <w:tabs>
          <w:tab w:val="left" w:pos="567"/>
          <w:tab w:val="left" w:pos="1418"/>
          <w:tab w:val="left" w:pos="1702"/>
        </w:tabs>
        <w:jc w:val="both"/>
        <w:rPr>
          <w:rFonts w:cs="Tahoma"/>
          <w:sz w:val="20"/>
          <w:szCs w:val="20"/>
        </w:rPr>
      </w:pPr>
      <w:r w:rsidRPr="006F3BC0">
        <w:rPr>
          <w:rFonts w:cs="Tahoma"/>
          <w:sz w:val="20"/>
          <w:szCs w:val="20"/>
        </w:rPr>
        <w:t xml:space="preserve">Predstavnik naročnika za izvajanje tega okvirnega sporazuma je:  __________________,  telefon: ___________, e-mail: </w:t>
      </w:r>
      <w:r w:rsidRPr="006F3BC0">
        <w:rPr>
          <w:rFonts w:ascii="Times New Roman" w:hAnsi="Times New Roman"/>
          <w:sz w:val="20"/>
          <w:szCs w:val="20"/>
        </w:rPr>
        <w:t>__________________ .</w:t>
      </w:r>
      <w:r w:rsidRPr="006F3BC0">
        <w:rPr>
          <w:rFonts w:cs="Tahoma"/>
          <w:sz w:val="20"/>
          <w:szCs w:val="20"/>
        </w:rPr>
        <w:t xml:space="preserve"> </w:t>
      </w:r>
    </w:p>
    <w:p w14:paraId="3A033FA4" w14:textId="77777777" w:rsidR="006F3BC0" w:rsidRPr="006F3BC0" w:rsidRDefault="006F3BC0" w:rsidP="006F3BC0">
      <w:pPr>
        <w:keepNext/>
        <w:keepLines/>
        <w:tabs>
          <w:tab w:val="left" w:pos="567"/>
          <w:tab w:val="left" w:pos="1418"/>
          <w:tab w:val="left" w:pos="1702"/>
        </w:tabs>
        <w:jc w:val="both"/>
        <w:rPr>
          <w:rFonts w:cs="Tahoma"/>
          <w:sz w:val="20"/>
          <w:szCs w:val="20"/>
        </w:rPr>
      </w:pPr>
    </w:p>
    <w:p w14:paraId="29AD373E" w14:textId="77777777" w:rsidR="006F3BC0" w:rsidRPr="006F3BC0" w:rsidRDefault="006F3BC0" w:rsidP="006F3BC0">
      <w:pPr>
        <w:keepNext/>
        <w:keepLines/>
        <w:tabs>
          <w:tab w:val="left" w:pos="567"/>
          <w:tab w:val="left" w:pos="1418"/>
          <w:tab w:val="left" w:pos="1702"/>
        </w:tabs>
        <w:jc w:val="both"/>
        <w:rPr>
          <w:rFonts w:cs="Tahoma"/>
          <w:sz w:val="20"/>
          <w:szCs w:val="20"/>
        </w:rPr>
      </w:pPr>
      <w:r w:rsidRPr="006F3BC0">
        <w:rPr>
          <w:rFonts w:cs="Tahoma"/>
          <w:sz w:val="20"/>
          <w:szCs w:val="20"/>
        </w:rPr>
        <w:t xml:space="preserve">Predstavnik izvajalca za izvajanje tega okvirnega sporazuma je:  __________________,  telefon: ___________, e-mail: </w:t>
      </w:r>
      <w:r w:rsidRPr="006F3BC0">
        <w:rPr>
          <w:rFonts w:ascii="Times New Roman" w:hAnsi="Times New Roman"/>
          <w:sz w:val="20"/>
          <w:szCs w:val="20"/>
        </w:rPr>
        <w:t>__________________ .</w:t>
      </w:r>
      <w:r w:rsidRPr="006F3BC0">
        <w:rPr>
          <w:rFonts w:cs="Tahoma"/>
          <w:sz w:val="20"/>
          <w:szCs w:val="20"/>
        </w:rPr>
        <w:t xml:space="preserve"> </w:t>
      </w:r>
    </w:p>
    <w:p w14:paraId="5DB1B49F" w14:textId="77777777" w:rsidR="006F3BC0" w:rsidRPr="006F3BC0" w:rsidRDefault="006F3BC0" w:rsidP="006F3BC0">
      <w:pPr>
        <w:keepNext/>
        <w:keepLines/>
        <w:jc w:val="both"/>
        <w:rPr>
          <w:sz w:val="20"/>
          <w:szCs w:val="20"/>
        </w:rPr>
      </w:pPr>
    </w:p>
    <w:p w14:paraId="056B21A4" w14:textId="77777777" w:rsidR="006F3BC0" w:rsidRPr="006F3BC0" w:rsidRDefault="006F3BC0" w:rsidP="006F3BC0">
      <w:pPr>
        <w:keepNext/>
        <w:keepLines/>
        <w:jc w:val="both"/>
        <w:rPr>
          <w:sz w:val="20"/>
          <w:szCs w:val="20"/>
        </w:rPr>
      </w:pPr>
      <w:r w:rsidRPr="006F3BC0">
        <w:rPr>
          <w:sz w:val="20"/>
          <w:szCs w:val="20"/>
        </w:rPr>
        <w:t>Predstavnika strank okvirnega sporazuma zastopata naročnika oziroma izvajalca ter v njunem imenu izvajata vse ukrepe v zvezi z izvedbo predmeta tega okvirnega sporazuma. Spremembo svojih predstavnikov morata stranki okvirnega sporazuma sporočiti druga drugi v pisni obliki najkasneje tri (3) dni pred nastopom spremembe.</w:t>
      </w:r>
    </w:p>
    <w:p w14:paraId="79F636F0" w14:textId="77777777" w:rsidR="006F3BC0" w:rsidRPr="006F3BC0" w:rsidRDefault="006F3BC0" w:rsidP="006F3BC0">
      <w:pPr>
        <w:keepNext/>
        <w:keepLines/>
        <w:jc w:val="both"/>
        <w:rPr>
          <w:rFonts w:cs="Tahoma"/>
          <w:sz w:val="20"/>
          <w:szCs w:val="20"/>
        </w:rPr>
      </w:pPr>
    </w:p>
    <w:p w14:paraId="75A69563" w14:textId="77777777" w:rsidR="006F3BC0" w:rsidRPr="006F3BC0" w:rsidRDefault="006F3BC0" w:rsidP="006F3BC0">
      <w:pPr>
        <w:keepNext/>
        <w:keepLines/>
        <w:jc w:val="both"/>
        <w:rPr>
          <w:rFonts w:cs="Tahoma"/>
          <w:sz w:val="20"/>
          <w:szCs w:val="20"/>
        </w:rPr>
      </w:pPr>
      <w:r w:rsidRPr="006F3BC0">
        <w:rPr>
          <w:rFonts w:cs="Tahoma"/>
          <w:sz w:val="20"/>
          <w:szCs w:val="20"/>
        </w:rPr>
        <w:t>Ne glede na tretji odstavek 27. člena tega okvirnega sporazuma sprememba predstavnikov okvirnega sporazuma velja, če stranki okvirnega sporazuma o spremembi predstavnikov okvirnega sporazuma obvestita, druga drugo po elektronski pošti.</w:t>
      </w:r>
    </w:p>
    <w:p w14:paraId="12BDEF14" w14:textId="77777777" w:rsidR="006F3BC0" w:rsidRPr="006F3BC0" w:rsidRDefault="006F3BC0" w:rsidP="006F3BC0">
      <w:pPr>
        <w:keepNext/>
        <w:keepLines/>
        <w:jc w:val="both"/>
        <w:rPr>
          <w:rFonts w:cs="Tahoma"/>
          <w:sz w:val="20"/>
          <w:szCs w:val="20"/>
          <w:lang w:eastAsia="en-US"/>
        </w:rPr>
      </w:pPr>
    </w:p>
    <w:p w14:paraId="1B898C56" w14:textId="77777777" w:rsidR="006F3BC0" w:rsidRPr="006F3BC0" w:rsidRDefault="006F3BC0" w:rsidP="006F3BC0">
      <w:pPr>
        <w:keepNext/>
        <w:keepLines/>
        <w:numPr>
          <w:ilvl w:val="0"/>
          <w:numId w:val="45"/>
        </w:numPr>
        <w:ind w:hanging="1080"/>
        <w:jc w:val="both"/>
        <w:rPr>
          <w:rFonts w:cs="Tahoma"/>
          <w:b/>
          <w:sz w:val="20"/>
          <w:szCs w:val="20"/>
        </w:rPr>
      </w:pPr>
      <w:r w:rsidRPr="006F3BC0">
        <w:rPr>
          <w:rFonts w:cs="Tahoma"/>
          <w:b/>
          <w:sz w:val="20"/>
          <w:szCs w:val="20"/>
        </w:rPr>
        <w:t>SESTAVNI DELI OKVIRNEGA SPORAZUMA</w:t>
      </w:r>
    </w:p>
    <w:p w14:paraId="06D99052" w14:textId="77777777" w:rsidR="006F3BC0" w:rsidRPr="006F3BC0" w:rsidRDefault="006F3BC0" w:rsidP="006F3BC0">
      <w:pPr>
        <w:keepNext/>
        <w:keepLines/>
        <w:ind w:left="1080"/>
        <w:jc w:val="both"/>
        <w:rPr>
          <w:rFonts w:cs="Tahoma"/>
          <w:b/>
          <w:sz w:val="20"/>
          <w:szCs w:val="20"/>
        </w:rPr>
      </w:pPr>
    </w:p>
    <w:p w14:paraId="63823B6E" w14:textId="77777777" w:rsidR="006F3BC0" w:rsidRPr="006F3BC0" w:rsidRDefault="006F3BC0" w:rsidP="006F3BC0">
      <w:pPr>
        <w:keepNext/>
        <w:keepLines/>
        <w:numPr>
          <w:ilvl w:val="0"/>
          <w:numId w:val="46"/>
        </w:numPr>
        <w:jc w:val="center"/>
        <w:rPr>
          <w:rFonts w:cs="Tahoma"/>
          <w:sz w:val="20"/>
          <w:szCs w:val="20"/>
        </w:rPr>
      </w:pPr>
      <w:r w:rsidRPr="006F3BC0">
        <w:rPr>
          <w:rFonts w:cs="Tahoma"/>
          <w:sz w:val="20"/>
          <w:szCs w:val="20"/>
        </w:rPr>
        <w:t>člen</w:t>
      </w:r>
    </w:p>
    <w:p w14:paraId="162EDA28" w14:textId="77777777" w:rsidR="006F3BC0" w:rsidRPr="006F3BC0" w:rsidRDefault="006F3BC0" w:rsidP="006F3BC0">
      <w:pPr>
        <w:keepNext/>
        <w:keepLines/>
        <w:jc w:val="both"/>
        <w:rPr>
          <w:rFonts w:cs="Tahoma"/>
          <w:sz w:val="20"/>
          <w:szCs w:val="20"/>
        </w:rPr>
      </w:pPr>
    </w:p>
    <w:p w14:paraId="1E73F94A" w14:textId="77777777" w:rsidR="006F3BC0" w:rsidRPr="006F3BC0" w:rsidRDefault="006F3BC0" w:rsidP="006F3BC0">
      <w:pPr>
        <w:keepNext/>
        <w:keepLines/>
        <w:tabs>
          <w:tab w:val="left" w:pos="1702"/>
        </w:tabs>
        <w:spacing w:after="120"/>
        <w:jc w:val="both"/>
        <w:rPr>
          <w:rFonts w:cs="Tahoma"/>
          <w:sz w:val="20"/>
          <w:szCs w:val="20"/>
        </w:rPr>
      </w:pPr>
      <w:r w:rsidRPr="006F3BC0">
        <w:rPr>
          <w:rFonts w:cs="Tahoma"/>
          <w:sz w:val="20"/>
          <w:szCs w:val="20"/>
        </w:rPr>
        <w:t>Stranki tega okvirnega sporazuma ugotavljata, da so sestavni deli tega okvirnega sporazuma:</w:t>
      </w:r>
    </w:p>
    <w:p w14:paraId="622F4DAB" w14:textId="77777777" w:rsidR="006F3BC0" w:rsidRPr="006F3BC0" w:rsidRDefault="006F3BC0" w:rsidP="006F3BC0">
      <w:pPr>
        <w:keepNext/>
        <w:keepLines/>
        <w:numPr>
          <w:ilvl w:val="0"/>
          <w:numId w:val="20"/>
        </w:numPr>
        <w:jc w:val="both"/>
        <w:rPr>
          <w:rFonts w:cs="Tahoma"/>
          <w:sz w:val="20"/>
          <w:szCs w:val="20"/>
        </w:rPr>
      </w:pPr>
      <w:r w:rsidRPr="006F3BC0">
        <w:rPr>
          <w:rFonts w:cs="Tahoma"/>
          <w:sz w:val="20"/>
          <w:szCs w:val="20"/>
        </w:rPr>
        <w:t>ponudba izvajalca št. ________z dne_______,</w:t>
      </w:r>
    </w:p>
    <w:p w14:paraId="4BC38564" w14:textId="77777777" w:rsidR="006F3BC0" w:rsidRPr="006F3BC0" w:rsidRDefault="006F3BC0" w:rsidP="006F3BC0">
      <w:pPr>
        <w:keepNext/>
        <w:keepLines/>
        <w:numPr>
          <w:ilvl w:val="0"/>
          <w:numId w:val="20"/>
        </w:numPr>
        <w:jc w:val="both"/>
        <w:rPr>
          <w:rFonts w:cs="Tahoma"/>
          <w:sz w:val="20"/>
          <w:szCs w:val="20"/>
        </w:rPr>
      </w:pPr>
      <w:r w:rsidRPr="006F3BC0">
        <w:rPr>
          <w:rFonts w:cs="Tahoma"/>
          <w:sz w:val="20"/>
          <w:szCs w:val="20"/>
        </w:rPr>
        <w:t>ponudbeni predračun izvajalca št. ____________ z dne ________,</w:t>
      </w:r>
    </w:p>
    <w:p w14:paraId="26E1393A" w14:textId="5EE3F3BE" w:rsidR="006F3BC0" w:rsidRPr="006F3BC0" w:rsidRDefault="006F3BC0" w:rsidP="006F3BC0">
      <w:pPr>
        <w:keepNext/>
        <w:keepLines/>
        <w:numPr>
          <w:ilvl w:val="0"/>
          <w:numId w:val="20"/>
        </w:numPr>
        <w:jc w:val="both"/>
        <w:rPr>
          <w:rFonts w:cs="Tahoma"/>
          <w:sz w:val="20"/>
          <w:szCs w:val="20"/>
        </w:rPr>
      </w:pPr>
      <w:r w:rsidRPr="006F3BC0">
        <w:rPr>
          <w:rFonts w:cs="Tahoma"/>
          <w:sz w:val="20"/>
          <w:szCs w:val="20"/>
        </w:rPr>
        <w:t>razpisna dokumentacija št. LP</w:t>
      </w:r>
      <w:r w:rsidR="00A45017" w:rsidRPr="007C1A63">
        <w:rPr>
          <w:rFonts w:cs="Tahoma"/>
          <w:sz w:val="20"/>
          <w:szCs w:val="20"/>
        </w:rPr>
        <w:t>T</w:t>
      </w:r>
      <w:r w:rsidRPr="006F3BC0">
        <w:rPr>
          <w:rFonts w:cs="Tahoma"/>
          <w:sz w:val="20"/>
          <w:szCs w:val="20"/>
        </w:rPr>
        <w:t>-</w:t>
      </w:r>
      <w:r w:rsidR="003B1285">
        <w:rPr>
          <w:rFonts w:cs="Tahoma"/>
          <w:sz w:val="20"/>
          <w:szCs w:val="20"/>
        </w:rPr>
        <w:t>214</w:t>
      </w:r>
      <w:r w:rsidRPr="006F3BC0">
        <w:rPr>
          <w:rFonts w:cs="Tahoma"/>
          <w:sz w:val="20"/>
          <w:szCs w:val="20"/>
        </w:rPr>
        <w:t>/24,</w:t>
      </w:r>
    </w:p>
    <w:p w14:paraId="295D2F21" w14:textId="77777777" w:rsidR="006F3BC0" w:rsidRPr="006F3BC0" w:rsidRDefault="006F3BC0" w:rsidP="006F3BC0">
      <w:pPr>
        <w:keepNext/>
        <w:keepLines/>
        <w:numPr>
          <w:ilvl w:val="0"/>
          <w:numId w:val="20"/>
        </w:numPr>
        <w:rPr>
          <w:rFonts w:cs="Tahoma"/>
          <w:snapToGrid w:val="0"/>
          <w:sz w:val="20"/>
          <w:szCs w:val="20"/>
        </w:rPr>
      </w:pPr>
      <w:r w:rsidRPr="006F3BC0">
        <w:rPr>
          <w:rFonts w:cs="Tahoma"/>
          <w:snapToGrid w:val="0"/>
          <w:sz w:val="20"/>
          <w:szCs w:val="20"/>
        </w:rPr>
        <w:t>seznam prodajnih mest,</w:t>
      </w:r>
    </w:p>
    <w:p w14:paraId="76E5BC48" w14:textId="77777777" w:rsidR="006F3BC0" w:rsidRPr="006F3BC0" w:rsidRDefault="006F3BC0" w:rsidP="006F3BC0">
      <w:pPr>
        <w:keepNext/>
        <w:keepLines/>
        <w:numPr>
          <w:ilvl w:val="0"/>
          <w:numId w:val="20"/>
        </w:numPr>
        <w:jc w:val="both"/>
        <w:rPr>
          <w:rFonts w:cs="Tahoma"/>
          <w:sz w:val="20"/>
          <w:szCs w:val="20"/>
        </w:rPr>
      </w:pPr>
      <w:r w:rsidRPr="006F3BC0">
        <w:rPr>
          <w:rFonts w:cs="Tahoma"/>
          <w:sz w:val="20"/>
          <w:szCs w:val="20"/>
        </w:rPr>
        <w:t xml:space="preserve">vsa elektronska in ostala komunikacija med naročnikom in izvajalcem v zvezi s podrobnimi navodili in opredelitvami izvajanja storitev, ki so predmet tega okvirnega sporazuma, </w:t>
      </w:r>
    </w:p>
    <w:p w14:paraId="6675184E" w14:textId="77777777" w:rsidR="006F3BC0" w:rsidRPr="006F3BC0" w:rsidRDefault="006F3BC0" w:rsidP="006F3BC0">
      <w:pPr>
        <w:keepNext/>
        <w:keepLines/>
        <w:numPr>
          <w:ilvl w:val="0"/>
          <w:numId w:val="20"/>
        </w:numPr>
        <w:jc w:val="both"/>
        <w:rPr>
          <w:rFonts w:cs="Tahoma"/>
          <w:sz w:val="20"/>
          <w:szCs w:val="20"/>
        </w:rPr>
      </w:pPr>
      <w:r w:rsidRPr="006F3BC0">
        <w:rPr>
          <w:rFonts w:cs="Tahoma"/>
          <w:sz w:val="20"/>
          <w:szCs w:val="20"/>
        </w:rPr>
        <w:t>vsi drugi pisni sporazumi in zapisniške ugotovitve, ki sta  jih podpisala predstavnika strank okvirnega sporazuma,</w:t>
      </w:r>
    </w:p>
    <w:p w14:paraId="353255CF" w14:textId="77777777" w:rsidR="006F3BC0" w:rsidRPr="006F3BC0" w:rsidRDefault="006F3BC0" w:rsidP="006F3BC0">
      <w:pPr>
        <w:keepNext/>
        <w:keepLines/>
        <w:numPr>
          <w:ilvl w:val="0"/>
          <w:numId w:val="20"/>
        </w:numPr>
        <w:jc w:val="both"/>
        <w:rPr>
          <w:rFonts w:cs="Tahoma"/>
          <w:sz w:val="20"/>
          <w:szCs w:val="20"/>
        </w:rPr>
      </w:pPr>
      <w:r w:rsidRPr="006F3BC0">
        <w:rPr>
          <w:rFonts w:cs="Tahoma"/>
          <w:sz w:val="20"/>
          <w:szCs w:val="20"/>
        </w:rPr>
        <w:t>ostala relevantna dokumentacija.</w:t>
      </w:r>
    </w:p>
    <w:p w14:paraId="6712A822" w14:textId="77777777" w:rsidR="006F3BC0" w:rsidRPr="006F3BC0" w:rsidRDefault="006F3BC0" w:rsidP="006F3BC0">
      <w:pPr>
        <w:keepNext/>
        <w:keepLines/>
        <w:jc w:val="both"/>
        <w:rPr>
          <w:rFonts w:cs="Tahoma"/>
          <w:sz w:val="20"/>
          <w:szCs w:val="20"/>
        </w:rPr>
      </w:pPr>
    </w:p>
    <w:p w14:paraId="51C91A8F" w14:textId="77777777" w:rsidR="006F3BC0" w:rsidRPr="006F3BC0" w:rsidRDefault="006F3BC0" w:rsidP="006F3BC0">
      <w:pPr>
        <w:keepNext/>
        <w:keepLines/>
        <w:jc w:val="both"/>
        <w:rPr>
          <w:rFonts w:cs="Tahoma"/>
          <w:sz w:val="20"/>
          <w:szCs w:val="20"/>
        </w:rPr>
      </w:pPr>
      <w:r w:rsidRPr="006F3BC0">
        <w:rPr>
          <w:rFonts w:cs="Tahoma"/>
          <w:sz w:val="20"/>
          <w:szCs w:val="20"/>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izvajalec podal svojo ponudbo in sklenil okvirni sporazum z naročnikom, nato pa dokumenti v vrstnem redu, kot si sledijo v tem členu.</w:t>
      </w:r>
    </w:p>
    <w:p w14:paraId="2B0CC39B" w14:textId="77777777" w:rsidR="006F3BC0" w:rsidRPr="006F3BC0" w:rsidRDefault="006F3BC0" w:rsidP="006F3BC0">
      <w:pPr>
        <w:keepNext/>
        <w:keepLines/>
        <w:jc w:val="both"/>
        <w:rPr>
          <w:rFonts w:cs="Tahoma"/>
          <w:sz w:val="20"/>
          <w:szCs w:val="20"/>
        </w:rPr>
      </w:pPr>
    </w:p>
    <w:p w14:paraId="23B8DB1D" w14:textId="77777777" w:rsidR="006F3BC0" w:rsidRPr="006F3BC0" w:rsidRDefault="006F3BC0" w:rsidP="006F3BC0">
      <w:pPr>
        <w:keepNext/>
        <w:keepLines/>
        <w:numPr>
          <w:ilvl w:val="0"/>
          <w:numId w:val="45"/>
        </w:numPr>
        <w:ind w:hanging="1080"/>
        <w:jc w:val="both"/>
        <w:rPr>
          <w:rFonts w:cs="Tahoma"/>
          <w:b/>
          <w:sz w:val="20"/>
          <w:szCs w:val="20"/>
        </w:rPr>
      </w:pPr>
      <w:r w:rsidRPr="006F3BC0">
        <w:rPr>
          <w:rFonts w:cs="Tahoma"/>
          <w:b/>
          <w:sz w:val="20"/>
          <w:szCs w:val="20"/>
        </w:rPr>
        <w:t>POSLOVNA SKRIVNOST</w:t>
      </w:r>
    </w:p>
    <w:p w14:paraId="05BABE28" w14:textId="77777777" w:rsidR="006F3BC0" w:rsidRPr="006F3BC0" w:rsidRDefault="006F3BC0" w:rsidP="006F3BC0">
      <w:pPr>
        <w:keepNext/>
        <w:keepLines/>
        <w:suppressAutoHyphens/>
        <w:jc w:val="both"/>
        <w:rPr>
          <w:rFonts w:cs="Tahoma"/>
          <w:b/>
          <w:sz w:val="20"/>
          <w:szCs w:val="20"/>
        </w:rPr>
      </w:pPr>
    </w:p>
    <w:p w14:paraId="681DB71B" w14:textId="77777777" w:rsidR="006F3BC0" w:rsidRPr="006F3BC0" w:rsidRDefault="006F3BC0" w:rsidP="006F3BC0">
      <w:pPr>
        <w:keepNext/>
        <w:keepLines/>
        <w:numPr>
          <w:ilvl w:val="0"/>
          <w:numId w:val="46"/>
        </w:numPr>
        <w:jc w:val="center"/>
        <w:rPr>
          <w:rFonts w:cs="Tahoma"/>
          <w:sz w:val="20"/>
          <w:szCs w:val="20"/>
        </w:rPr>
      </w:pPr>
      <w:r w:rsidRPr="006F3BC0">
        <w:rPr>
          <w:rFonts w:cs="Tahoma"/>
          <w:sz w:val="20"/>
          <w:szCs w:val="20"/>
        </w:rPr>
        <w:t>člen</w:t>
      </w:r>
    </w:p>
    <w:p w14:paraId="570677F3" w14:textId="77777777" w:rsidR="006F3BC0" w:rsidRPr="006F3BC0" w:rsidRDefault="006F3BC0" w:rsidP="006F3BC0">
      <w:pPr>
        <w:keepNext/>
        <w:keepLines/>
        <w:suppressAutoHyphens/>
        <w:jc w:val="both"/>
        <w:rPr>
          <w:rFonts w:cs="Tahoma"/>
          <w:b/>
          <w:sz w:val="20"/>
          <w:szCs w:val="20"/>
        </w:rPr>
      </w:pPr>
    </w:p>
    <w:p w14:paraId="2E3489C2" w14:textId="77777777" w:rsidR="006F3BC0" w:rsidRPr="006F3BC0" w:rsidRDefault="006F3BC0" w:rsidP="006F3BC0">
      <w:pPr>
        <w:keepNext/>
        <w:keepLines/>
        <w:jc w:val="both"/>
        <w:rPr>
          <w:rFonts w:cs="Tahoma"/>
          <w:snapToGrid w:val="0"/>
          <w:sz w:val="20"/>
          <w:szCs w:val="20"/>
        </w:rPr>
      </w:pPr>
      <w:r w:rsidRPr="006F3BC0">
        <w:rPr>
          <w:rFonts w:cs="Tahoma"/>
          <w:snapToGrid w:val="0"/>
          <w:sz w:val="20"/>
          <w:szCs w:val="20"/>
        </w:rPr>
        <w:t>Stranki okvirnega sporazuma bosta ta okvirni sporazum, kot tudi vse medsebojne dogovore, podatke/informacije in dokumentacijo, ki je predmet te tega okvirnega sporazuma oziroma njegovega izvajanja, varovali kot poslovno skrivnost in jih ne bosta neupravičeno uporabljali v svojo korist oziroma komercialno izkoriščali ali posredovali tretjim osebam izven organizacij, ki niso vključene v izvajanje predmeta okvirnega sporazuma, razen podatkov/informacij, ki se po veljavnih predpisih štejejo za javne.</w:t>
      </w:r>
    </w:p>
    <w:p w14:paraId="3095A135" w14:textId="77777777" w:rsidR="006F3BC0" w:rsidRPr="006F3BC0" w:rsidRDefault="006F3BC0" w:rsidP="006F3BC0">
      <w:pPr>
        <w:keepNext/>
        <w:keepLines/>
        <w:jc w:val="both"/>
        <w:rPr>
          <w:rFonts w:cs="Tahoma"/>
          <w:sz w:val="20"/>
          <w:szCs w:val="20"/>
        </w:rPr>
      </w:pPr>
    </w:p>
    <w:p w14:paraId="77563DE6" w14:textId="77777777" w:rsidR="006F3BC0" w:rsidRPr="006F3BC0" w:rsidRDefault="006F3BC0" w:rsidP="006F3BC0">
      <w:pPr>
        <w:keepNext/>
        <w:keepLines/>
        <w:jc w:val="both"/>
        <w:rPr>
          <w:rFonts w:cs="Tahoma"/>
          <w:sz w:val="20"/>
          <w:szCs w:val="20"/>
        </w:rPr>
      </w:pPr>
      <w:r w:rsidRPr="006F3BC0">
        <w:rPr>
          <w:rFonts w:cs="Tahoma"/>
          <w:sz w:val="20"/>
          <w:szCs w:val="20"/>
        </w:rPr>
        <w:t>V primeru kršitve določb o varovanju poslovne skrivnosti, sta stranki okvirnega sporazuma odškodninsko odgovorni za vso posredno in neposredno povzročeno škodo.</w:t>
      </w:r>
    </w:p>
    <w:p w14:paraId="4291A3FB" w14:textId="77777777" w:rsidR="006F3BC0" w:rsidRPr="006F3BC0" w:rsidRDefault="006F3BC0" w:rsidP="006F3BC0">
      <w:pPr>
        <w:keepNext/>
        <w:keepLines/>
        <w:suppressAutoHyphens/>
        <w:jc w:val="both"/>
        <w:rPr>
          <w:rFonts w:cs="Tahoma"/>
          <w:b/>
          <w:sz w:val="20"/>
          <w:szCs w:val="20"/>
        </w:rPr>
      </w:pPr>
    </w:p>
    <w:p w14:paraId="684C9EBC" w14:textId="77777777" w:rsidR="006F3BC0" w:rsidRPr="006F3BC0" w:rsidRDefault="006F3BC0" w:rsidP="006F3BC0">
      <w:pPr>
        <w:keepNext/>
        <w:keepLines/>
        <w:numPr>
          <w:ilvl w:val="0"/>
          <w:numId w:val="45"/>
        </w:numPr>
        <w:ind w:hanging="1080"/>
        <w:jc w:val="both"/>
        <w:rPr>
          <w:rFonts w:cs="Tahoma"/>
          <w:b/>
          <w:sz w:val="20"/>
          <w:szCs w:val="20"/>
        </w:rPr>
      </w:pPr>
      <w:r w:rsidRPr="006F3BC0">
        <w:rPr>
          <w:rFonts w:cs="Tahoma"/>
          <w:b/>
          <w:sz w:val="20"/>
          <w:szCs w:val="20"/>
        </w:rPr>
        <w:lastRenderedPageBreak/>
        <w:t>ODSTOP OD OKVIRNEGA SPORAZUMA IN ODPOVED OKVIRNEGA SPORAZUMA</w:t>
      </w:r>
    </w:p>
    <w:p w14:paraId="5E72883C" w14:textId="77777777" w:rsidR="006F3BC0" w:rsidRPr="006F3BC0" w:rsidRDefault="006F3BC0" w:rsidP="006F3BC0">
      <w:pPr>
        <w:keepNext/>
        <w:keepLines/>
        <w:jc w:val="both"/>
        <w:rPr>
          <w:rFonts w:cs="Tahoma"/>
          <w:b/>
          <w:sz w:val="20"/>
          <w:szCs w:val="28"/>
        </w:rPr>
      </w:pPr>
    </w:p>
    <w:p w14:paraId="6AE13BE3" w14:textId="77777777" w:rsidR="006F3BC0" w:rsidRPr="006F3BC0" w:rsidRDefault="006F3BC0" w:rsidP="006F3BC0">
      <w:pPr>
        <w:keepNext/>
        <w:keepLines/>
        <w:numPr>
          <w:ilvl w:val="0"/>
          <w:numId w:val="46"/>
        </w:numPr>
        <w:jc w:val="center"/>
        <w:rPr>
          <w:rFonts w:cs="Tahoma"/>
          <w:sz w:val="20"/>
          <w:szCs w:val="28"/>
        </w:rPr>
      </w:pPr>
      <w:r w:rsidRPr="006F3BC0">
        <w:rPr>
          <w:rFonts w:cs="Tahoma"/>
          <w:sz w:val="20"/>
          <w:szCs w:val="28"/>
        </w:rPr>
        <w:t>člen</w:t>
      </w:r>
    </w:p>
    <w:p w14:paraId="5DC3685A" w14:textId="77777777" w:rsidR="006F3BC0" w:rsidRPr="006F3BC0" w:rsidRDefault="006F3BC0" w:rsidP="006F3BC0">
      <w:pPr>
        <w:keepNext/>
        <w:keepLines/>
        <w:jc w:val="both"/>
        <w:rPr>
          <w:rFonts w:cs="Tahoma"/>
          <w:sz w:val="20"/>
          <w:szCs w:val="20"/>
        </w:rPr>
      </w:pPr>
    </w:p>
    <w:p w14:paraId="2C872C53" w14:textId="77777777" w:rsidR="006F3BC0" w:rsidRPr="006F3BC0" w:rsidRDefault="006F3BC0" w:rsidP="006F3BC0">
      <w:pPr>
        <w:keepNext/>
        <w:keepLines/>
        <w:jc w:val="both"/>
        <w:rPr>
          <w:rFonts w:cs="Tahoma"/>
          <w:snapToGrid w:val="0"/>
          <w:sz w:val="20"/>
          <w:szCs w:val="20"/>
        </w:rPr>
      </w:pPr>
      <w:r w:rsidRPr="006F3BC0">
        <w:rPr>
          <w:rFonts w:cs="Tahoma"/>
          <w:snapToGrid w:val="0"/>
          <w:sz w:val="20"/>
          <w:szCs w:val="20"/>
        </w:rPr>
        <w:t xml:space="preserve">Naročnik lahko odstopi od okvirnega sporazuma po predhodnem opozorilu, brez obveznosti do izvajalca, če izvajalec ne izpolnjuje obveznosti iz tega okvirnega sporazuma, jih ne izpolnjuje pravočasno, jih ne izpolnjuje v skladu s tem okvirnim sporazumom in/ali na dogovorjen način. V tem primeru je izvajalec dolžan naročniku povrniti vso nastalo škodo zaradi neizpolnjevanje obveznosti iz okvirnega sporazuma. </w:t>
      </w:r>
    </w:p>
    <w:p w14:paraId="58BC27A5" w14:textId="77777777" w:rsidR="006F3BC0" w:rsidRPr="006F3BC0" w:rsidRDefault="006F3BC0" w:rsidP="006F3BC0">
      <w:pPr>
        <w:keepNext/>
        <w:keepLines/>
        <w:jc w:val="both"/>
        <w:rPr>
          <w:rFonts w:cs="Tahoma"/>
          <w:sz w:val="16"/>
          <w:szCs w:val="16"/>
        </w:rPr>
      </w:pPr>
    </w:p>
    <w:p w14:paraId="4549C752" w14:textId="77777777" w:rsidR="006F3BC0" w:rsidRPr="006F3BC0" w:rsidRDefault="006F3BC0" w:rsidP="006F3BC0">
      <w:pPr>
        <w:keepNext/>
        <w:keepLines/>
        <w:jc w:val="both"/>
        <w:rPr>
          <w:rFonts w:cs="Tahoma"/>
          <w:snapToGrid w:val="0"/>
          <w:sz w:val="20"/>
          <w:szCs w:val="20"/>
        </w:rPr>
      </w:pPr>
      <w:r w:rsidRPr="006F3BC0">
        <w:rPr>
          <w:rFonts w:cs="Tahoma"/>
          <w:snapToGrid w:val="0"/>
          <w:sz w:val="20"/>
          <w:szCs w:val="20"/>
        </w:rPr>
        <w:t xml:space="preserve">Naročnik lahko odstopi od okvirnega sporazuma brez vnaprejšnjega opozorila in brez obveznosti do izvajalca v primeru, kadar izvajalec svoje obveznosti iz okvirnega sporazuma izvaja v nasprotju z izrecnimi zahtevami/navodili kupca ali v nasprotju s pravili stroke, tehničnimi predpisi, standardi in veljavno zakonodajo ali v primeru kadar je očitno, da izvajalec ne bo izpolnil svojih obveznosti iz okvirnega sporazuma. </w:t>
      </w:r>
    </w:p>
    <w:p w14:paraId="3A708196" w14:textId="77777777" w:rsidR="006F3BC0" w:rsidRPr="006F3BC0" w:rsidRDefault="006F3BC0" w:rsidP="006F3BC0">
      <w:pPr>
        <w:keepNext/>
        <w:keepLines/>
        <w:jc w:val="both"/>
        <w:rPr>
          <w:rFonts w:cs="Tahoma"/>
          <w:snapToGrid w:val="0"/>
          <w:sz w:val="16"/>
          <w:szCs w:val="16"/>
        </w:rPr>
      </w:pPr>
    </w:p>
    <w:p w14:paraId="09282772" w14:textId="77777777" w:rsidR="006F3BC0" w:rsidRPr="006F3BC0" w:rsidRDefault="006F3BC0" w:rsidP="006F3BC0">
      <w:pPr>
        <w:keepNext/>
        <w:keepLines/>
        <w:jc w:val="both"/>
        <w:rPr>
          <w:rFonts w:cs="Tahoma"/>
          <w:snapToGrid w:val="0"/>
          <w:sz w:val="20"/>
          <w:szCs w:val="20"/>
        </w:rPr>
      </w:pPr>
      <w:r w:rsidRPr="006F3BC0">
        <w:rPr>
          <w:rFonts w:cs="Tahoma"/>
          <w:snapToGrid w:val="0"/>
          <w:sz w:val="20"/>
          <w:szCs w:val="20"/>
        </w:rPr>
        <w:t xml:space="preserve">O odstopu od okvirnega sporazuma bo naročnik izvajalca pisno obvestil s priporočeno pošiljko po pošti oziroma s povratnico.  </w:t>
      </w:r>
    </w:p>
    <w:p w14:paraId="647DEC9F" w14:textId="77777777" w:rsidR="006F3BC0" w:rsidRPr="006F3BC0" w:rsidRDefault="006F3BC0" w:rsidP="006F3BC0">
      <w:pPr>
        <w:keepNext/>
        <w:keepLines/>
        <w:jc w:val="both"/>
        <w:rPr>
          <w:rFonts w:cs="Tahoma"/>
          <w:color w:val="FF0000"/>
          <w:sz w:val="20"/>
          <w:szCs w:val="20"/>
        </w:rPr>
      </w:pPr>
    </w:p>
    <w:p w14:paraId="4DEB700B" w14:textId="77777777" w:rsidR="006F3BC0" w:rsidRPr="006F3BC0" w:rsidRDefault="006F3BC0" w:rsidP="006F3BC0">
      <w:pPr>
        <w:keepNext/>
        <w:keepLines/>
        <w:numPr>
          <w:ilvl w:val="0"/>
          <w:numId w:val="46"/>
        </w:numPr>
        <w:tabs>
          <w:tab w:val="left" w:pos="709"/>
        </w:tabs>
        <w:jc w:val="center"/>
        <w:rPr>
          <w:rFonts w:cs="Tahoma"/>
          <w:sz w:val="20"/>
          <w:szCs w:val="20"/>
        </w:rPr>
      </w:pPr>
      <w:r w:rsidRPr="006F3BC0">
        <w:rPr>
          <w:rFonts w:cs="Tahoma"/>
          <w:sz w:val="20"/>
          <w:szCs w:val="20"/>
        </w:rPr>
        <w:t>člen</w:t>
      </w:r>
    </w:p>
    <w:p w14:paraId="5C363F7E" w14:textId="77777777" w:rsidR="006F3BC0" w:rsidRPr="006F3BC0" w:rsidRDefault="006F3BC0" w:rsidP="006F3BC0">
      <w:pPr>
        <w:keepNext/>
        <w:keepLines/>
        <w:jc w:val="both"/>
        <w:rPr>
          <w:rFonts w:cs="Tahoma"/>
          <w:sz w:val="20"/>
          <w:szCs w:val="20"/>
        </w:rPr>
      </w:pPr>
    </w:p>
    <w:p w14:paraId="282EBB63" w14:textId="77777777" w:rsidR="006F3BC0" w:rsidRPr="006F3BC0" w:rsidRDefault="006F3BC0" w:rsidP="006F3BC0">
      <w:pPr>
        <w:keepNext/>
        <w:keepLines/>
        <w:jc w:val="both"/>
        <w:rPr>
          <w:rFonts w:cs="Tahoma"/>
          <w:snapToGrid w:val="0"/>
          <w:sz w:val="20"/>
          <w:szCs w:val="20"/>
        </w:rPr>
      </w:pPr>
      <w:r w:rsidRPr="006F3BC0">
        <w:rPr>
          <w:rFonts w:cs="Tahoma"/>
          <w:snapToGrid w:val="0"/>
          <w:sz w:val="20"/>
          <w:szCs w:val="20"/>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14:paraId="23D78D0C" w14:textId="77777777" w:rsidR="006F3BC0" w:rsidRPr="006F3BC0" w:rsidRDefault="006F3BC0" w:rsidP="006F3BC0">
      <w:pPr>
        <w:keepNext/>
        <w:keepLines/>
        <w:jc w:val="both"/>
        <w:rPr>
          <w:rFonts w:cs="Tahoma"/>
          <w:snapToGrid w:val="0"/>
          <w:sz w:val="16"/>
          <w:szCs w:val="16"/>
        </w:rPr>
      </w:pPr>
    </w:p>
    <w:p w14:paraId="1F4AD529" w14:textId="77777777" w:rsidR="006F3BC0" w:rsidRPr="006F3BC0" w:rsidRDefault="006F3BC0" w:rsidP="006F3BC0">
      <w:pPr>
        <w:keepNext/>
        <w:keepLines/>
        <w:jc w:val="both"/>
        <w:rPr>
          <w:rFonts w:cs="Tahoma"/>
          <w:snapToGrid w:val="0"/>
          <w:sz w:val="20"/>
          <w:szCs w:val="20"/>
        </w:rPr>
      </w:pPr>
      <w:r w:rsidRPr="006F3BC0">
        <w:rPr>
          <w:rFonts w:cs="Tahoma"/>
          <w:snapToGrid w:val="0"/>
          <w:sz w:val="20"/>
          <w:szCs w:val="20"/>
        </w:rPr>
        <w:t>V primeru odstopa od okvirnega sporazuma sta stranki dolžni do tedaj prevzete obveznosti izpolniti tako, kot je bilo to dogovorjeno pred odstopom.</w:t>
      </w:r>
    </w:p>
    <w:p w14:paraId="14E04A88" w14:textId="77777777" w:rsidR="006F3BC0" w:rsidRPr="006F3BC0" w:rsidRDefault="006F3BC0" w:rsidP="006F3BC0">
      <w:pPr>
        <w:keepNext/>
        <w:keepLines/>
        <w:tabs>
          <w:tab w:val="left" w:pos="709"/>
          <w:tab w:val="left" w:pos="1702"/>
          <w:tab w:val="left" w:pos="1988"/>
        </w:tabs>
        <w:jc w:val="both"/>
        <w:rPr>
          <w:rFonts w:cs="Tahoma"/>
          <w:sz w:val="20"/>
          <w:szCs w:val="20"/>
        </w:rPr>
      </w:pPr>
    </w:p>
    <w:p w14:paraId="7B980591" w14:textId="77777777" w:rsidR="006F3BC0" w:rsidRPr="006F3BC0" w:rsidRDefault="006F3BC0" w:rsidP="006F3BC0">
      <w:pPr>
        <w:keepNext/>
        <w:keepLines/>
        <w:numPr>
          <w:ilvl w:val="0"/>
          <w:numId w:val="46"/>
        </w:numPr>
        <w:tabs>
          <w:tab w:val="left" w:pos="709"/>
        </w:tabs>
        <w:jc w:val="center"/>
        <w:rPr>
          <w:rFonts w:cs="Tahoma"/>
          <w:sz w:val="20"/>
          <w:szCs w:val="20"/>
        </w:rPr>
      </w:pPr>
      <w:r w:rsidRPr="006F3BC0">
        <w:rPr>
          <w:rFonts w:cs="Tahoma"/>
          <w:sz w:val="20"/>
          <w:szCs w:val="20"/>
        </w:rPr>
        <w:t>člen</w:t>
      </w:r>
    </w:p>
    <w:p w14:paraId="121A746E" w14:textId="77777777" w:rsidR="006F3BC0" w:rsidRPr="006F3BC0" w:rsidRDefault="006F3BC0" w:rsidP="006F3BC0">
      <w:pPr>
        <w:keepNext/>
        <w:keepLines/>
        <w:tabs>
          <w:tab w:val="left" w:pos="709"/>
          <w:tab w:val="left" w:pos="1702"/>
          <w:tab w:val="left" w:pos="1988"/>
        </w:tabs>
        <w:jc w:val="both"/>
        <w:rPr>
          <w:rFonts w:cs="Tahoma"/>
          <w:sz w:val="20"/>
          <w:szCs w:val="20"/>
        </w:rPr>
      </w:pPr>
    </w:p>
    <w:p w14:paraId="1BF1510B" w14:textId="77777777" w:rsidR="006F3BC0" w:rsidRPr="006F3BC0" w:rsidRDefault="006F3BC0" w:rsidP="006F3BC0">
      <w:pPr>
        <w:keepNext/>
        <w:keepLines/>
        <w:tabs>
          <w:tab w:val="left" w:pos="709"/>
          <w:tab w:val="left" w:pos="1702"/>
          <w:tab w:val="left" w:pos="1988"/>
        </w:tabs>
        <w:jc w:val="both"/>
        <w:rPr>
          <w:rFonts w:cs="Tahoma"/>
          <w:sz w:val="20"/>
          <w:szCs w:val="20"/>
        </w:rPr>
      </w:pPr>
      <w:r w:rsidRPr="006F3BC0">
        <w:rPr>
          <w:rFonts w:cs="Tahoma"/>
          <w:sz w:val="20"/>
          <w:szCs w:val="20"/>
        </w:rPr>
        <w:t xml:space="preserve">Med veljavnostjo okvirnega sporazuma lahko naročnik, ne glede na določbe zakona, ki ureja obligacijska razmerja, od okvirnega sporazuma odstopi tudi v primerih iz 96. člena ZJN-3. </w:t>
      </w:r>
    </w:p>
    <w:p w14:paraId="13BEC580" w14:textId="77777777" w:rsidR="006F3BC0" w:rsidRPr="006F3BC0" w:rsidRDefault="006F3BC0" w:rsidP="006F3BC0">
      <w:pPr>
        <w:keepNext/>
        <w:keepLines/>
        <w:tabs>
          <w:tab w:val="left" w:pos="709"/>
          <w:tab w:val="left" w:pos="1702"/>
          <w:tab w:val="left" w:pos="1988"/>
        </w:tabs>
        <w:jc w:val="both"/>
        <w:rPr>
          <w:rFonts w:cs="Tahoma"/>
          <w:sz w:val="20"/>
          <w:szCs w:val="20"/>
        </w:rPr>
      </w:pPr>
    </w:p>
    <w:p w14:paraId="18AB8350" w14:textId="77777777" w:rsidR="006F3BC0" w:rsidRPr="006F3BC0" w:rsidRDefault="006F3BC0" w:rsidP="006F3BC0">
      <w:pPr>
        <w:keepNext/>
        <w:keepLines/>
        <w:numPr>
          <w:ilvl w:val="0"/>
          <w:numId w:val="46"/>
        </w:numPr>
        <w:tabs>
          <w:tab w:val="left" w:pos="709"/>
        </w:tabs>
        <w:jc w:val="center"/>
        <w:rPr>
          <w:rFonts w:cs="Tahoma"/>
          <w:sz w:val="20"/>
          <w:szCs w:val="20"/>
        </w:rPr>
      </w:pPr>
      <w:r w:rsidRPr="006F3BC0">
        <w:rPr>
          <w:rFonts w:cs="Tahoma"/>
          <w:sz w:val="20"/>
          <w:szCs w:val="20"/>
        </w:rPr>
        <w:t>člen</w:t>
      </w:r>
    </w:p>
    <w:p w14:paraId="06D9564E" w14:textId="77777777" w:rsidR="006F3BC0" w:rsidRPr="006F3BC0" w:rsidRDefault="006F3BC0" w:rsidP="006F3BC0">
      <w:pPr>
        <w:keepNext/>
        <w:keepLines/>
        <w:tabs>
          <w:tab w:val="left" w:pos="709"/>
          <w:tab w:val="left" w:pos="1702"/>
          <w:tab w:val="left" w:pos="1988"/>
        </w:tabs>
        <w:jc w:val="both"/>
        <w:rPr>
          <w:rFonts w:cs="Tahoma"/>
          <w:sz w:val="20"/>
          <w:szCs w:val="20"/>
        </w:rPr>
      </w:pPr>
    </w:p>
    <w:p w14:paraId="5AD09153" w14:textId="77777777" w:rsidR="006F3BC0" w:rsidRPr="006F3BC0" w:rsidRDefault="006F3BC0" w:rsidP="006F3BC0">
      <w:pPr>
        <w:keepNext/>
        <w:keepLines/>
        <w:tabs>
          <w:tab w:val="left" w:pos="1418"/>
          <w:tab w:val="left" w:pos="1702"/>
        </w:tabs>
        <w:jc w:val="both"/>
        <w:rPr>
          <w:rFonts w:ascii="Times New Roman" w:hAnsi="Times New Roman" w:cs="Tahoma"/>
          <w:noProof/>
          <w:sz w:val="20"/>
          <w:szCs w:val="20"/>
        </w:rPr>
      </w:pPr>
      <w:r w:rsidRPr="006F3BC0">
        <w:rPr>
          <w:rFonts w:cs="Tahoma"/>
          <w:sz w:val="20"/>
          <w:szCs w:val="20"/>
        </w:rPr>
        <w:t>Vsaka stranka okvirnega sporazuma lahko le-tega odpove z dvomesečnim odpovednim rokom, če se okoliščine po sklenitvi okvirnega sporazuma spremenijo tako, da sklenjen okvirni sporazum ne izraža več prave volje strank okvirnega sporazuma in pod pogojem, da so med strankama tega okvirnega sporazuma poravnane vse zapadle obveznosti. Odpovedni rok začne teči naslednji dan po prejemu pisne odpovedi, ki mora biti drugi stranki okvirnega sporazuma poslana priporočeno po pošti ali s povratnico. Stranki okvirnega sporazuma se lahko, s sklenitvijo aneksa k okvirnemu sporazumu, dogovorita za daljši ali krajši odpovedni rok.</w:t>
      </w:r>
    </w:p>
    <w:p w14:paraId="0E6416B0" w14:textId="77777777" w:rsidR="006F3BC0" w:rsidRPr="006F3BC0" w:rsidRDefault="006F3BC0" w:rsidP="006F3BC0">
      <w:pPr>
        <w:keepNext/>
        <w:keepLines/>
        <w:tabs>
          <w:tab w:val="left" w:pos="1418"/>
          <w:tab w:val="left" w:pos="1702"/>
        </w:tabs>
        <w:jc w:val="both"/>
        <w:rPr>
          <w:rFonts w:cs="Tahoma"/>
          <w:sz w:val="16"/>
          <w:szCs w:val="16"/>
        </w:rPr>
      </w:pPr>
      <w:r w:rsidRPr="006F3BC0">
        <w:rPr>
          <w:rFonts w:cs="Tahoma"/>
          <w:sz w:val="20"/>
          <w:szCs w:val="20"/>
        </w:rPr>
        <w:t xml:space="preserve"> </w:t>
      </w:r>
    </w:p>
    <w:p w14:paraId="30C7293E" w14:textId="77777777" w:rsidR="006F3BC0" w:rsidRPr="006F3BC0" w:rsidRDefault="006F3BC0" w:rsidP="006F3BC0">
      <w:pPr>
        <w:keepNext/>
        <w:keepLines/>
        <w:tabs>
          <w:tab w:val="left" w:pos="1418"/>
          <w:tab w:val="left" w:pos="1702"/>
        </w:tabs>
        <w:jc w:val="both"/>
        <w:rPr>
          <w:rFonts w:cs="Tahoma"/>
          <w:sz w:val="20"/>
          <w:szCs w:val="20"/>
        </w:rPr>
      </w:pPr>
      <w:r w:rsidRPr="006F3BC0">
        <w:rPr>
          <w:rFonts w:cs="Tahoma"/>
          <w:sz w:val="20"/>
          <w:szCs w:val="20"/>
        </w:rPr>
        <w:t xml:space="preserve">Izvajalec se v času odpovedi medsebojnega razmerja po okvirnem sporazumu obvezuje izvajati storitve iz okvirnega sporazuma do izteka odpovednega roka. </w:t>
      </w:r>
    </w:p>
    <w:p w14:paraId="5E6EC60C" w14:textId="77777777" w:rsidR="007C1A63" w:rsidRPr="006F3BC0" w:rsidRDefault="007C1A63" w:rsidP="006F3BC0">
      <w:pPr>
        <w:keepNext/>
        <w:keepLines/>
        <w:tabs>
          <w:tab w:val="left" w:pos="709"/>
          <w:tab w:val="left" w:pos="1702"/>
        </w:tabs>
        <w:jc w:val="both"/>
        <w:rPr>
          <w:rFonts w:cs="Tahoma"/>
          <w:sz w:val="16"/>
          <w:szCs w:val="16"/>
        </w:rPr>
      </w:pPr>
    </w:p>
    <w:p w14:paraId="1D0C8DE7" w14:textId="77777777" w:rsidR="006F3BC0" w:rsidRPr="006F3BC0" w:rsidRDefault="006F3BC0" w:rsidP="006F3BC0">
      <w:pPr>
        <w:keepNext/>
        <w:keepLines/>
        <w:numPr>
          <w:ilvl w:val="0"/>
          <w:numId w:val="45"/>
        </w:numPr>
        <w:tabs>
          <w:tab w:val="num" w:pos="1440"/>
        </w:tabs>
        <w:ind w:hanging="1080"/>
        <w:jc w:val="both"/>
        <w:rPr>
          <w:rFonts w:cs="Tahoma"/>
          <w:b/>
          <w:sz w:val="20"/>
          <w:szCs w:val="20"/>
        </w:rPr>
      </w:pPr>
      <w:r w:rsidRPr="006F3BC0">
        <w:rPr>
          <w:rFonts w:cs="Tahoma"/>
          <w:b/>
          <w:sz w:val="20"/>
          <w:szCs w:val="20"/>
        </w:rPr>
        <w:t>PROTIKORUPCIJSKA KLAVZULA</w:t>
      </w:r>
    </w:p>
    <w:p w14:paraId="05ACA36C" w14:textId="77777777" w:rsidR="006F3BC0" w:rsidRPr="006F3BC0" w:rsidRDefault="006F3BC0" w:rsidP="006F3BC0">
      <w:pPr>
        <w:keepNext/>
        <w:keepLines/>
        <w:jc w:val="both"/>
        <w:rPr>
          <w:rFonts w:cs="Tahoma"/>
          <w:sz w:val="20"/>
          <w:szCs w:val="20"/>
        </w:rPr>
      </w:pPr>
    </w:p>
    <w:p w14:paraId="4B062B2B" w14:textId="77777777" w:rsidR="006F3BC0" w:rsidRPr="006F3BC0" w:rsidRDefault="006F3BC0" w:rsidP="006F3BC0">
      <w:pPr>
        <w:keepNext/>
        <w:keepLines/>
        <w:numPr>
          <w:ilvl w:val="0"/>
          <w:numId w:val="46"/>
        </w:numPr>
        <w:jc w:val="center"/>
        <w:rPr>
          <w:rFonts w:cs="Tahoma"/>
          <w:sz w:val="20"/>
          <w:szCs w:val="28"/>
        </w:rPr>
      </w:pPr>
      <w:r w:rsidRPr="006F3BC0">
        <w:rPr>
          <w:rFonts w:cs="Tahoma"/>
          <w:sz w:val="20"/>
          <w:szCs w:val="28"/>
        </w:rPr>
        <w:t>člen</w:t>
      </w:r>
    </w:p>
    <w:p w14:paraId="46B2EEA8" w14:textId="77777777" w:rsidR="006F3BC0" w:rsidRPr="006F3BC0" w:rsidRDefault="006F3BC0" w:rsidP="006F3BC0">
      <w:pPr>
        <w:keepNext/>
        <w:keepLines/>
        <w:suppressAutoHyphens/>
        <w:rPr>
          <w:rFonts w:cs="Tahoma"/>
          <w:color w:val="000000"/>
          <w:sz w:val="20"/>
          <w:szCs w:val="20"/>
        </w:rPr>
      </w:pPr>
    </w:p>
    <w:p w14:paraId="597A7B4C" w14:textId="77777777" w:rsidR="006F3BC0" w:rsidRPr="006F3BC0" w:rsidRDefault="006F3BC0" w:rsidP="006F3BC0">
      <w:pPr>
        <w:keepNext/>
        <w:keepLines/>
        <w:jc w:val="both"/>
        <w:rPr>
          <w:rFonts w:cs="Tahoma"/>
          <w:sz w:val="20"/>
          <w:szCs w:val="28"/>
        </w:rPr>
      </w:pPr>
      <w:r w:rsidRPr="006F3BC0">
        <w:rPr>
          <w:rFonts w:cs="Tahoma"/>
          <w:sz w:val="20"/>
          <w:szCs w:val="28"/>
        </w:rPr>
        <w:t xml:space="preserve">V primeru, da se ugotovi, da je pri izvedbi javnega naročila, na podlagi katerega je sklenjen ta okvirni sporazum ali pri izvajanju </w:t>
      </w:r>
      <w:r w:rsidRPr="006F3BC0">
        <w:rPr>
          <w:rFonts w:eastAsia="Calibri" w:cs="Tahoma"/>
          <w:sz w:val="20"/>
          <w:szCs w:val="20"/>
        </w:rPr>
        <w:t>tega okvirnega sporazuma,</w:t>
      </w:r>
      <w:r w:rsidRPr="006F3BC0">
        <w:rPr>
          <w:rFonts w:cs="Tahoma"/>
          <w:sz w:val="20"/>
          <w:szCs w:val="28"/>
        </w:rPr>
        <w:t xml:space="preserve">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iz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14:paraId="7ECB8B42" w14:textId="77777777" w:rsidR="006F3BC0" w:rsidRPr="006F3BC0" w:rsidRDefault="006F3BC0" w:rsidP="006F3BC0">
      <w:pPr>
        <w:keepNext/>
        <w:keepLines/>
        <w:jc w:val="both"/>
        <w:rPr>
          <w:rFonts w:cs="Tahoma"/>
          <w:sz w:val="20"/>
          <w:szCs w:val="28"/>
        </w:rPr>
      </w:pPr>
      <w:r w:rsidRPr="006F3BC0">
        <w:rPr>
          <w:rFonts w:cs="Tahoma"/>
          <w:sz w:val="20"/>
          <w:szCs w:val="28"/>
        </w:rPr>
        <w:lastRenderedPageBreak/>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14:paraId="61AA4FB2" w14:textId="77777777" w:rsidR="006F3BC0" w:rsidRPr="006F3BC0" w:rsidRDefault="006F3BC0" w:rsidP="006F3BC0">
      <w:pPr>
        <w:keepNext/>
        <w:keepLines/>
        <w:numPr>
          <w:ilvl w:val="12"/>
          <w:numId w:val="0"/>
        </w:numPr>
        <w:overflowPunct w:val="0"/>
        <w:autoSpaceDE w:val="0"/>
        <w:autoSpaceDN w:val="0"/>
        <w:adjustRightInd w:val="0"/>
        <w:ind w:right="-483"/>
        <w:textAlignment w:val="baseline"/>
        <w:rPr>
          <w:rFonts w:cs="Tahoma"/>
          <w:b/>
          <w:sz w:val="20"/>
          <w:szCs w:val="20"/>
        </w:rPr>
      </w:pPr>
    </w:p>
    <w:p w14:paraId="5DC04F15" w14:textId="77777777" w:rsidR="006F3BC0" w:rsidRPr="006F3BC0" w:rsidRDefault="006F3BC0" w:rsidP="006F3BC0">
      <w:pPr>
        <w:keepNext/>
        <w:keepLines/>
        <w:numPr>
          <w:ilvl w:val="0"/>
          <w:numId w:val="45"/>
        </w:numPr>
        <w:tabs>
          <w:tab w:val="num" w:pos="1440"/>
        </w:tabs>
        <w:ind w:hanging="1080"/>
        <w:jc w:val="both"/>
        <w:rPr>
          <w:rFonts w:cs="Tahoma"/>
          <w:b/>
          <w:sz w:val="20"/>
          <w:szCs w:val="20"/>
        </w:rPr>
      </w:pPr>
      <w:r w:rsidRPr="006F3BC0">
        <w:rPr>
          <w:rFonts w:cs="Tahoma"/>
          <w:b/>
          <w:sz w:val="20"/>
          <w:szCs w:val="20"/>
        </w:rPr>
        <w:t>RAZVEZNI POGOJ</w:t>
      </w:r>
    </w:p>
    <w:p w14:paraId="35A6B64A" w14:textId="77777777" w:rsidR="006F3BC0" w:rsidRPr="006F3BC0" w:rsidRDefault="006F3BC0" w:rsidP="006F3BC0">
      <w:pPr>
        <w:keepNext/>
        <w:keepLines/>
        <w:ind w:left="1080"/>
        <w:jc w:val="both"/>
        <w:rPr>
          <w:rFonts w:cs="Tahoma"/>
          <w:b/>
          <w:sz w:val="20"/>
          <w:szCs w:val="20"/>
        </w:rPr>
      </w:pPr>
    </w:p>
    <w:p w14:paraId="57AC10AB" w14:textId="77777777" w:rsidR="006F3BC0" w:rsidRPr="006F3BC0" w:rsidRDefault="006F3BC0" w:rsidP="006F3BC0">
      <w:pPr>
        <w:keepNext/>
        <w:keepLines/>
        <w:numPr>
          <w:ilvl w:val="0"/>
          <w:numId w:val="46"/>
        </w:numPr>
        <w:jc w:val="center"/>
        <w:rPr>
          <w:rFonts w:cs="Tahoma"/>
          <w:color w:val="000000"/>
          <w:sz w:val="20"/>
          <w:szCs w:val="20"/>
        </w:rPr>
      </w:pPr>
      <w:r w:rsidRPr="006F3BC0">
        <w:rPr>
          <w:rFonts w:cs="Tahoma"/>
          <w:color w:val="000000"/>
          <w:sz w:val="20"/>
          <w:szCs w:val="20"/>
        </w:rPr>
        <w:t>člen</w:t>
      </w:r>
    </w:p>
    <w:p w14:paraId="7F085D83" w14:textId="77777777" w:rsidR="006F3BC0" w:rsidRPr="006F3BC0" w:rsidRDefault="006F3BC0" w:rsidP="006F3BC0">
      <w:pPr>
        <w:keepNext/>
        <w:keepLines/>
        <w:jc w:val="both"/>
        <w:rPr>
          <w:rFonts w:cs="Tahoma"/>
          <w:sz w:val="20"/>
          <w:szCs w:val="20"/>
        </w:rPr>
      </w:pPr>
    </w:p>
    <w:p w14:paraId="7EF87248" w14:textId="77777777" w:rsidR="006F3BC0" w:rsidRPr="006F3BC0" w:rsidRDefault="006F3BC0" w:rsidP="006F3BC0">
      <w:pPr>
        <w:keepNext/>
        <w:keepLines/>
        <w:spacing w:after="120"/>
        <w:jc w:val="both"/>
        <w:rPr>
          <w:rFonts w:cs="Tahoma"/>
          <w:sz w:val="20"/>
          <w:szCs w:val="20"/>
        </w:rPr>
      </w:pPr>
      <w:r w:rsidRPr="006F3BC0">
        <w:rPr>
          <w:rFonts w:cs="Tahoma"/>
          <w:sz w:val="20"/>
          <w:szCs w:val="20"/>
        </w:rPr>
        <w:t>Ta okvirni sporazum je sklenjen pod razveznim pogojem, ki se uresniči v primeru izpolnitve ene od naslednjih okoliščin:</w:t>
      </w:r>
    </w:p>
    <w:p w14:paraId="1C453290" w14:textId="77777777" w:rsidR="006F3BC0" w:rsidRPr="006F3BC0" w:rsidRDefault="006F3BC0" w:rsidP="006F3BC0">
      <w:pPr>
        <w:keepNext/>
        <w:keepLines/>
        <w:numPr>
          <w:ilvl w:val="0"/>
          <w:numId w:val="20"/>
        </w:numPr>
        <w:jc w:val="both"/>
        <w:rPr>
          <w:rFonts w:cs="Tahoma"/>
          <w:sz w:val="20"/>
          <w:szCs w:val="20"/>
        </w:rPr>
      </w:pPr>
      <w:r w:rsidRPr="006F3BC0">
        <w:rPr>
          <w:rFonts w:cs="Tahoma"/>
          <w:sz w:val="20"/>
          <w:szCs w:val="20"/>
        </w:rPr>
        <w:t xml:space="preserve">če je naročnik seznanjen, da je sodišče s pravnomočno odločitvijo ugotovilo kršitev obveznosti iz drugega odstavka 3. člena ZJN-3 s strani izvajalca ali njegovega podizvajalca ali </w:t>
      </w:r>
    </w:p>
    <w:p w14:paraId="25B18246" w14:textId="77777777" w:rsidR="006F3BC0" w:rsidRPr="006F3BC0" w:rsidRDefault="006F3BC0" w:rsidP="006F3BC0">
      <w:pPr>
        <w:keepNext/>
        <w:keepLines/>
        <w:numPr>
          <w:ilvl w:val="0"/>
          <w:numId w:val="20"/>
        </w:numPr>
        <w:jc w:val="both"/>
        <w:rPr>
          <w:rFonts w:cs="Tahoma"/>
          <w:sz w:val="20"/>
          <w:szCs w:val="20"/>
        </w:rPr>
      </w:pPr>
      <w:r w:rsidRPr="006F3BC0">
        <w:rPr>
          <w:rFonts w:cs="Tahoma"/>
          <w:sz w:val="20"/>
          <w:szCs w:val="20"/>
        </w:rPr>
        <w:t>če je naročnik seznanjen, da je pristojni državni organ pri prodajalcu</w:t>
      </w:r>
      <w:r w:rsidRPr="006F3BC0">
        <w:rPr>
          <w:rFonts w:eastAsia="Calibri" w:cs="Tahoma"/>
          <w:sz w:val="20"/>
          <w:szCs w:val="20"/>
        </w:rPr>
        <w:t xml:space="preserve"> </w:t>
      </w:r>
      <w:r w:rsidRPr="006F3BC0">
        <w:rPr>
          <w:rFonts w:cs="Tahoma"/>
          <w:sz w:val="20"/>
          <w:szCs w:val="20"/>
        </w:rPr>
        <w:t>ali njegovem podizvajalcu v času izvajanja okvirnega sporazuma</w:t>
      </w:r>
      <w:r w:rsidRPr="006F3BC0">
        <w:rPr>
          <w:rFonts w:eastAsia="Calibri" w:cs="Tahoma"/>
          <w:sz w:val="20"/>
          <w:szCs w:val="20"/>
        </w:rPr>
        <w:t xml:space="preserve"> </w:t>
      </w:r>
      <w:r w:rsidRPr="006F3BC0">
        <w:rPr>
          <w:rFonts w:cs="Tahoma"/>
          <w:sz w:val="20"/>
          <w:szCs w:val="20"/>
        </w:rPr>
        <w:t xml:space="preserve">ugotovil najmanj dve kršitvi v zvezi s plačilom za delo, delovnim časom, počitki, opravljanjem dela na podlagi pogodb civilnega prava kljub obstoju elementov delovnega razmerja ali v zvezi z zaposlovanjem na črno in za kateri mu je bila s pravnomočno odločitvijo ali več pravnomočnimi odločitvami izrečena globa za prekršek. </w:t>
      </w:r>
    </w:p>
    <w:p w14:paraId="25DF879B" w14:textId="77777777" w:rsidR="006F3BC0" w:rsidRPr="006F3BC0" w:rsidRDefault="006F3BC0" w:rsidP="006F3BC0">
      <w:pPr>
        <w:keepNext/>
        <w:keepLines/>
        <w:jc w:val="both"/>
        <w:rPr>
          <w:rFonts w:cs="Tahoma"/>
          <w:sz w:val="20"/>
          <w:szCs w:val="20"/>
        </w:rPr>
      </w:pPr>
    </w:p>
    <w:p w14:paraId="0B62066D" w14:textId="77777777" w:rsidR="006F3BC0" w:rsidRPr="006F3BC0" w:rsidRDefault="006F3BC0" w:rsidP="006F3BC0">
      <w:pPr>
        <w:keepNext/>
        <w:keepLines/>
        <w:jc w:val="both"/>
        <w:rPr>
          <w:rFonts w:cs="Tahoma"/>
          <w:sz w:val="20"/>
          <w:szCs w:val="20"/>
        </w:rPr>
      </w:pPr>
      <w:r w:rsidRPr="006F3BC0">
        <w:rPr>
          <w:rFonts w:cs="Tahoma"/>
          <w:sz w:val="20"/>
          <w:szCs w:val="20"/>
        </w:rPr>
        <w:t>V primeru seznanitve naročnika s kršitvijo mora ta o tem obvestiti izvajalca v desetih (10) delovnih dneh.</w:t>
      </w:r>
    </w:p>
    <w:p w14:paraId="4A9D3127" w14:textId="77777777" w:rsidR="006F3BC0" w:rsidRPr="006F3BC0" w:rsidRDefault="006F3BC0" w:rsidP="006F3BC0">
      <w:pPr>
        <w:keepNext/>
        <w:keepLines/>
        <w:jc w:val="both"/>
        <w:rPr>
          <w:rFonts w:cs="Tahoma"/>
          <w:sz w:val="20"/>
          <w:szCs w:val="20"/>
        </w:rPr>
      </w:pPr>
    </w:p>
    <w:p w14:paraId="0B738FCB" w14:textId="77777777" w:rsidR="006F3BC0" w:rsidRPr="006F3BC0" w:rsidRDefault="006F3BC0" w:rsidP="006F3BC0">
      <w:pPr>
        <w:keepNext/>
        <w:keepLines/>
        <w:jc w:val="both"/>
        <w:rPr>
          <w:rFonts w:cs="Tahoma"/>
          <w:sz w:val="20"/>
          <w:szCs w:val="20"/>
        </w:rPr>
      </w:pPr>
      <w:r w:rsidRPr="006F3BC0">
        <w:rPr>
          <w:rFonts w:cs="Tahoma"/>
          <w:sz w:val="20"/>
          <w:szCs w:val="20"/>
        </w:rPr>
        <w:t xml:space="preserve">Izvajalec lahko v roku, ki ga določi naročnik (ki ne bo daljši kot petnajst (15) delovnih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w:t>
      </w:r>
    </w:p>
    <w:p w14:paraId="6B60246D" w14:textId="77777777" w:rsidR="006F3BC0" w:rsidRPr="006F3BC0" w:rsidRDefault="006F3BC0" w:rsidP="006F3BC0">
      <w:pPr>
        <w:keepNext/>
        <w:keepLines/>
        <w:jc w:val="both"/>
        <w:rPr>
          <w:rFonts w:cs="Tahoma"/>
          <w:sz w:val="20"/>
          <w:szCs w:val="20"/>
        </w:rPr>
      </w:pPr>
    </w:p>
    <w:p w14:paraId="626266F3" w14:textId="77777777" w:rsidR="006F3BC0" w:rsidRPr="006F3BC0" w:rsidRDefault="006F3BC0" w:rsidP="006F3BC0">
      <w:pPr>
        <w:keepNext/>
        <w:keepLines/>
        <w:jc w:val="both"/>
        <w:rPr>
          <w:rFonts w:cs="Tahoma"/>
          <w:sz w:val="20"/>
          <w:szCs w:val="20"/>
        </w:rPr>
      </w:pPr>
      <w:r w:rsidRPr="006F3BC0">
        <w:rPr>
          <w:rFonts w:cs="Tahoma"/>
          <w:sz w:val="20"/>
          <w:szCs w:val="20"/>
        </w:rPr>
        <w:t xml:space="preserve">Če izvajalec ne predloži dokazov za podizvajalca ali če jih je, pa bo naročnik ocenil, da ti ukrepi ne zadoščajo, lahko izvajalec zamenja podizvajalca v roku, ki ga določi naročnik in ne bo daljši od petnajst (15) delovnih dni v skladu s 94. členom ZJN-3, ali sam prevzame dela, ki ga je oddal v pod izvajanje temu podizvajalcu, če ta zamenjava ali prevzem ne pomeni bistvene spremembe okvirnega sporazuma. </w:t>
      </w:r>
    </w:p>
    <w:p w14:paraId="74147422" w14:textId="77777777" w:rsidR="006F3BC0" w:rsidRPr="006F3BC0" w:rsidRDefault="006F3BC0" w:rsidP="006F3BC0">
      <w:pPr>
        <w:keepNext/>
        <w:keepLines/>
        <w:jc w:val="both"/>
        <w:rPr>
          <w:rFonts w:cs="Tahoma"/>
          <w:sz w:val="20"/>
          <w:szCs w:val="20"/>
        </w:rPr>
      </w:pPr>
    </w:p>
    <w:p w14:paraId="4FB81FDB" w14:textId="77777777" w:rsidR="006F3BC0" w:rsidRPr="006F3BC0" w:rsidRDefault="006F3BC0" w:rsidP="006F3BC0">
      <w:pPr>
        <w:keepNext/>
        <w:keepLines/>
        <w:jc w:val="both"/>
        <w:rPr>
          <w:rFonts w:cs="Tahoma"/>
          <w:sz w:val="20"/>
          <w:szCs w:val="20"/>
        </w:rPr>
      </w:pPr>
      <w:r w:rsidRPr="006F3BC0">
        <w:rPr>
          <w:rFonts w:cs="Tahoma"/>
          <w:sz w:val="20"/>
          <w:szCs w:val="20"/>
        </w:rPr>
        <w:t xml:space="preserve">Če izvajalec ne predloži dokazov zase ali za podizvajalca ali če jih je, pa bo naročnik ocenil, da ti ukrepi ne zadoščajo, ali če izvajalec ne prevzame del sam ali predlaga novega podizvajalca ali če naročnik v skladu s 94. členom ZJN-3 pravočasno predlaganega novega podizvajalca zavrne, se razvezni pogoj uresniči pod pogojem, da je od seznanitve naročnika s kršitvijo in do izteka veljavnosti okvirnega sporazuma še najmanj šest (6) mesecev. </w:t>
      </w:r>
    </w:p>
    <w:p w14:paraId="65AAF6CA" w14:textId="77777777" w:rsidR="006F3BC0" w:rsidRPr="006F3BC0" w:rsidRDefault="006F3BC0" w:rsidP="006F3BC0">
      <w:pPr>
        <w:keepNext/>
        <w:keepLines/>
        <w:jc w:val="both"/>
        <w:rPr>
          <w:rFonts w:cs="Tahoma"/>
          <w:sz w:val="20"/>
          <w:szCs w:val="20"/>
        </w:rPr>
      </w:pPr>
    </w:p>
    <w:p w14:paraId="6ACA823D" w14:textId="7F50CFAE" w:rsidR="006F3BC0" w:rsidRDefault="006F3BC0" w:rsidP="006F3BC0">
      <w:pPr>
        <w:keepNext/>
        <w:keepLines/>
        <w:jc w:val="both"/>
        <w:rPr>
          <w:rFonts w:cs="Tahoma"/>
          <w:sz w:val="20"/>
          <w:szCs w:val="20"/>
        </w:rPr>
      </w:pPr>
      <w:r w:rsidRPr="006F3BC0">
        <w:rPr>
          <w:rFonts w:cs="Tahoma"/>
          <w:sz w:val="20"/>
          <w:szCs w:val="20"/>
        </w:rPr>
        <w:t>V primeru izpolnitve razveznega pogoja se šteje, da je okvirni sporazum razvezan z dnem sklenitve novega okvirnega sporazuma o izvedbi javnega naročila, naročnik pa mora nov postopek oddaje javnega naročila začeti nemudoma, vendar najkasneje v šestdesetih (60) koledarskih dneh od seznanitve s kršitvijo. Če naročnik v tem roku ne začne novega postopka javnega naročila, se šteje, da je okvirni sporazum razvezan šestdeseti (60.) koledarski dan od seznanitve s kršitvijo.</w:t>
      </w:r>
    </w:p>
    <w:p w14:paraId="5A3C4883" w14:textId="77777777" w:rsidR="00293176" w:rsidRPr="006F3BC0" w:rsidRDefault="00293176" w:rsidP="006F3BC0">
      <w:pPr>
        <w:keepNext/>
        <w:keepLines/>
        <w:jc w:val="both"/>
        <w:rPr>
          <w:rFonts w:cs="Tahoma"/>
          <w:sz w:val="20"/>
          <w:szCs w:val="20"/>
        </w:rPr>
      </w:pPr>
    </w:p>
    <w:p w14:paraId="75F35CB6" w14:textId="77777777" w:rsidR="006F3BC0" w:rsidRPr="006F3BC0" w:rsidRDefault="006F3BC0" w:rsidP="006F3BC0">
      <w:pPr>
        <w:keepNext/>
        <w:keepLines/>
        <w:numPr>
          <w:ilvl w:val="0"/>
          <w:numId w:val="45"/>
        </w:numPr>
        <w:tabs>
          <w:tab w:val="num" w:pos="1440"/>
        </w:tabs>
        <w:ind w:hanging="1080"/>
        <w:jc w:val="both"/>
        <w:rPr>
          <w:rFonts w:cs="Tahoma"/>
          <w:b/>
          <w:sz w:val="20"/>
          <w:szCs w:val="20"/>
        </w:rPr>
      </w:pPr>
      <w:r w:rsidRPr="006F3BC0">
        <w:rPr>
          <w:rFonts w:cs="Tahoma"/>
          <w:b/>
          <w:sz w:val="20"/>
          <w:szCs w:val="20"/>
        </w:rPr>
        <w:t>OSTALE DOLOČBE</w:t>
      </w:r>
    </w:p>
    <w:p w14:paraId="1438AA61" w14:textId="77777777" w:rsidR="006F3BC0" w:rsidRPr="006F3BC0" w:rsidRDefault="006F3BC0" w:rsidP="006F3BC0">
      <w:pPr>
        <w:keepNext/>
        <w:keepLines/>
        <w:tabs>
          <w:tab w:val="left" w:pos="709"/>
          <w:tab w:val="left" w:pos="1702"/>
        </w:tabs>
        <w:ind w:left="1701" w:hanging="1701"/>
        <w:rPr>
          <w:rFonts w:cs="Tahoma"/>
          <w:sz w:val="20"/>
          <w:szCs w:val="20"/>
        </w:rPr>
      </w:pPr>
    </w:p>
    <w:p w14:paraId="5CED133E" w14:textId="77777777" w:rsidR="006F3BC0" w:rsidRPr="006F3BC0" w:rsidRDefault="006F3BC0" w:rsidP="006F3BC0">
      <w:pPr>
        <w:keepNext/>
        <w:keepLines/>
        <w:numPr>
          <w:ilvl w:val="0"/>
          <w:numId w:val="46"/>
        </w:numPr>
        <w:jc w:val="center"/>
        <w:rPr>
          <w:rFonts w:cs="Tahoma"/>
          <w:sz w:val="20"/>
          <w:szCs w:val="20"/>
        </w:rPr>
      </w:pPr>
      <w:r w:rsidRPr="006F3BC0">
        <w:rPr>
          <w:rFonts w:cs="Tahoma"/>
          <w:sz w:val="20"/>
          <w:szCs w:val="20"/>
        </w:rPr>
        <w:t xml:space="preserve"> člen</w:t>
      </w:r>
    </w:p>
    <w:p w14:paraId="0E0820B8" w14:textId="77777777" w:rsidR="006F3BC0" w:rsidRPr="006F3BC0" w:rsidRDefault="006F3BC0" w:rsidP="006F3BC0">
      <w:pPr>
        <w:keepNext/>
        <w:keepLines/>
        <w:tabs>
          <w:tab w:val="left" w:pos="567"/>
          <w:tab w:val="left" w:pos="1418"/>
          <w:tab w:val="left" w:pos="1702"/>
        </w:tabs>
        <w:jc w:val="both"/>
        <w:rPr>
          <w:rFonts w:cs="Tahoma"/>
          <w:sz w:val="20"/>
          <w:szCs w:val="20"/>
        </w:rPr>
      </w:pPr>
    </w:p>
    <w:p w14:paraId="68DBFB99" w14:textId="77777777" w:rsidR="006F3BC0" w:rsidRPr="006F3BC0" w:rsidRDefault="006F3BC0" w:rsidP="006F3BC0">
      <w:pPr>
        <w:keepNext/>
        <w:keepLines/>
        <w:jc w:val="both"/>
        <w:rPr>
          <w:rFonts w:cs="Tahoma"/>
          <w:sz w:val="20"/>
          <w:szCs w:val="20"/>
        </w:rPr>
      </w:pPr>
      <w:r w:rsidRPr="006F3BC0">
        <w:rPr>
          <w:rFonts w:cs="Tahoma"/>
          <w:sz w:val="20"/>
          <w:szCs w:val="20"/>
        </w:rPr>
        <w:t>Izvajalec s podpisom tega okvirnega sporazuma potrjuje, da mu je poznan predmet okvirnega sporazuma, da je seznanjen z razpisnimi zahtevami in s tehnično dokumentacijo, ter da so mu razumljivi in jasni pogoji in okoliščine za pravilno izvedbo predmeta okvirnega sporazuma. Izvajalec se strinja, da lahko naročnik odstopi od okvirnega sporazuma v primeru nespoštovanja določil okvirnega sporazuma in določil javnega naročanja, brez odškodninske odgovornosti do izvajalca.</w:t>
      </w:r>
    </w:p>
    <w:p w14:paraId="5A5004BB" w14:textId="77777777" w:rsidR="006F3BC0" w:rsidRPr="006F3BC0" w:rsidRDefault="006F3BC0" w:rsidP="006F3BC0">
      <w:pPr>
        <w:keepNext/>
        <w:keepLines/>
        <w:tabs>
          <w:tab w:val="left" w:pos="567"/>
          <w:tab w:val="left" w:pos="1418"/>
          <w:tab w:val="left" w:pos="1702"/>
        </w:tabs>
        <w:jc w:val="both"/>
        <w:rPr>
          <w:rFonts w:cs="Tahoma"/>
          <w:sz w:val="20"/>
          <w:szCs w:val="20"/>
        </w:rPr>
      </w:pPr>
    </w:p>
    <w:p w14:paraId="4AD26634" w14:textId="77777777" w:rsidR="006F3BC0" w:rsidRPr="006F3BC0" w:rsidRDefault="006F3BC0" w:rsidP="006F3BC0">
      <w:pPr>
        <w:keepNext/>
        <w:keepLines/>
        <w:tabs>
          <w:tab w:val="left" w:pos="567"/>
          <w:tab w:val="left" w:pos="1418"/>
          <w:tab w:val="left" w:pos="1702"/>
        </w:tabs>
        <w:jc w:val="both"/>
        <w:rPr>
          <w:rFonts w:cs="Tahoma"/>
          <w:sz w:val="20"/>
          <w:szCs w:val="20"/>
        </w:rPr>
      </w:pPr>
      <w:r w:rsidRPr="006F3BC0">
        <w:rPr>
          <w:rFonts w:cs="Tahoma"/>
          <w:sz w:val="20"/>
          <w:szCs w:val="20"/>
        </w:rPr>
        <w:lastRenderedPageBreak/>
        <w:t>Stranki tega okvirnega sporazuma se obvezujeta, da bosta uredili vse, kar je potrebno za izvršitev okvirnega sporazuma in da bosta ravnali s potrebno skrbnostjo dobrega gospodarstvenika in strokovnjaka. Za urejanje razmerij, ki niso izrecno urejena s tem okvirnim sporazumom, se uporabljajo določila zakona, ki ureja obligacijska razmerja.</w:t>
      </w:r>
    </w:p>
    <w:p w14:paraId="04A7C4CB" w14:textId="77777777" w:rsidR="006F3BC0" w:rsidRPr="006F3BC0" w:rsidRDefault="006F3BC0" w:rsidP="006F3BC0">
      <w:pPr>
        <w:keepNext/>
        <w:keepLines/>
        <w:tabs>
          <w:tab w:val="left" w:pos="567"/>
          <w:tab w:val="left" w:pos="1418"/>
          <w:tab w:val="left" w:pos="1702"/>
        </w:tabs>
        <w:jc w:val="both"/>
        <w:rPr>
          <w:rFonts w:cs="Tahoma"/>
          <w:sz w:val="20"/>
          <w:szCs w:val="20"/>
        </w:rPr>
      </w:pPr>
    </w:p>
    <w:p w14:paraId="33354270" w14:textId="77777777" w:rsidR="006F3BC0" w:rsidRPr="006F3BC0" w:rsidRDefault="006F3BC0" w:rsidP="006F3BC0">
      <w:pPr>
        <w:keepNext/>
        <w:keepLines/>
        <w:tabs>
          <w:tab w:val="left" w:pos="567"/>
          <w:tab w:val="left" w:pos="1418"/>
          <w:tab w:val="left" w:pos="1702"/>
        </w:tabs>
        <w:jc w:val="both"/>
        <w:rPr>
          <w:rFonts w:cs="Tahoma"/>
          <w:sz w:val="20"/>
          <w:szCs w:val="20"/>
        </w:rPr>
      </w:pPr>
      <w:r w:rsidRPr="006F3BC0">
        <w:rPr>
          <w:rFonts w:cs="Tahoma"/>
          <w:sz w:val="20"/>
          <w:szCs w:val="20"/>
        </w:rPr>
        <w:t>Morebitne spore, ki bi nastali v zvezi z izvajanjem tega okvirnega sporazuma, bosta stranki skušali rešiti sporazumno. Če spora ne bo možno rešiti sporazumno, lahko vsaka stranka sproži postopek za rešitev spora pri stvarno pristojnem sodišču v Ljubljani.</w:t>
      </w:r>
    </w:p>
    <w:p w14:paraId="1D42A05A" w14:textId="77777777" w:rsidR="006F3BC0" w:rsidRPr="006F3BC0" w:rsidRDefault="006F3BC0" w:rsidP="006F3BC0">
      <w:pPr>
        <w:keepNext/>
        <w:keepLines/>
        <w:tabs>
          <w:tab w:val="left" w:pos="567"/>
          <w:tab w:val="left" w:pos="1418"/>
          <w:tab w:val="left" w:pos="1702"/>
        </w:tabs>
        <w:rPr>
          <w:rFonts w:cs="Tahoma"/>
          <w:sz w:val="20"/>
          <w:szCs w:val="20"/>
        </w:rPr>
      </w:pPr>
    </w:p>
    <w:p w14:paraId="200E521F" w14:textId="77777777" w:rsidR="006F3BC0" w:rsidRPr="006F3BC0" w:rsidRDefault="006F3BC0" w:rsidP="006F3BC0">
      <w:pPr>
        <w:keepNext/>
        <w:keepLines/>
        <w:numPr>
          <w:ilvl w:val="0"/>
          <w:numId w:val="46"/>
        </w:numPr>
        <w:jc w:val="center"/>
        <w:rPr>
          <w:rFonts w:cs="Tahoma"/>
          <w:sz w:val="20"/>
          <w:szCs w:val="20"/>
        </w:rPr>
      </w:pPr>
      <w:r w:rsidRPr="006F3BC0">
        <w:rPr>
          <w:rFonts w:cs="Tahoma"/>
          <w:sz w:val="20"/>
          <w:szCs w:val="20"/>
        </w:rPr>
        <w:t>člen</w:t>
      </w:r>
    </w:p>
    <w:p w14:paraId="6071364B" w14:textId="77777777" w:rsidR="006F3BC0" w:rsidRPr="006F3BC0" w:rsidRDefault="006F3BC0" w:rsidP="006F3BC0">
      <w:pPr>
        <w:keepNext/>
        <w:keepLines/>
        <w:tabs>
          <w:tab w:val="left" w:pos="567"/>
          <w:tab w:val="left" w:pos="1418"/>
          <w:tab w:val="left" w:pos="1702"/>
        </w:tabs>
        <w:jc w:val="both"/>
        <w:rPr>
          <w:rFonts w:eastAsia="Calibri" w:cs="Tahoma"/>
          <w:sz w:val="20"/>
          <w:szCs w:val="20"/>
        </w:rPr>
      </w:pPr>
    </w:p>
    <w:p w14:paraId="723CBC93" w14:textId="77777777" w:rsidR="006F3BC0" w:rsidRPr="006F3BC0" w:rsidRDefault="006F3BC0" w:rsidP="006F3BC0">
      <w:pPr>
        <w:keepNext/>
        <w:keepLines/>
        <w:tabs>
          <w:tab w:val="left" w:pos="567"/>
          <w:tab w:val="left" w:pos="1418"/>
          <w:tab w:val="left" w:pos="1702"/>
        </w:tabs>
        <w:jc w:val="both"/>
        <w:rPr>
          <w:rFonts w:cs="Tahoma"/>
          <w:sz w:val="20"/>
          <w:szCs w:val="20"/>
        </w:rPr>
      </w:pPr>
      <w:r w:rsidRPr="006F3BC0">
        <w:rPr>
          <w:rFonts w:cs="Tahoma"/>
          <w:sz w:val="20"/>
          <w:szCs w:val="20"/>
        </w:rPr>
        <w:t>Ta okvirni sporazum v celoti zavezuje tudi morebitne vsakokratne pravne naslednike vsake od strank okvirnega sporazuma, kar velja zlasti tudi v primeru organizacijsko – statusnih ter lastninskih sprememb.</w:t>
      </w:r>
    </w:p>
    <w:p w14:paraId="1F1B51BC" w14:textId="77777777" w:rsidR="006F3BC0" w:rsidRPr="006F3BC0" w:rsidRDefault="006F3BC0" w:rsidP="006F3BC0">
      <w:pPr>
        <w:keepNext/>
        <w:keepLines/>
        <w:tabs>
          <w:tab w:val="left" w:pos="567"/>
          <w:tab w:val="left" w:pos="1418"/>
          <w:tab w:val="left" w:pos="1702"/>
        </w:tabs>
        <w:jc w:val="both"/>
        <w:rPr>
          <w:rFonts w:eastAsia="Calibri" w:cs="Tahoma"/>
          <w:sz w:val="20"/>
          <w:szCs w:val="20"/>
        </w:rPr>
      </w:pPr>
    </w:p>
    <w:p w14:paraId="761B565C" w14:textId="77777777" w:rsidR="006F3BC0" w:rsidRPr="006F3BC0" w:rsidRDefault="006F3BC0" w:rsidP="006F3BC0">
      <w:pPr>
        <w:keepNext/>
        <w:keepLines/>
        <w:jc w:val="both"/>
        <w:rPr>
          <w:rFonts w:cs="Tahoma"/>
          <w:sz w:val="20"/>
          <w:szCs w:val="20"/>
        </w:rPr>
      </w:pPr>
      <w:r w:rsidRPr="006F3BC0">
        <w:rPr>
          <w:rFonts w:cs="Tahoma"/>
          <w:sz w:val="20"/>
          <w:szCs w:val="20"/>
        </w:rPr>
        <w:t>Če katerokoli od določil tega okvirnega sporazuma je ali postane neveljavno, to ne vpliva na ostala  določila. Neveljavno določilo se nadomesti z veljavnim, ki mora čim bolj ustrezati namenu, ki sta ga želeli doseči stranki okvirnega sporazuma z neveljavnim določilom.</w:t>
      </w:r>
    </w:p>
    <w:p w14:paraId="11CD090D" w14:textId="77777777" w:rsidR="006F3BC0" w:rsidRPr="006F3BC0" w:rsidRDefault="006F3BC0" w:rsidP="006F3BC0">
      <w:pPr>
        <w:keepNext/>
        <w:keepLines/>
        <w:jc w:val="both"/>
        <w:rPr>
          <w:rFonts w:cs="Tahoma"/>
          <w:sz w:val="20"/>
          <w:szCs w:val="20"/>
        </w:rPr>
      </w:pPr>
    </w:p>
    <w:p w14:paraId="01E0F47E" w14:textId="77777777" w:rsidR="006F3BC0" w:rsidRPr="006F3BC0" w:rsidRDefault="006F3BC0" w:rsidP="006F3BC0">
      <w:pPr>
        <w:keepNext/>
        <w:keepLines/>
        <w:jc w:val="both"/>
        <w:rPr>
          <w:rFonts w:cs="Tahoma"/>
          <w:sz w:val="20"/>
          <w:szCs w:val="20"/>
        </w:rPr>
      </w:pPr>
      <w:r w:rsidRPr="006F3BC0">
        <w:rPr>
          <w:rFonts w:cs="Tahoma"/>
          <w:sz w:val="20"/>
          <w:szCs w:val="20"/>
        </w:rPr>
        <w:t>Morebitne spremembe ali dopolnitve tega okvirnega sporazuma so veljavne le, če jih stranki okvirnega sporazuma skleneta v obliki pisnega dodatka k temu okvirnemu sporazumu.</w:t>
      </w:r>
    </w:p>
    <w:p w14:paraId="2E10452A" w14:textId="77777777" w:rsidR="006F3BC0" w:rsidRPr="006F3BC0" w:rsidRDefault="006F3BC0" w:rsidP="006F3BC0">
      <w:pPr>
        <w:keepNext/>
        <w:keepLines/>
        <w:jc w:val="both"/>
        <w:rPr>
          <w:rFonts w:cs="Tahoma"/>
          <w:sz w:val="20"/>
          <w:szCs w:val="20"/>
        </w:rPr>
      </w:pPr>
    </w:p>
    <w:p w14:paraId="413A295D" w14:textId="77777777" w:rsidR="006F3BC0" w:rsidRPr="006F3BC0" w:rsidRDefault="006F3BC0" w:rsidP="006F3BC0">
      <w:pPr>
        <w:keepNext/>
        <w:keepLines/>
        <w:tabs>
          <w:tab w:val="left" w:pos="567"/>
          <w:tab w:val="left" w:pos="1418"/>
          <w:tab w:val="left" w:pos="1702"/>
        </w:tabs>
        <w:jc w:val="both"/>
        <w:rPr>
          <w:rFonts w:cs="Tahoma"/>
          <w:sz w:val="20"/>
          <w:szCs w:val="20"/>
        </w:rPr>
      </w:pPr>
      <w:r w:rsidRPr="006F3BC0">
        <w:rPr>
          <w:rFonts w:cs="Tahoma"/>
          <w:sz w:val="20"/>
          <w:szCs w:val="20"/>
        </w:rPr>
        <w:t xml:space="preserve">Priloge so neločljivi sestavni del tega okvirnega sporazuma. </w:t>
      </w:r>
    </w:p>
    <w:p w14:paraId="18D5DFC9" w14:textId="5FF6E4C7" w:rsidR="006E6438" w:rsidRPr="007C1A63" w:rsidRDefault="006E6438" w:rsidP="000D29B8">
      <w:pPr>
        <w:keepNext/>
        <w:keepLines/>
        <w:tabs>
          <w:tab w:val="left" w:pos="4820"/>
        </w:tabs>
        <w:jc w:val="both"/>
        <w:rPr>
          <w:rFonts w:cs="Tahoma"/>
          <w:b/>
          <w:sz w:val="20"/>
          <w:szCs w:val="20"/>
        </w:rPr>
      </w:pPr>
    </w:p>
    <w:p w14:paraId="266EE17F" w14:textId="27FC39B8" w:rsidR="006E6438" w:rsidRPr="007C1A63" w:rsidRDefault="006F3BC0" w:rsidP="006F3BC0">
      <w:pPr>
        <w:keepNext/>
        <w:keepLines/>
        <w:numPr>
          <w:ilvl w:val="0"/>
          <w:numId w:val="46"/>
        </w:numPr>
        <w:jc w:val="center"/>
        <w:rPr>
          <w:rFonts w:cs="Tahoma"/>
          <w:sz w:val="20"/>
          <w:szCs w:val="20"/>
        </w:rPr>
      </w:pPr>
      <w:r w:rsidRPr="007C1A63">
        <w:rPr>
          <w:rFonts w:cs="Tahoma"/>
          <w:sz w:val="20"/>
          <w:szCs w:val="20"/>
        </w:rPr>
        <w:t>člen</w:t>
      </w:r>
    </w:p>
    <w:p w14:paraId="14EC2173" w14:textId="77777777" w:rsidR="006E6438" w:rsidRPr="007C1A63" w:rsidRDefault="006E6438" w:rsidP="000D29B8">
      <w:pPr>
        <w:keepNext/>
        <w:keepLines/>
        <w:tabs>
          <w:tab w:val="left" w:pos="4820"/>
        </w:tabs>
        <w:jc w:val="both"/>
        <w:rPr>
          <w:rFonts w:cs="Tahoma"/>
          <w:b/>
          <w:sz w:val="20"/>
          <w:szCs w:val="20"/>
        </w:rPr>
      </w:pPr>
    </w:p>
    <w:p w14:paraId="4D12A1DB" w14:textId="5B397076" w:rsidR="00BF3649" w:rsidRPr="007C1A63" w:rsidRDefault="00BF3649" w:rsidP="000D29B8">
      <w:pPr>
        <w:keepNext/>
        <w:keepLines/>
        <w:tabs>
          <w:tab w:val="left" w:pos="4820"/>
        </w:tabs>
        <w:ind w:right="-2"/>
        <w:jc w:val="both"/>
        <w:rPr>
          <w:rFonts w:cs="Tahoma"/>
          <w:sz w:val="20"/>
          <w:szCs w:val="20"/>
        </w:rPr>
      </w:pPr>
      <w:r w:rsidRPr="007C1A63">
        <w:rPr>
          <w:rFonts w:cs="Tahoma"/>
          <w:sz w:val="20"/>
          <w:szCs w:val="20"/>
        </w:rPr>
        <w:t xml:space="preserve">Okvirni sporazum je sestavljen in podpisan v 5 (petih) enakih izvodih, od katerih prejme </w:t>
      </w:r>
      <w:r w:rsidR="006E6438" w:rsidRPr="007C1A63">
        <w:rPr>
          <w:rFonts w:cs="Tahoma"/>
          <w:sz w:val="20"/>
          <w:szCs w:val="20"/>
        </w:rPr>
        <w:t>naročnik</w:t>
      </w:r>
      <w:r w:rsidRPr="007C1A63">
        <w:rPr>
          <w:rFonts w:cs="Tahoma"/>
          <w:sz w:val="20"/>
          <w:szCs w:val="20"/>
        </w:rPr>
        <w:t xml:space="preserve"> 3 (tri) in </w:t>
      </w:r>
      <w:r w:rsidR="006E6438" w:rsidRPr="007C1A63">
        <w:rPr>
          <w:rFonts w:cs="Tahoma"/>
          <w:sz w:val="20"/>
          <w:szCs w:val="20"/>
        </w:rPr>
        <w:t>izvajalec</w:t>
      </w:r>
      <w:r w:rsidRPr="007C1A63">
        <w:rPr>
          <w:rFonts w:cs="Tahoma"/>
          <w:sz w:val="20"/>
          <w:szCs w:val="20"/>
        </w:rPr>
        <w:t xml:space="preserve"> 2 (dva) izvoda. </w:t>
      </w:r>
    </w:p>
    <w:p w14:paraId="5ED83D14" w14:textId="77777777" w:rsidR="00BF3649" w:rsidRPr="007C1A63" w:rsidRDefault="00BF3649" w:rsidP="000D29B8">
      <w:pPr>
        <w:keepNext/>
        <w:keepLines/>
        <w:jc w:val="both"/>
        <w:rPr>
          <w:rFonts w:cs="Tahoma"/>
          <w:sz w:val="20"/>
          <w:szCs w:val="20"/>
        </w:rPr>
      </w:pPr>
    </w:p>
    <w:p w14:paraId="28ABFF09" w14:textId="77777777" w:rsidR="00BF3649" w:rsidRPr="007C1A63" w:rsidRDefault="00BF3649" w:rsidP="000D29B8">
      <w:pPr>
        <w:keepNext/>
        <w:keepLines/>
        <w:tabs>
          <w:tab w:val="left" w:pos="4820"/>
        </w:tabs>
        <w:rPr>
          <w:rFonts w:cs="Tahoma"/>
          <w:sz w:val="20"/>
          <w:szCs w:val="20"/>
        </w:rPr>
      </w:pPr>
    </w:p>
    <w:p w14:paraId="6963BCC8" w14:textId="748890FF" w:rsidR="00BF3649" w:rsidRPr="007C1A63" w:rsidRDefault="00B52B93" w:rsidP="000D29B8">
      <w:pPr>
        <w:keepNext/>
        <w:keepLines/>
        <w:tabs>
          <w:tab w:val="left" w:pos="1134"/>
          <w:tab w:val="left" w:pos="4820"/>
        </w:tabs>
        <w:rPr>
          <w:rFonts w:cs="Tahoma"/>
          <w:sz w:val="20"/>
          <w:szCs w:val="20"/>
        </w:rPr>
      </w:pPr>
      <w:r w:rsidRPr="007C1A63">
        <w:rPr>
          <w:rFonts w:cs="Tahoma"/>
          <w:sz w:val="20"/>
          <w:szCs w:val="20"/>
        </w:rPr>
        <w:t>____________________</w:t>
      </w:r>
      <w:r w:rsidR="00BF3649" w:rsidRPr="007C1A63">
        <w:rPr>
          <w:rFonts w:cs="Tahoma"/>
          <w:sz w:val="20"/>
          <w:szCs w:val="20"/>
        </w:rPr>
        <w:t>, dne ___________</w:t>
      </w:r>
      <w:r w:rsidR="00BF3649" w:rsidRPr="007C1A63">
        <w:rPr>
          <w:rFonts w:cs="Tahoma"/>
          <w:sz w:val="20"/>
          <w:szCs w:val="20"/>
        </w:rPr>
        <w:tab/>
      </w:r>
      <w:r w:rsidR="00BF3649" w:rsidRPr="007C1A63">
        <w:rPr>
          <w:rFonts w:cs="Tahoma"/>
          <w:sz w:val="20"/>
          <w:szCs w:val="20"/>
        </w:rPr>
        <w:tab/>
      </w:r>
      <w:r w:rsidR="00BF3649" w:rsidRPr="007C1A63">
        <w:rPr>
          <w:rFonts w:cs="Tahoma"/>
          <w:sz w:val="20"/>
          <w:szCs w:val="20"/>
        </w:rPr>
        <w:tab/>
      </w:r>
      <w:r w:rsidRPr="007C1A63">
        <w:rPr>
          <w:rFonts w:cs="Tahoma"/>
          <w:sz w:val="20"/>
          <w:szCs w:val="20"/>
        </w:rPr>
        <w:t>Ljubljana</w:t>
      </w:r>
      <w:r w:rsidR="00BF3649" w:rsidRPr="007C1A63">
        <w:rPr>
          <w:rFonts w:cs="Tahoma"/>
          <w:sz w:val="20"/>
          <w:szCs w:val="20"/>
        </w:rPr>
        <w:t>, dne __________</w:t>
      </w:r>
    </w:p>
    <w:p w14:paraId="324E2D8F" w14:textId="77777777" w:rsidR="00BF3649" w:rsidRPr="007C1A63" w:rsidRDefault="00BF3649" w:rsidP="000D29B8">
      <w:pPr>
        <w:keepNext/>
        <w:keepLines/>
        <w:tabs>
          <w:tab w:val="left" w:pos="4820"/>
        </w:tabs>
        <w:rPr>
          <w:rFonts w:cs="Tahoma"/>
          <w:sz w:val="20"/>
          <w:szCs w:val="20"/>
        </w:rPr>
      </w:pPr>
    </w:p>
    <w:p w14:paraId="7C3685D0" w14:textId="77777777" w:rsidR="00BF3649" w:rsidRPr="007C1A63" w:rsidRDefault="00BF3649" w:rsidP="000D29B8">
      <w:pPr>
        <w:keepNext/>
        <w:keepLines/>
        <w:tabs>
          <w:tab w:val="left" w:pos="709"/>
        </w:tabs>
        <w:rPr>
          <w:rFonts w:cs="Tahoma"/>
          <w:sz w:val="20"/>
          <w:szCs w:val="20"/>
        </w:rPr>
      </w:pPr>
      <w:r w:rsidRPr="007C1A63">
        <w:rPr>
          <w:rFonts w:cs="Tahoma"/>
          <w:sz w:val="20"/>
          <w:szCs w:val="20"/>
        </w:rPr>
        <w:tab/>
      </w:r>
    </w:p>
    <w:p w14:paraId="52B8659C" w14:textId="4E52D179" w:rsidR="00BF3649" w:rsidRPr="007C1A63" w:rsidRDefault="00B52B93" w:rsidP="000D29B8">
      <w:pPr>
        <w:keepNext/>
        <w:keepLines/>
        <w:tabs>
          <w:tab w:val="left" w:pos="1134"/>
          <w:tab w:val="left" w:pos="4820"/>
        </w:tabs>
        <w:rPr>
          <w:rFonts w:cs="Tahoma"/>
          <w:b/>
          <w:sz w:val="20"/>
          <w:szCs w:val="20"/>
        </w:rPr>
      </w:pPr>
      <w:r w:rsidRPr="007C1A63">
        <w:rPr>
          <w:rFonts w:cs="Tahoma"/>
          <w:b/>
          <w:sz w:val="20"/>
          <w:szCs w:val="20"/>
        </w:rPr>
        <w:t>IZVAJALEC</w:t>
      </w:r>
      <w:r w:rsidR="00BF3649" w:rsidRPr="007C1A63">
        <w:rPr>
          <w:rFonts w:cs="Tahoma"/>
          <w:b/>
          <w:sz w:val="20"/>
          <w:szCs w:val="20"/>
        </w:rPr>
        <w:t>:</w:t>
      </w:r>
      <w:r w:rsidR="00BF3649" w:rsidRPr="007C1A63">
        <w:rPr>
          <w:rFonts w:cs="Tahoma"/>
          <w:b/>
          <w:sz w:val="20"/>
          <w:szCs w:val="20"/>
        </w:rPr>
        <w:tab/>
      </w:r>
      <w:r w:rsidR="00BF3649" w:rsidRPr="007C1A63">
        <w:rPr>
          <w:rFonts w:cs="Tahoma"/>
          <w:b/>
          <w:sz w:val="20"/>
          <w:szCs w:val="20"/>
        </w:rPr>
        <w:tab/>
      </w:r>
      <w:r w:rsidR="00BF3649" w:rsidRPr="007C1A63">
        <w:rPr>
          <w:rFonts w:cs="Tahoma"/>
          <w:b/>
          <w:sz w:val="20"/>
          <w:szCs w:val="20"/>
        </w:rPr>
        <w:tab/>
      </w:r>
      <w:r w:rsidRPr="007C1A63">
        <w:rPr>
          <w:rFonts w:cs="Tahoma"/>
          <w:b/>
          <w:sz w:val="20"/>
          <w:szCs w:val="20"/>
        </w:rPr>
        <w:t>NAROČNIK</w:t>
      </w:r>
      <w:r w:rsidR="00BF3649" w:rsidRPr="007C1A63">
        <w:rPr>
          <w:rFonts w:cs="Tahoma"/>
          <w:b/>
          <w:sz w:val="20"/>
          <w:szCs w:val="20"/>
        </w:rPr>
        <w:t>:</w:t>
      </w:r>
      <w:r w:rsidR="00BF3649" w:rsidRPr="007C1A63">
        <w:rPr>
          <w:rFonts w:cs="Tahoma"/>
          <w:b/>
          <w:sz w:val="20"/>
          <w:szCs w:val="20"/>
        </w:rPr>
        <w:tab/>
      </w:r>
    </w:p>
    <w:p w14:paraId="071F04FE" w14:textId="77777777" w:rsidR="00BF3649" w:rsidRPr="007C1A63" w:rsidRDefault="00BF3649" w:rsidP="000D29B8">
      <w:pPr>
        <w:keepNext/>
        <w:keepLines/>
        <w:jc w:val="both"/>
        <w:rPr>
          <w:rFonts w:eastAsia="Calibri" w:cs="Tahoma"/>
          <w:sz w:val="20"/>
          <w:szCs w:val="20"/>
        </w:rPr>
      </w:pPr>
    </w:p>
    <w:p w14:paraId="4C0F264A" w14:textId="77777777" w:rsidR="00BF3649" w:rsidRPr="007C1A63" w:rsidRDefault="00BF3649" w:rsidP="000D29B8">
      <w:pPr>
        <w:keepNext/>
        <w:keepLines/>
        <w:tabs>
          <w:tab w:val="left" w:pos="4820"/>
        </w:tabs>
        <w:rPr>
          <w:rFonts w:cs="Tahoma"/>
          <w:bCs/>
          <w:sz w:val="20"/>
          <w:szCs w:val="20"/>
        </w:rPr>
      </w:pPr>
      <w:r w:rsidRPr="007C1A63">
        <w:rPr>
          <w:rFonts w:cs="Tahoma"/>
          <w:sz w:val="20"/>
          <w:szCs w:val="20"/>
        </w:rPr>
        <w:tab/>
      </w:r>
      <w:r w:rsidRPr="007C1A63">
        <w:rPr>
          <w:rFonts w:cs="Tahoma"/>
          <w:sz w:val="20"/>
          <w:szCs w:val="20"/>
        </w:rPr>
        <w:tab/>
      </w:r>
      <w:r w:rsidRPr="007C1A63">
        <w:rPr>
          <w:rFonts w:cs="Tahoma"/>
          <w:sz w:val="20"/>
          <w:szCs w:val="20"/>
        </w:rPr>
        <w:tab/>
      </w:r>
      <w:r w:rsidRPr="007C1A63">
        <w:rPr>
          <w:rFonts w:cs="Tahoma"/>
          <w:bCs/>
          <w:sz w:val="20"/>
          <w:szCs w:val="20"/>
        </w:rPr>
        <w:t xml:space="preserve">Javno podjetje </w:t>
      </w:r>
    </w:p>
    <w:p w14:paraId="7C3CD08D" w14:textId="77777777" w:rsidR="00BF3649" w:rsidRPr="007C1A63" w:rsidRDefault="00BF3649" w:rsidP="000D29B8">
      <w:pPr>
        <w:keepNext/>
        <w:keepLines/>
        <w:tabs>
          <w:tab w:val="left" w:pos="4820"/>
        </w:tabs>
        <w:rPr>
          <w:rFonts w:cs="Tahoma"/>
          <w:sz w:val="20"/>
          <w:szCs w:val="20"/>
        </w:rPr>
      </w:pPr>
      <w:r w:rsidRPr="007C1A63">
        <w:rPr>
          <w:rFonts w:cs="Tahoma"/>
          <w:bCs/>
          <w:sz w:val="20"/>
          <w:szCs w:val="20"/>
        </w:rPr>
        <w:tab/>
      </w:r>
      <w:r w:rsidRPr="007C1A63">
        <w:rPr>
          <w:rFonts w:cs="Tahoma"/>
          <w:bCs/>
          <w:sz w:val="20"/>
          <w:szCs w:val="20"/>
        </w:rPr>
        <w:tab/>
      </w:r>
      <w:r w:rsidRPr="007C1A63">
        <w:rPr>
          <w:rFonts w:cs="Tahoma"/>
          <w:bCs/>
          <w:sz w:val="20"/>
          <w:szCs w:val="20"/>
        </w:rPr>
        <w:tab/>
        <w:t>Ljubljanska parkirišča in tržnice, d.o.o.</w:t>
      </w:r>
    </w:p>
    <w:p w14:paraId="4419B219" w14:textId="77777777" w:rsidR="00BF3649" w:rsidRPr="007C1A63" w:rsidRDefault="00BF3649" w:rsidP="000D29B8">
      <w:pPr>
        <w:keepNext/>
        <w:keepLines/>
        <w:tabs>
          <w:tab w:val="left" w:pos="4820"/>
        </w:tabs>
        <w:rPr>
          <w:rFonts w:cs="Tahoma"/>
          <w:sz w:val="20"/>
          <w:szCs w:val="20"/>
        </w:rPr>
      </w:pPr>
      <w:r w:rsidRPr="007C1A63">
        <w:rPr>
          <w:rFonts w:cs="Tahoma"/>
          <w:sz w:val="20"/>
          <w:szCs w:val="20"/>
        </w:rPr>
        <w:tab/>
      </w:r>
      <w:r w:rsidRPr="007C1A63">
        <w:rPr>
          <w:rFonts w:cs="Tahoma"/>
          <w:sz w:val="20"/>
          <w:szCs w:val="20"/>
        </w:rPr>
        <w:tab/>
      </w:r>
      <w:r w:rsidRPr="007C1A63">
        <w:rPr>
          <w:rFonts w:cs="Tahoma"/>
          <w:sz w:val="20"/>
          <w:szCs w:val="20"/>
        </w:rPr>
        <w:tab/>
        <w:t>Direktor:</w:t>
      </w:r>
      <w:r w:rsidRPr="007C1A63">
        <w:rPr>
          <w:rFonts w:cs="Tahoma"/>
          <w:sz w:val="20"/>
          <w:szCs w:val="20"/>
        </w:rPr>
        <w:tab/>
      </w:r>
      <w:r w:rsidRPr="007C1A63">
        <w:rPr>
          <w:rFonts w:cs="Tahoma"/>
          <w:sz w:val="20"/>
          <w:szCs w:val="20"/>
        </w:rPr>
        <w:tab/>
      </w:r>
      <w:r w:rsidRPr="007C1A63">
        <w:rPr>
          <w:rFonts w:cs="Tahoma"/>
          <w:sz w:val="20"/>
          <w:szCs w:val="20"/>
        </w:rPr>
        <w:tab/>
      </w:r>
    </w:p>
    <w:p w14:paraId="28D2531B" w14:textId="13A73CCD" w:rsidR="00BF3649" w:rsidRPr="007C1A63" w:rsidRDefault="00BF3649" w:rsidP="000D29B8">
      <w:pPr>
        <w:keepNext/>
        <w:keepLines/>
        <w:tabs>
          <w:tab w:val="left" w:pos="4820"/>
        </w:tabs>
        <w:rPr>
          <w:rFonts w:cs="Tahoma"/>
          <w:b/>
          <w:sz w:val="20"/>
          <w:szCs w:val="20"/>
        </w:rPr>
      </w:pPr>
      <w:r w:rsidRPr="007C1A63">
        <w:rPr>
          <w:rFonts w:cs="Tahoma"/>
          <w:sz w:val="20"/>
          <w:szCs w:val="20"/>
        </w:rPr>
        <w:tab/>
      </w:r>
      <w:r w:rsidRPr="007C1A63">
        <w:rPr>
          <w:rFonts w:cs="Tahoma"/>
          <w:sz w:val="20"/>
          <w:szCs w:val="20"/>
        </w:rPr>
        <w:tab/>
      </w:r>
      <w:r w:rsidRPr="007C1A63">
        <w:rPr>
          <w:rFonts w:cs="Tahoma"/>
          <w:sz w:val="20"/>
          <w:szCs w:val="20"/>
        </w:rPr>
        <w:tab/>
      </w:r>
      <w:r w:rsidR="0070727B" w:rsidRPr="007C1A63">
        <w:rPr>
          <w:rFonts w:cs="Tahoma"/>
          <w:b/>
          <w:sz w:val="20"/>
          <w:szCs w:val="20"/>
        </w:rPr>
        <w:t>mag. Bojan Babič</w:t>
      </w:r>
    </w:p>
    <w:p w14:paraId="27CB0D79" w14:textId="77777777" w:rsidR="00BF3649" w:rsidRPr="007C1A63" w:rsidRDefault="00BF3649" w:rsidP="000D29B8">
      <w:pPr>
        <w:keepNext/>
        <w:keepLines/>
        <w:spacing w:line="276" w:lineRule="auto"/>
        <w:rPr>
          <w:rFonts w:cs="Tahoma"/>
          <w:sz w:val="20"/>
          <w:szCs w:val="20"/>
        </w:rPr>
      </w:pPr>
    </w:p>
    <w:p w14:paraId="0FD9AD49" w14:textId="77777777" w:rsidR="00C31E21" w:rsidRPr="007C1A63" w:rsidRDefault="00C31E21" w:rsidP="000D29B8">
      <w:pPr>
        <w:keepNext/>
        <w:keepLines/>
        <w:jc w:val="both"/>
        <w:rPr>
          <w:rFonts w:cs="Tahoma"/>
          <w:sz w:val="20"/>
          <w:szCs w:val="20"/>
        </w:rPr>
      </w:pPr>
    </w:p>
    <w:p w14:paraId="22AECB5C" w14:textId="77777777" w:rsidR="006E6438" w:rsidRPr="007C1A63" w:rsidRDefault="006E6438" w:rsidP="000D29B8">
      <w:pPr>
        <w:keepNext/>
        <w:keepLines/>
        <w:spacing w:after="120"/>
        <w:rPr>
          <w:rFonts w:cs="Tahoma"/>
          <w:snapToGrid w:val="0"/>
          <w:sz w:val="20"/>
          <w:szCs w:val="20"/>
        </w:rPr>
      </w:pPr>
    </w:p>
    <w:p w14:paraId="4FDB9B60" w14:textId="7EBB4DC6" w:rsidR="00B52B93" w:rsidRPr="007C1A63" w:rsidRDefault="00B52B93" w:rsidP="000D29B8">
      <w:pPr>
        <w:keepNext/>
        <w:keepLines/>
        <w:spacing w:after="120"/>
        <w:rPr>
          <w:rFonts w:cs="Tahoma"/>
          <w:snapToGrid w:val="0"/>
          <w:sz w:val="20"/>
          <w:szCs w:val="20"/>
        </w:rPr>
      </w:pPr>
      <w:r w:rsidRPr="007C1A63">
        <w:rPr>
          <w:rFonts w:cs="Tahoma"/>
          <w:snapToGrid w:val="0"/>
          <w:sz w:val="20"/>
          <w:szCs w:val="20"/>
        </w:rPr>
        <w:t>Prilog</w:t>
      </w:r>
      <w:r w:rsidR="006E6438" w:rsidRPr="007C1A63">
        <w:rPr>
          <w:rFonts w:cs="Tahoma"/>
          <w:snapToGrid w:val="0"/>
          <w:sz w:val="20"/>
          <w:szCs w:val="20"/>
        </w:rPr>
        <w:t>e</w:t>
      </w:r>
      <w:r w:rsidRPr="007C1A63">
        <w:rPr>
          <w:rFonts w:cs="Tahoma"/>
          <w:snapToGrid w:val="0"/>
          <w:sz w:val="20"/>
          <w:szCs w:val="20"/>
        </w:rPr>
        <w:t>:</w:t>
      </w:r>
    </w:p>
    <w:p w14:paraId="36E490CF" w14:textId="6E0190A5" w:rsidR="00B52B93" w:rsidRPr="007C1A63" w:rsidRDefault="00B52B93" w:rsidP="000D29B8">
      <w:pPr>
        <w:keepNext/>
        <w:keepLines/>
        <w:numPr>
          <w:ilvl w:val="0"/>
          <w:numId w:val="44"/>
        </w:numPr>
        <w:rPr>
          <w:rFonts w:cs="Tahoma"/>
          <w:snapToGrid w:val="0"/>
          <w:sz w:val="20"/>
          <w:szCs w:val="20"/>
        </w:rPr>
      </w:pPr>
      <w:r w:rsidRPr="007C1A63">
        <w:rPr>
          <w:rFonts w:cs="Tahoma"/>
          <w:snapToGrid w:val="0"/>
          <w:sz w:val="20"/>
          <w:szCs w:val="20"/>
        </w:rPr>
        <w:t>ponudba izvajalca št. ________ z dne _____________,</w:t>
      </w:r>
    </w:p>
    <w:p w14:paraId="7994345B" w14:textId="090BC2EF" w:rsidR="00B52B93" w:rsidRPr="007C1A63" w:rsidRDefault="00B52B93" w:rsidP="000D29B8">
      <w:pPr>
        <w:keepNext/>
        <w:keepLines/>
        <w:numPr>
          <w:ilvl w:val="0"/>
          <w:numId w:val="44"/>
        </w:numPr>
        <w:rPr>
          <w:rFonts w:cs="Tahoma"/>
          <w:snapToGrid w:val="0"/>
          <w:sz w:val="20"/>
          <w:szCs w:val="20"/>
        </w:rPr>
      </w:pPr>
      <w:r w:rsidRPr="007C1A63">
        <w:rPr>
          <w:rFonts w:cs="Tahoma"/>
          <w:snapToGrid w:val="0"/>
          <w:sz w:val="20"/>
          <w:szCs w:val="20"/>
        </w:rPr>
        <w:t>ponudbeni predračun izvajalca št. ________ z dne _____________</w:t>
      </w:r>
      <w:r w:rsidR="006E6438" w:rsidRPr="007C1A63">
        <w:rPr>
          <w:rFonts w:cs="Tahoma"/>
          <w:snapToGrid w:val="0"/>
          <w:sz w:val="20"/>
          <w:szCs w:val="20"/>
        </w:rPr>
        <w:t>,</w:t>
      </w:r>
    </w:p>
    <w:p w14:paraId="062DB504" w14:textId="5E4262CD" w:rsidR="00D85714" w:rsidRPr="007C1A63" w:rsidRDefault="006E6438" w:rsidP="007C1A63">
      <w:pPr>
        <w:keepNext/>
        <w:keepLines/>
        <w:numPr>
          <w:ilvl w:val="0"/>
          <w:numId w:val="44"/>
        </w:numPr>
        <w:rPr>
          <w:rFonts w:cs="Tahoma"/>
          <w:snapToGrid w:val="0"/>
          <w:sz w:val="20"/>
          <w:szCs w:val="20"/>
        </w:rPr>
      </w:pPr>
      <w:r w:rsidRPr="007C1A63">
        <w:rPr>
          <w:rFonts w:cs="Tahoma"/>
          <w:snapToGrid w:val="0"/>
          <w:sz w:val="20"/>
          <w:szCs w:val="20"/>
        </w:rPr>
        <w:t>seznam prodajnih mest.</w:t>
      </w:r>
    </w:p>
    <w:sectPr w:rsidR="00D85714" w:rsidRPr="007C1A63" w:rsidSect="008D50E7">
      <w:footerReference w:type="first" r:id="rId20"/>
      <w:pgSz w:w="11906" w:h="16838" w:code="9"/>
      <w:pgMar w:top="1701" w:right="1134" w:bottom="1418" w:left="1276" w:header="425" w:footer="533"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9CAB04" w14:textId="77777777" w:rsidR="00DF149C" w:rsidRDefault="00DF149C">
      <w:r>
        <w:separator/>
      </w:r>
    </w:p>
  </w:endnote>
  <w:endnote w:type="continuationSeparator" w:id="0">
    <w:p w14:paraId="310E0237" w14:textId="77777777" w:rsidR="00DF149C" w:rsidRDefault="00DF14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MS Gothic"/>
    <w:charset w:val="80"/>
    <w:family w:val="auto"/>
    <w:pitch w:val="default"/>
    <w:sig w:usb0="00000001" w:usb1="08070000" w:usb2="00000010" w:usb3="00000000" w:csb0="0002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Yu Gothic"/>
    <w:panose1 w:val="020B0604020202020204"/>
    <w:charset w:val="80"/>
    <w:family w:val="swiss"/>
    <w:pitch w:val="variable"/>
    <w:sig w:usb0="00000000"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onsolas">
    <w:panose1 w:val="020B0609020204030204"/>
    <w:charset w:val="EE"/>
    <w:family w:val="modern"/>
    <w:pitch w:val="fixed"/>
    <w:sig w:usb0="E00006FF" w:usb1="0000FCFF" w:usb2="00000001" w:usb3="00000000" w:csb0="0000019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F4AFA7" w14:textId="77777777" w:rsidR="00DF149C" w:rsidRDefault="00DF149C" w:rsidP="00474AC6">
    <w:pPr>
      <w:pStyle w:val="Noga"/>
      <w:tabs>
        <w:tab w:val="left" w:pos="1134"/>
        <w:tab w:val="left" w:pos="1985"/>
      </w:tabs>
      <w:ind w:right="-1134"/>
      <w:jc w:val="right"/>
    </w:pPr>
    <w:r>
      <w:t xml:space="preserve">                     </w:t>
    </w:r>
    <w:r>
      <w:rPr>
        <w:noProof/>
      </w:rPr>
      <w:drawing>
        <wp:inline distT="0" distB="0" distL="0" distR="0" wp14:anchorId="66CEB8F8" wp14:editId="239ADFAE">
          <wp:extent cx="3790800" cy="28800"/>
          <wp:effectExtent l="0" t="0" r="0" b="9525"/>
          <wp:docPr id="2" name="Slika 2" descr="dopis_nog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pis_noga_2"/>
                  <pic:cNvPicPr>
                    <a:picLocks noChangeAspect="1" noChangeArrowheads="1"/>
                  </pic:cNvPicPr>
                </pic:nvPicPr>
                <pic:blipFill>
                  <a:blip r:embed="rId1"/>
                  <a:srcRect/>
                  <a:stretch>
                    <a:fillRect/>
                  </a:stretch>
                </pic:blipFill>
                <pic:spPr bwMode="auto">
                  <a:xfrm>
                    <a:off x="0" y="0"/>
                    <a:ext cx="3790800" cy="28800"/>
                  </a:xfrm>
                  <a:prstGeom prst="rect">
                    <a:avLst/>
                  </a:prstGeom>
                  <a:noFill/>
                  <a:ln w="9525">
                    <a:noFill/>
                    <a:miter lim="800000"/>
                    <a:headEnd/>
                    <a:tailEnd/>
                  </a:ln>
                </pic:spPr>
              </pic:pic>
            </a:graphicData>
          </a:graphic>
        </wp:inline>
      </w:drawing>
    </w:r>
  </w:p>
  <w:p w14:paraId="79038064" w14:textId="77777777" w:rsidR="00DF149C" w:rsidRDefault="00DF149C" w:rsidP="00474AC6">
    <w:pPr>
      <w:pStyle w:val="Noga"/>
      <w:jc w:val="center"/>
      <w:rPr>
        <w:sz w:val="16"/>
        <w:szCs w:val="16"/>
      </w:rPr>
    </w:pPr>
  </w:p>
  <w:p w14:paraId="16617DA8" w14:textId="66011AC2" w:rsidR="00DF149C" w:rsidRDefault="00DF149C" w:rsidP="0078179F">
    <w:pPr>
      <w:pStyle w:val="Noga"/>
      <w:jc w:val="center"/>
      <w:rPr>
        <w:sz w:val="16"/>
        <w:szCs w:val="16"/>
      </w:rPr>
    </w:pPr>
    <w:r>
      <w:rPr>
        <w:sz w:val="16"/>
        <w:szCs w:val="16"/>
      </w:rPr>
      <w:t xml:space="preserve"> </w:t>
    </w:r>
    <w:r w:rsidRPr="00394716">
      <w:rPr>
        <w:sz w:val="16"/>
        <w:szCs w:val="16"/>
      </w:rPr>
      <w:fldChar w:fldCharType="begin"/>
    </w:r>
    <w:r w:rsidRPr="00394716">
      <w:rPr>
        <w:sz w:val="16"/>
        <w:szCs w:val="16"/>
      </w:rPr>
      <w:instrText xml:space="preserve"> PAGE   \* MERGEFORMAT </w:instrText>
    </w:r>
    <w:r w:rsidRPr="00394716">
      <w:rPr>
        <w:sz w:val="16"/>
        <w:szCs w:val="16"/>
      </w:rPr>
      <w:fldChar w:fldCharType="separate"/>
    </w:r>
    <w:r w:rsidR="003151A6">
      <w:rPr>
        <w:noProof/>
        <w:sz w:val="16"/>
        <w:szCs w:val="16"/>
      </w:rPr>
      <w:t>30</w:t>
    </w:r>
    <w:r w:rsidRPr="00394716">
      <w:rPr>
        <w:sz w:val="16"/>
        <w:szCs w:val="16"/>
      </w:rPr>
      <w:fldChar w:fldCharType="end"/>
    </w:r>
  </w:p>
  <w:p w14:paraId="351E5D4A" w14:textId="77777777" w:rsidR="00DF149C" w:rsidRDefault="00DF149C" w:rsidP="0078179F">
    <w:pPr>
      <w:pStyle w:val="Noga"/>
      <w:jc w:val="center"/>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B3ADE" w14:textId="4073D519" w:rsidR="00DF149C" w:rsidRPr="002E1F26" w:rsidRDefault="00DF149C" w:rsidP="002E1F26">
    <w:pPr>
      <w:pStyle w:val="Noga"/>
      <w:jc w:val="right"/>
    </w:pPr>
    <w:r w:rsidRPr="0078179F">
      <w:rPr>
        <w:rFonts w:eastAsia="Calibri"/>
        <w:sz w:val="16"/>
        <w:szCs w:val="16"/>
        <w:lang w:eastAsia="en-US"/>
      </w:rPr>
      <w:tab/>
    </w:r>
    <w:r w:rsidRPr="0078179F">
      <w:rPr>
        <w:rFonts w:eastAsia="Calibri"/>
        <w:sz w:val="16"/>
        <w:szCs w:val="16"/>
        <w:lang w:eastAsia="en-US"/>
      </w:rPr>
      <w:tab/>
    </w:r>
    <w:r w:rsidRPr="0078179F">
      <w:rPr>
        <w:rFonts w:eastAsia="Calibri"/>
        <w:color w:val="808080"/>
        <w:sz w:val="20"/>
        <w:szCs w:val="22"/>
        <w:lang w:eastAsia="en-US"/>
      </w:rPr>
      <w:t xml:space="preserve">   </w:t>
    </w:r>
    <w:r w:rsidR="002E1F26" w:rsidRPr="006061EC">
      <w:rPr>
        <w:noProof/>
        <w:sz w:val="16"/>
        <w:szCs w:val="16"/>
      </w:rPr>
      <w:drawing>
        <wp:inline distT="0" distB="0" distL="0" distR="0" wp14:anchorId="1FEC7625" wp14:editId="3EDF4EB5">
          <wp:extent cx="2431415" cy="779145"/>
          <wp:effectExtent l="0" t="0" r="6985" b="1905"/>
          <wp:docPr id="5" name="Slika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31415" cy="779145"/>
                  </a:xfrm>
                  <a:prstGeom prst="rect">
                    <a:avLst/>
                  </a:prstGeom>
                  <a:noFill/>
                  <a:ln>
                    <a:noFill/>
                  </a:ln>
                </pic:spPr>
              </pic:pic>
            </a:graphicData>
          </a:graphic>
        </wp:inline>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5F30DF" w14:textId="77777777" w:rsidR="00DF149C" w:rsidRDefault="00DF149C" w:rsidP="005471DF">
    <w:pPr>
      <w:pStyle w:val="Noga"/>
      <w:tabs>
        <w:tab w:val="clear" w:pos="4536"/>
        <w:tab w:val="clear" w:pos="9072"/>
      </w:tabs>
      <w:ind w:right="-1134"/>
      <w:jc w:val="right"/>
    </w:pPr>
    <w:r>
      <w:rPr>
        <w:noProof/>
      </w:rPr>
      <w:drawing>
        <wp:inline distT="0" distB="0" distL="0" distR="0" wp14:anchorId="5CADE654" wp14:editId="166A0E18">
          <wp:extent cx="612000" cy="612000"/>
          <wp:effectExtent l="0" t="0" r="0" b="0"/>
          <wp:docPr id="13" name="Slika 13" descr="druzini prijazno-polni bre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uzini prijazno-polni brez"/>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12000" cy="612000"/>
                  </a:xfrm>
                  <a:prstGeom prst="rect">
                    <a:avLst/>
                  </a:prstGeom>
                  <a:noFill/>
                  <a:ln>
                    <a:noFill/>
                  </a:ln>
                </pic:spPr>
              </pic:pic>
            </a:graphicData>
          </a:graphic>
        </wp:inline>
      </w:drawing>
    </w:r>
    <w:r>
      <w:t xml:space="preserve">         </w:t>
    </w:r>
    <w:r>
      <w:tab/>
    </w:r>
    <w:r>
      <w:tab/>
    </w:r>
    <w:r>
      <w:tab/>
      <w:t xml:space="preserve">                    </w:t>
    </w:r>
    <w:r>
      <w:rPr>
        <w:noProof/>
      </w:rPr>
      <w:drawing>
        <wp:inline distT="0" distB="0" distL="0" distR="0" wp14:anchorId="7DAB5F92" wp14:editId="327E4E5D">
          <wp:extent cx="3438525" cy="628650"/>
          <wp:effectExtent l="19050" t="0" r="9525" b="0"/>
          <wp:docPr id="14" name="Slika 14" descr="dopis_no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pis_noga"/>
                  <pic:cNvPicPr>
                    <a:picLocks noChangeAspect="1" noChangeArrowheads="1"/>
                  </pic:cNvPicPr>
                </pic:nvPicPr>
                <pic:blipFill>
                  <a:blip r:embed="rId2"/>
                  <a:srcRect/>
                  <a:stretch>
                    <a:fillRect/>
                  </a:stretch>
                </pic:blipFill>
                <pic:spPr bwMode="auto">
                  <a:xfrm>
                    <a:off x="0" y="0"/>
                    <a:ext cx="3438525" cy="628650"/>
                  </a:xfrm>
                  <a:prstGeom prst="rect">
                    <a:avLst/>
                  </a:prstGeom>
                  <a:noFill/>
                  <a:ln w="9525">
                    <a:noFill/>
                    <a:miter lim="800000"/>
                    <a:headEnd/>
                    <a:tailEnd/>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B0C4BFB" w14:textId="77777777" w:rsidR="00DF149C" w:rsidRDefault="00DF149C">
      <w:r>
        <w:separator/>
      </w:r>
    </w:p>
  </w:footnote>
  <w:footnote w:type="continuationSeparator" w:id="0">
    <w:p w14:paraId="14CCD3F9" w14:textId="77777777" w:rsidR="00DF149C" w:rsidRDefault="00DF14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E0DF03" w14:textId="77777777" w:rsidR="00DF149C" w:rsidRDefault="00DF149C" w:rsidP="00474AC6">
    <w:pPr>
      <w:pStyle w:val="Glava"/>
      <w:jc w:val="center"/>
    </w:pPr>
    <w:r>
      <w:rPr>
        <w:noProof/>
      </w:rPr>
      <w:drawing>
        <wp:inline distT="0" distB="0" distL="0" distR="0" wp14:anchorId="04DB784C" wp14:editId="72A2B38A">
          <wp:extent cx="828675" cy="609600"/>
          <wp:effectExtent l="19050" t="0" r="9525" b="0"/>
          <wp:docPr id="1" name="Slika 1"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opis_glava_2"/>
                  <pic:cNvPicPr>
                    <a:picLocks noChangeAspect="1" noChangeArrowheads="1"/>
                  </pic:cNvPicPr>
                </pic:nvPicPr>
                <pic:blipFill>
                  <a:blip r:embed="rId1"/>
                  <a:srcRect/>
                  <a:stretch>
                    <a:fillRect/>
                  </a:stretch>
                </pic:blipFill>
                <pic:spPr bwMode="auto">
                  <a:xfrm>
                    <a:off x="0" y="0"/>
                    <a:ext cx="828675" cy="609600"/>
                  </a:xfrm>
                  <a:prstGeom prst="rect">
                    <a:avLst/>
                  </a:prstGeom>
                  <a:noFill/>
                  <a:ln w="9525">
                    <a:noFill/>
                    <a:miter lim="800000"/>
                    <a:headEnd/>
                    <a:tailEnd/>
                  </a:ln>
                </pic:spPr>
              </pic:pic>
            </a:graphicData>
          </a:graphic>
        </wp:inline>
      </w:drawing>
    </w:r>
  </w:p>
  <w:p w14:paraId="08D87B2B" w14:textId="77777777" w:rsidR="00DF149C" w:rsidRDefault="00DF149C"/>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7C7115" w14:textId="77777777" w:rsidR="00DF149C" w:rsidRDefault="00DF149C">
    <w:pPr>
      <w:pStyle w:val="Glava"/>
    </w:pPr>
  </w:p>
  <w:p w14:paraId="1E0AF0AC" w14:textId="77777777" w:rsidR="00DF149C" w:rsidRDefault="00DF149C" w:rsidP="00474AC6">
    <w:pPr>
      <w:pStyle w:val="Glava"/>
      <w:tabs>
        <w:tab w:val="clear" w:pos="9072"/>
      </w:tabs>
      <w:ind w:right="-1134"/>
      <w:jc w:val="right"/>
    </w:pPr>
  </w:p>
  <w:p w14:paraId="24BFB940" w14:textId="77777777" w:rsidR="00DF149C" w:rsidRDefault="00DF149C" w:rsidP="0057210D">
    <w:pPr>
      <w:pStyle w:val="Glava"/>
      <w:tabs>
        <w:tab w:val="clear" w:pos="4536"/>
        <w:tab w:val="clear" w:pos="9072"/>
        <w:tab w:val="left" w:pos="5930"/>
      </w:tabs>
      <w:ind w:right="-1134"/>
      <w:jc w:val="right"/>
    </w:pPr>
    <w:r>
      <w:tab/>
    </w:r>
    <w:r>
      <w:rPr>
        <w:noProof/>
      </w:rPr>
      <w:drawing>
        <wp:inline distT="0" distB="0" distL="0" distR="0" wp14:anchorId="0783EB09" wp14:editId="6ADC5D0F">
          <wp:extent cx="3438525" cy="1823085"/>
          <wp:effectExtent l="0" t="0" r="9525" b="5715"/>
          <wp:docPr id="3" name="Slika 3"/>
          <wp:cNvGraphicFramePr/>
          <a:graphic xmlns:a="http://schemas.openxmlformats.org/drawingml/2006/main">
            <a:graphicData uri="http://schemas.openxmlformats.org/drawingml/2006/picture">
              <pic:pic xmlns:pic="http://schemas.openxmlformats.org/drawingml/2006/picture">
                <pic:nvPicPr>
                  <pic:cNvPr id="19" name="Slika 19"/>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C53E69CA"/>
    <w:lvl w:ilvl="0">
      <w:start w:val="1"/>
      <w:numFmt w:val="decimal"/>
      <w:pStyle w:val="Otevilenseznam2"/>
      <w:lvlText w:val="%1."/>
      <w:lvlJc w:val="left"/>
      <w:pPr>
        <w:tabs>
          <w:tab w:val="num" w:pos="643"/>
        </w:tabs>
        <w:ind w:left="643" w:hanging="360"/>
      </w:pPr>
    </w:lvl>
  </w:abstractNum>
  <w:abstractNum w:abstractNumId="1" w15:restartNumberingAfterBreak="0">
    <w:nsid w:val="FFFFFF81"/>
    <w:multiLevelType w:val="singleLevel"/>
    <w:tmpl w:val="9648B44C"/>
    <w:lvl w:ilvl="0">
      <w:start w:val="1"/>
      <w:numFmt w:val="bullet"/>
      <w:pStyle w:val="Oznaenseznam4"/>
      <w:lvlText w:val=""/>
      <w:lvlJc w:val="left"/>
      <w:pPr>
        <w:tabs>
          <w:tab w:val="num" w:pos="1209"/>
        </w:tabs>
        <w:ind w:left="1209" w:hanging="360"/>
      </w:pPr>
      <w:rPr>
        <w:rFonts w:ascii="Symbol" w:hAnsi="Symbol" w:hint="default"/>
      </w:rPr>
    </w:lvl>
  </w:abstractNum>
  <w:abstractNum w:abstractNumId="2" w15:restartNumberingAfterBreak="0">
    <w:nsid w:val="FFFFFFFE"/>
    <w:multiLevelType w:val="singleLevel"/>
    <w:tmpl w:val="C50CE034"/>
    <w:lvl w:ilvl="0">
      <w:numFmt w:val="decimal"/>
      <w:lvlText w:val="*"/>
      <w:lvlJc w:val="left"/>
    </w:lvl>
  </w:abstractNum>
  <w:abstractNum w:abstractNumId="3"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4" w15:restartNumberingAfterBreak="0">
    <w:nsid w:val="0000000C"/>
    <w:multiLevelType w:val="singleLevel"/>
    <w:tmpl w:val="0000000C"/>
    <w:name w:val="WW8Num12"/>
    <w:lvl w:ilvl="0">
      <w:start w:val="1"/>
      <w:numFmt w:val="bullet"/>
      <w:lvlText w:val=""/>
      <w:lvlJc w:val="left"/>
      <w:pPr>
        <w:tabs>
          <w:tab w:val="num" w:pos="0"/>
        </w:tabs>
        <w:ind w:left="720" w:hanging="360"/>
      </w:pPr>
      <w:rPr>
        <w:rFonts w:ascii="Symbol" w:hAnsi="Symbol"/>
        <w:b/>
      </w:rPr>
    </w:lvl>
  </w:abstractNum>
  <w:abstractNum w:abstractNumId="5"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6" w15:restartNumberingAfterBreak="0">
    <w:nsid w:val="07196AF0"/>
    <w:multiLevelType w:val="hybridMultilevel"/>
    <w:tmpl w:val="E550F594"/>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8D2087F"/>
    <w:multiLevelType w:val="hybridMultilevel"/>
    <w:tmpl w:val="1288641E"/>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13EE4AE8"/>
    <w:multiLevelType w:val="hybridMultilevel"/>
    <w:tmpl w:val="C9FC6B1C"/>
    <w:lvl w:ilvl="0" w:tplc="04240001">
      <w:start w:val="1"/>
      <w:numFmt w:val="bullet"/>
      <w:lvlText w:val=""/>
      <w:lvlJc w:val="left"/>
      <w:pPr>
        <w:ind w:left="720" w:hanging="360"/>
      </w:pPr>
      <w:rPr>
        <w:rFonts w:ascii="Symbol" w:hAnsi="Symbol" w:hint="default"/>
      </w:rPr>
    </w:lvl>
    <w:lvl w:ilvl="1" w:tplc="67FCCE48">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56D3C89"/>
    <w:multiLevelType w:val="hybridMultilevel"/>
    <w:tmpl w:val="3FBC9824"/>
    <w:lvl w:ilvl="0" w:tplc="0424000B">
      <w:start w:val="1"/>
      <w:numFmt w:val="bullet"/>
      <w:lvlText w:val=""/>
      <w:lvlJc w:val="left"/>
      <w:pPr>
        <w:ind w:left="720" w:hanging="360"/>
      </w:pPr>
      <w:rPr>
        <w:rFonts w:ascii="Wingdings" w:hAnsi="Wingdings"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2" w15:restartNumberingAfterBreak="0">
    <w:nsid w:val="165737F9"/>
    <w:multiLevelType w:val="hybridMultilevel"/>
    <w:tmpl w:val="BF84C5F0"/>
    <w:lvl w:ilvl="0" w:tplc="21947242">
      <w:start w:val="1"/>
      <w:numFmt w:val="decimal"/>
      <w:lvlText w:val="%1."/>
      <w:lvlJc w:val="left"/>
      <w:pPr>
        <w:ind w:left="1211" w:hanging="360"/>
      </w:pPr>
      <w:rPr>
        <w:b/>
      </w:r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3" w15:restartNumberingAfterBreak="0">
    <w:nsid w:val="18CD1C14"/>
    <w:multiLevelType w:val="hybridMultilevel"/>
    <w:tmpl w:val="6344BB3C"/>
    <w:lvl w:ilvl="0" w:tplc="26BEA80A">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190578F3"/>
    <w:multiLevelType w:val="hybridMultilevel"/>
    <w:tmpl w:val="C2C6E140"/>
    <w:lvl w:ilvl="0" w:tplc="4C9455F2">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1B082D45"/>
    <w:multiLevelType w:val="hybridMultilevel"/>
    <w:tmpl w:val="E41EFA7C"/>
    <w:lvl w:ilvl="0" w:tplc="04240001">
      <w:start w:val="1"/>
      <w:numFmt w:val="bullet"/>
      <w:lvlText w:val=""/>
      <w:lvlJc w:val="left"/>
      <w:pPr>
        <w:ind w:left="1440" w:hanging="360"/>
      </w:pPr>
      <w:rPr>
        <w:rFonts w:ascii="Symbol" w:hAnsi="Symbol" w:hint="default"/>
      </w:rPr>
    </w:lvl>
    <w:lvl w:ilvl="1" w:tplc="04240003">
      <w:start w:val="1"/>
      <w:numFmt w:val="bullet"/>
      <w:lvlText w:val="o"/>
      <w:lvlJc w:val="left"/>
      <w:pPr>
        <w:ind w:left="2160" w:hanging="360"/>
      </w:pPr>
      <w:rPr>
        <w:rFonts w:ascii="Courier New" w:hAnsi="Courier New" w:cs="Courier New" w:hint="default"/>
      </w:rPr>
    </w:lvl>
    <w:lvl w:ilvl="2" w:tplc="04240005">
      <w:start w:val="1"/>
      <w:numFmt w:val="bullet"/>
      <w:lvlText w:val=""/>
      <w:lvlJc w:val="left"/>
      <w:pPr>
        <w:ind w:left="2880" w:hanging="360"/>
      </w:pPr>
      <w:rPr>
        <w:rFonts w:ascii="Wingdings" w:hAnsi="Wingdings" w:hint="default"/>
      </w:rPr>
    </w:lvl>
    <w:lvl w:ilvl="3" w:tplc="04240001">
      <w:start w:val="1"/>
      <w:numFmt w:val="bullet"/>
      <w:lvlText w:val=""/>
      <w:lvlJc w:val="left"/>
      <w:pPr>
        <w:ind w:left="3600" w:hanging="360"/>
      </w:pPr>
      <w:rPr>
        <w:rFonts w:ascii="Symbol" w:hAnsi="Symbol" w:hint="default"/>
      </w:rPr>
    </w:lvl>
    <w:lvl w:ilvl="4" w:tplc="04240003">
      <w:start w:val="1"/>
      <w:numFmt w:val="bullet"/>
      <w:lvlText w:val="o"/>
      <w:lvlJc w:val="left"/>
      <w:pPr>
        <w:ind w:left="4320" w:hanging="360"/>
      </w:pPr>
      <w:rPr>
        <w:rFonts w:ascii="Courier New" w:hAnsi="Courier New" w:cs="Courier New" w:hint="default"/>
      </w:rPr>
    </w:lvl>
    <w:lvl w:ilvl="5" w:tplc="04240005">
      <w:start w:val="1"/>
      <w:numFmt w:val="bullet"/>
      <w:lvlText w:val=""/>
      <w:lvlJc w:val="left"/>
      <w:pPr>
        <w:ind w:left="5040" w:hanging="360"/>
      </w:pPr>
      <w:rPr>
        <w:rFonts w:ascii="Wingdings" w:hAnsi="Wingdings" w:hint="default"/>
      </w:rPr>
    </w:lvl>
    <w:lvl w:ilvl="6" w:tplc="04240001">
      <w:start w:val="1"/>
      <w:numFmt w:val="bullet"/>
      <w:lvlText w:val=""/>
      <w:lvlJc w:val="left"/>
      <w:pPr>
        <w:ind w:left="5760" w:hanging="360"/>
      </w:pPr>
      <w:rPr>
        <w:rFonts w:ascii="Symbol" w:hAnsi="Symbol" w:hint="default"/>
      </w:rPr>
    </w:lvl>
    <w:lvl w:ilvl="7" w:tplc="04240003">
      <w:start w:val="1"/>
      <w:numFmt w:val="bullet"/>
      <w:lvlText w:val="o"/>
      <w:lvlJc w:val="left"/>
      <w:pPr>
        <w:ind w:left="6480" w:hanging="360"/>
      </w:pPr>
      <w:rPr>
        <w:rFonts w:ascii="Courier New" w:hAnsi="Courier New" w:cs="Courier New" w:hint="default"/>
      </w:rPr>
    </w:lvl>
    <w:lvl w:ilvl="8" w:tplc="04240005">
      <w:start w:val="1"/>
      <w:numFmt w:val="bullet"/>
      <w:lvlText w:val=""/>
      <w:lvlJc w:val="left"/>
      <w:pPr>
        <w:ind w:left="7200" w:hanging="360"/>
      </w:pPr>
      <w:rPr>
        <w:rFonts w:ascii="Wingdings" w:hAnsi="Wingdings" w:hint="default"/>
      </w:rPr>
    </w:lvl>
  </w:abstractNum>
  <w:abstractNum w:abstractNumId="1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17" w15:restartNumberingAfterBreak="0">
    <w:nsid w:val="207972F4"/>
    <w:multiLevelType w:val="hybridMultilevel"/>
    <w:tmpl w:val="6AD849A6"/>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29D0431B"/>
    <w:multiLevelType w:val="hybridMultilevel"/>
    <w:tmpl w:val="798ECC5C"/>
    <w:lvl w:ilvl="0" w:tplc="F2FE9BDC">
      <w:start w:val="1"/>
      <w:numFmt w:val="bullet"/>
      <w:lvlText w:val=""/>
      <w:lvlJc w:val="left"/>
      <w:pPr>
        <w:tabs>
          <w:tab w:val="num" w:pos="1077"/>
        </w:tabs>
        <w:ind w:left="1077" w:hanging="170"/>
      </w:pPr>
      <w:rPr>
        <w:rFonts w:ascii="Symbol" w:hAnsi="Symbol" w:hint="default"/>
      </w:rPr>
    </w:lvl>
    <w:lvl w:ilvl="1" w:tplc="6BD64932">
      <w:start w:val="1"/>
      <w:numFmt w:val="bullet"/>
      <w:lvlText w:val=""/>
      <w:lvlJc w:val="left"/>
      <w:pPr>
        <w:tabs>
          <w:tab w:val="num" w:pos="1365"/>
        </w:tabs>
        <w:ind w:left="1365" w:hanging="285"/>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19" w15:restartNumberingAfterBreak="0">
    <w:nsid w:val="2BF46766"/>
    <w:multiLevelType w:val="hybridMultilevel"/>
    <w:tmpl w:val="45308DB8"/>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0" w15:restartNumberingAfterBreak="0">
    <w:nsid w:val="2BF479D4"/>
    <w:multiLevelType w:val="multilevel"/>
    <w:tmpl w:val="957AF6F2"/>
    <w:lvl w:ilvl="0">
      <w:start w:val="2"/>
      <w:numFmt w:val="decimal"/>
      <w:lvlText w:val="%1."/>
      <w:lvlJc w:val="left"/>
      <w:pPr>
        <w:tabs>
          <w:tab w:val="num" w:pos="395"/>
        </w:tabs>
        <w:ind w:left="395" w:hanging="395"/>
      </w:pPr>
      <w:rPr>
        <w:rFonts w:hint="default"/>
      </w:rPr>
    </w:lvl>
    <w:lvl w:ilvl="1">
      <w:start w:val="1"/>
      <w:numFmt w:val="decimal"/>
      <w:lvlText w:val="%1.%2."/>
      <w:lvlJc w:val="left"/>
      <w:pPr>
        <w:tabs>
          <w:tab w:val="num" w:pos="720"/>
        </w:tabs>
        <w:ind w:left="720" w:hanging="72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2D9A2A91"/>
    <w:multiLevelType w:val="hybridMultilevel"/>
    <w:tmpl w:val="F4D67096"/>
    <w:lvl w:ilvl="0" w:tplc="802CB8AE">
      <w:start w:val="1"/>
      <w:numFmt w:val="bullet"/>
      <w:lvlText w:val=""/>
      <w:lvlJc w:val="left"/>
      <w:pPr>
        <w:ind w:left="930" w:hanging="570"/>
      </w:pPr>
      <w:rPr>
        <w:rFonts w:ascii="Symbol" w:hAnsi="Symbol" w:hint="default"/>
      </w:rPr>
    </w:lvl>
    <w:lvl w:ilvl="1" w:tplc="04240001">
      <w:start w:val="1"/>
      <w:numFmt w:val="bullet"/>
      <w:lvlText w:val=""/>
      <w:lvlJc w:val="left"/>
      <w:pPr>
        <w:ind w:left="1440" w:hanging="360"/>
      </w:pPr>
      <w:rPr>
        <w:rFonts w:ascii="Symbol" w:hAnsi="Symbol" w:hint="default"/>
      </w:r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345F5A10"/>
    <w:multiLevelType w:val="hybridMultilevel"/>
    <w:tmpl w:val="3894ED9C"/>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3A657E2D"/>
    <w:multiLevelType w:val="hybridMultilevel"/>
    <w:tmpl w:val="CDF0F1F6"/>
    <w:name w:val="WW8Num42"/>
    <w:lvl w:ilvl="0" w:tplc="1480BFD0">
      <w:start w:val="1"/>
      <w:numFmt w:val="bullet"/>
      <w:lvlText w:val="-"/>
      <w:lvlJc w:val="left"/>
      <w:pPr>
        <w:ind w:left="720" w:hanging="360"/>
      </w:pPr>
      <w:rPr>
        <w:rFonts w:ascii="Arial" w:eastAsia="Times New Roman"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0D02F1C"/>
    <w:multiLevelType w:val="hybridMultilevel"/>
    <w:tmpl w:val="2E42DEC4"/>
    <w:lvl w:ilvl="0" w:tplc="32262180">
      <w:start w:val="1"/>
      <w:numFmt w:val="decimal"/>
      <w:pStyle w:val="Zoran2"/>
      <w:lvlText w:val="%1."/>
      <w:lvlJc w:val="left"/>
      <w:pPr>
        <w:tabs>
          <w:tab w:val="num" w:pos="340"/>
        </w:tabs>
        <w:ind w:left="340" w:hanging="340"/>
      </w:pPr>
      <w:rPr>
        <w:rFonts w:cs="Times New Roman" w:hint="default"/>
      </w:rPr>
    </w:lvl>
    <w:lvl w:ilvl="1" w:tplc="C632079C">
      <w:start w:val="1"/>
      <w:numFmt w:val="bullet"/>
      <w:lvlText w:val="-"/>
      <w:lvlJc w:val="left"/>
      <w:pPr>
        <w:tabs>
          <w:tab w:val="num" w:pos="340"/>
        </w:tabs>
        <w:ind w:left="340" w:hanging="340"/>
      </w:pPr>
      <w:rPr>
        <w:rFonts w:ascii="Times New Roman" w:eastAsia="Times New Roman" w:hAnsi="Times New Roman" w:hint="default"/>
      </w:rPr>
    </w:lvl>
    <w:lvl w:ilvl="2" w:tplc="1480BFD0">
      <w:start w:val="1"/>
      <w:numFmt w:val="bullet"/>
      <w:lvlText w:val="-"/>
      <w:lvlJc w:val="left"/>
      <w:pPr>
        <w:tabs>
          <w:tab w:val="num" w:pos="2196"/>
        </w:tabs>
        <w:ind w:left="2196" w:hanging="216"/>
      </w:pPr>
      <w:rPr>
        <w:rFonts w:ascii="Arial" w:eastAsia="Times New Roman" w:hAnsi="Arial" w:hint="default"/>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1563C5D"/>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7" w15:restartNumberingAfterBreak="0">
    <w:nsid w:val="417D1596"/>
    <w:multiLevelType w:val="multilevel"/>
    <w:tmpl w:val="DDCA27FA"/>
    <w:lvl w:ilvl="0">
      <w:start w:val="1"/>
      <w:numFmt w:val="decimal"/>
      <w:pStyle w:val="Naslov1"/>
      <w:lvlText w:val="%1."/>
      <w:lvlJc w:val="left"/>
      <w:pPr>
        <w:tabs>
          <w:tab w:val="num" w:pos="567"/>
        </w:tabs>
        <w:ind w:left="2438" w:hanging="2438"/>
      </w:pPr>
      <w:rPr>
        <w:rFonts w:hint="default"/>
      </w:rPr>
    </w:lvl>
    <w:lvl w:ilvl="1">
      <w:start w:val="1"/>
      <w:numFmt w:val="decimal"/>
      <w:pStyle w:val="Naslov2"/>
      <w:lvlText w:val="%1.%2"/>
      <w:lvlJc w:val="left"/>
      <w:pPr>
        <w:tabs>
          <w:tab w:val="num" w:pos="216"/>
        </w:tabs>
        <w:ind w:left="680" w:hanging="68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Naslov3"/>
      <w:lvlText w:val="%1.%2.%3"/>
      <w:lvlJc w:val="left"/>
      <w:pPr>
        <w:tabs>
          <w:tab w:val="num" w:pos="720"/>
        </w:tabs>
        <w:ind w:left="737" w:hanging="737"/>
      </w:pPr>
      <w:rPr>
        <w:rFonts w:hint="default"/>
      </w:rPr>
    </w:lvl>
    <w:lvl w:ilvl="3">
      <w:start w:val="1"/>
      <w:numFmt w:val="decimal"/>
      <w:lvlText w:val="%1.%2.%3.%4"/>
      <w:lvlJc w:val="left"/>
      <w:pPr>
        <w:tabs>
          <w:tab w:val="num" w:pos="907"/>
        </w:tabs>
        <w:ind w:left="0" w:firstLine="0"/>
      </w:pPr>
      <w:rPr>
        <w:rFonts w:hint="default"/>
      </w:rPr>
    </w:lvl>
    <w:lvl w:ilvl="4">
      <w:start w:val="1"/>
      <w:numFmt w:val="decimal"/>
      <w:lvlText w:val="%1.%2.%3.%4.%5"/>
      <w:lvlJc w:val="left"/>
      <w:pPr>
        <w:tabs>
          <w:tab w:val="num" w:pos="648"/>
        </w:tabs>
        <w:ind w:left="648" w:hanging="1008"/>
      </w:pPr>
      <w:rPr>
        <w:rFonts w:hint="default"/>
      </w:rPr>
    </w:lvl>
    <w:lvl w:ilvl="5">
      <w:start w:val="1"/>
      <w:numFmt w:val="decimal"/>
      <w:lvlText w:val="%1.%2.%3.%4.%5.%6"/>
      <w:lvlJc w:val="left"/>
      <w:pPr>
        <w:tabs>
          <w:tab w:val="num" w:pos="792"/>
        </w:tabs>
        <w:ind w:left="792" w:hanging="1152"/>
      </w:pPr>
      <w:rPr>
        <w:rFonts w:hint="default"/>
      </w:rPr>
    </w:lvl>
    <w:lvl w:ilvl="6">
      <w:start w:val="1"/>
      <w:numFmt w:val="decimal"/>
      <w:lvlText w:val="%1.%2.%3.%4.%5.%6.%7"/>
      <w:lvlJc w:val="left"/>
      <w:pPr>
        <w:tabs>
          <w:tab w:val="num" w:pos="936"/>
        </w:tabs>
        <w:ind w:left="936" w:hanging="1296"/>
      </w:pPr>
      <w:rPr>
        <w:rFonts w:hint="default"/>
      </w:rPr>
    </w:lvl>
    <w:lvl w:ilvl="7">
      <w:start w:val="1"/>
      <w:numFmt w:val="decimal"/>
      <w:lvlText w:val="%1.%2.%3.%4.%5.%6.%7.%8"/>
      <w:lvlJc w:val="left"/>
      <w:pPr>
        <w:tabs>
          <w:tab w:val="num" w:pos="1080"/>
        </w:tabs>
        <w:ind w:left="1080" w:hanging="1440"/>
      </w:pPr>
      <w:rPr>
        <w:rFonts w:hint="default"/>
      </w:rPr>
    </w:lvl>
    <w:lvl w:ilvl="8">
      <w:start w:val="1"/>
      <w:numFmt w:val="decimal"/>
      <w:lvlText w:val="%1.%2.%3.%4.%5.%6.%7.%8.%9"/>
      <w:lvlJc w:val="left"/>
      <w:pPr>
        <w:tabs>
          <w:tab w:val="num" w:pos="1224"/>
        </w:tabs>
        <w:ind w:left="1224" w:hanging="1584"/>
      </w:pPr>
      <w:rPr>
        <w:rFonts w:hint="default"/>
      </w:rPr>
    </w:lvl>
  </w:abstractNum>
  <w:abstractNum w:abstractNumId="28" w15:restartNumberingAfterBreak="0">
    <w:nsid w:val="448A1583"/>
    <w:multiLevelType w:val="hybridMultilevel"/>
    <w:tmpl w:val="EDDCDA12"/>
    <w:lvl w:ilvl="0" w:tplc="639E2088">
      <w:start w:val="2"/>
      <w:numFmt w:val="upperRoman"/>
      <w:lvlText w:val="%1."/>
      <w:lvlJc w:val="left"/>
      <w:pPr>
        <w:tabs>
          <w:tab w:val="num" w:pos="1440"/>
        </w:tabs>
        <w:ind w:left="1440" w:hanging="1080"/>
      </w:pPr>
      <w:rPr>
        <w:rFonts w:hint="default"/>
        <w:b/>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9" w15:restartNumberingAfterBreak="0">
    <w:nsid w:val="45452F7B"/>
    <w:multiLevelType w:val="singleLevel"/>
    <w:tmpl w:val="F2B0E236"/>
    <w:lvl w:ilvl="0">
      <w:start w:val="1"/>
      <w:numFmt w:val="bullet"/>
      <w:lvlText w:val="−"/>
      <w:lvlJc w:val="left"/>
      <w:pPr>
        <w:ind w:left="360" w:hanging="360"/>
      </w:pPr>
      <w:rPr>
        <w:rFonts w:ascii="Arial" w:hAnsi="Arial" w:hint="default"/>
      </w:rPr>
    </w:lvl>
  </w:abstractNum>
  <w:abstractNum w:abstractNumId="30" w15:restartNumberingAfterBreak="0">
    <w:nsid w:val="4BF248D4"/>
    <w:multiLevelType w:val="multilevel"/>
    <w:tmpl w:val="644C3920"/>
    <w:lvl w:ilvl="0">
      <w:start w:val="1"/>
      <w:numFmt w:val="decimal"/>
      <w:pStyle w:val="cambriaalineje"/>
      <w:lvlText w:val="%1."/>
      <w:lvlJc w:val="left"/>
      <w:pPr>
        <w:ind w:left="786" w:hanging="360"/>
      </w:pPr>
      <w:rPr>
        <w:rFonts w:ascii="Cambria" w:hAnsi="Cambria" w:hint="default"/>
        <w:b w:val="0"/>
        <w:bCs w:val="0"/>
        <w:i w:val="0"/>
        <w:iCs w:val="0"/>
        <w:caps w:val="0"/>
        <w:smallCaps w:val="0"/>
        <w:strike w:val="0"/>
        <w:dstrike w:val="0"/>
        <w:noProof w:val="0"/>
        <w:vanish w:val="0"/>
        <w:color w:val="000000"/>
        <w:spacing w:val="0"/>
        <w:kern w:val="0"/>
        <w:position w:val="0"/>
        <w:u w:val="none"/>
        <w:vertAlign w:val="baseline"/>
        <w:em w:val="none"/>
      </w:rPr>
    </w:lvl>
    <w:lvl w:ilvl="1">
      <w:start w:val="2"/>
      <w:numFmt w:val="decimal"/>
      <w:isLgl/>
      <w:lvlText w:val="%1.%2."/>
      <w:lvlJc w:val="left"/>
      <w:pPr>
        <w:ind w:left="1146" w:hanging="720"/>
      </w:pPr>
      <w:rPr>
        <w:rFonts w:hint="default"/>
      </w:rPr>
    </w:lvl>
    <w:lvl w:ilvl="2">
      <w:start w:val="1"/>
      <w:numFmt w:val="decimal"/>
      <w:isLgl/>
      <w:lvlText w:val="%1.%2.%3."/>
      <w:lvlJc w:val="left"/>
      <w:pPr>
        <w:ind w:left="1506" w:hanging="1080"/>
      </w:pPr>
      <w:rPr>
        <w:rFonts w:hint="default"/>
      </w:rPr>
    </w:lvl>
    <w:lvl w:ilvl="3">
      <w:start w:val="1"/>
      <w:numFmt w:val="decimal"/>
      <w:isLgl/>
      <w:lvlText w:val="%1.%2.%3.%4."/>
      <w:lvlJc w:val="left"/>
      <w:pPr>
        <w:ind w:left="1866" w:hanging="1440"/>
      </w:pPr>
      <w:rPr>
        <w:rFonts w:hint="default"/>
      </w:rPr>
    </w:lvl>
    <w:lvl w:ilvl="4">
      <w:start w:val="1"/>
      <w:numFmt w:val="decimal"/>
      <w:isLgl/>
      <w:lvlText w:val="%1.%2.%3.%4.%5."/>
      <w:lvlJc w:val="left"/>
      <w:pPr>
        <w:ind w:left="2226" w:hanging="1800"/>
      </w:pPr>
      <w:rPr>
        <w:rFonts w:hint="default"/>
      </w:rPr>
    </w:lvl>
    <w:lvl w:ilvl="5">
      <w:start w:val="1"/>
      <w:numFmt w:val="decimal"/>
      <w:isLgl/>
      <w:lvlText w:val="%1.%2.%3.%4.%5.%6."/>
      <w:lvlJc w:val="left"/>
      <w:pPr>
        <w:ind w:left="2226" w:hanging="1800"/>
      </w:pPr>
      <w:rPr>
        <w:rFonts w:hint="default"/>
      </w:rPr>
    </w:lvl>
    <w:lvl w:ilvl="6">
      <w:start w:val="1"/>
      <w:numFmt w:val="decimal"/>
      <w:isLgl/>
      <w:lvlText w:val="%1.%2.%3.%4.%5.%6.%7."/>
      <w:lvlJc w:val="left"/>
      <w:pPr>
        <w:ind w:left="2586" w:hanging="2160"/>
      </w:pPr>
      <w:rPr>
        <w:rFonts w:hint="default"/>
      </w:rPr>
    </w:lvl>
    <w:lvl w:ilvl="7">
      <w:start w:val="1"/>
      <w:numFmt w:val="decimal"/>
      <w:isLgl/>
      <w:lvlText w:val="%1.%2.%3.%4.%5.%6.%7.%8."/>
      <w:lvlJc w:val="left"/>
      <w:pPr>
        <w:ind w:left="2946" w:hanging="2520"/>
      </w:pPr>
      <w:rPr>
        <w:rFonts w:hint="default"/>
      </w:rPr>
    </w:lvl>
    <w:lvl w:ilvl="8">
      <w:start w:val="1"/>
      <w:numFmt w:val="decimal"/>
      <w:isLgl/>
      <w:lvlText w:val="%1.%2.%3.%4.%5.%6.%7.%8.%9."/>
      <w:lvlJc w:val="left"/>
      <w:pPr>
        <w:ind w:left="3306" w:hanging="2880"/>
      </w:pPr>
      <w:rPr>
        <w:rFonts w:hint="default"/>
      </w:rPr>
    </w:lvl>
  </w:abstractNum>
  <w:abstractNum w:abstractNumId="31" w15:restartNumberingAfterBreak="0">
    <w:nsid w:val="4BFB230C"/>
    <w:multiLevelType w:val="hybridMultilevel"/>
    <w:tmpl w:val="CC742C16"/>
    <w:lvl w:ilvl="0" w:tplc="9AF8CAA4">
      <w:start w:val="1"/>
      <w:numFmt w:val="lowerLetter"/>
      <w:lvlText w:val="%1)"/>
      <w:lvlJc w:val="left"/>
      <w:pPr>
        <w:ind w:left="720" w:hanging="360"/>
      </w:pPr>
      <w:rPr>
        <w:rFonts w:hint="default"/>
        <w:b/>
        <w:bCs w:val="0"/>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4F801AD8"/>
    <w:multiLevelType w:val="singleLevel"/>
    <w:tmpl w:val="D29A1298"/>
    <w:lvl w:ilvl="0">
      <w:start w:val="1"/>
      <w:numFmt w:val="decimal"/>
      <w:lvlText w:val="%1."/>
      <w:lvlJc w:val="left"/>
      <w:pPr>
        <w:ind w:left="720" w:hanging="360"/>
      </w:pPr>
      <w:rPr>
        <w:rFonts w:hint="default"/>
        <w:b w:val="0"/>
        <w:sz w:val="20"/>
        <w:szCs w:val="20"/>
      </w:rPr>
    </w:lvl>
  </w:abstractNum>
  <w:abstractNum w:abstractNumId="33" w15:restartNumberingAfterBreak="0">
    <w:nsid w:val="51C42224"/>
    <w:multiLevelType w:val="hybridMultilevel"/>
    <w:tmpl w:val="E6E69930"/>
    <w:lvl w:ilvl="0" w:tplc="F2B0E236">
      <w:start w:val="1"/>
      <w:numFmt w:val="bullet"/>
      <w:lvlText w:val="−"/>
      <w:lvlJc w:val="left"/>
      <w:pPr>
        <w:ind w:left="720" w:hanging="360"/>
      </w:pPr>
      <w:rPr>
        <w:rFonts w:ascii="Arial" w:hAnsi="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4" w15:restartNumberingAfterBreak="0">
    <w:nsid w:val="53C50089"/>
    <w:multiLevelType w:val="hybridMultilevel"/>
    <w:tmpl w:val="2334C6FE"/>
    <w:lvl w:ilvl="0" w:tplc="B5D428A6">
      <w:start w:val="1"/>
      <w:numFmt w:val="upperRoman"/>
      <w:lvlText w:val="%1."/>
      <w:lvlJc w:val="left"/>
      <w:pPr>
        <w:ind w:left="1080" w:hanging="72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5" w15:restartNumberingAfterBreak="0">
    <w:nsid w:val="5ABA4CFA"/>
    <w:multiLevelType w:val="hybridMultilevel"/>
    <w:tmpl w:val="14649134"/>
    <w:lvl w:ilvl="0" w:tplc="6164959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36" w15:restartNumberingAfterBreak="0">
    <w:nsid w:val="5B37137C"/>
    <w:multiLevelType w:val="hybridMultilevel"/>
    <w:tmpl w:val="E550F594"/>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C917221"/>
    <w:multiLevelType w:val="hybridMultilevel"/>
    <w:tmpl w:val="E2405E6A"/>
    <w:lvl w:ilvl="0" w:tplc="D3DC4EFE">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CE62E9A"/>
    <w:multiLevelType w:val="hybridMultilevel"/>
    <w:tmpl w:val="06FC5C4C"/>
    <w:lvl w:ilvl="0" w:tplc="4C9455F2">
      <w:start w:val="1"/>
      <w:numFmt w:val="bullet"/>
      <w:lvlText w:val=""/>
      <w:lvlJc w:val="left"/>
      <w:pPr>
        <w:ind w:left="787" w:hanging="360"/>
      </w:pPr>
      <w:rPr>
        <w:rFonts w:ascii="Symbol" w:hAnsi="Symbol" w:hint="default"/>
      </w:rPr>
    </w:lvl>
    <w:lvl w:ilvl="1" w:tplc="04240003" w:tentative="1">
      <w:start w:val="1"/>
      <w:numFmt w:val="bullet"/>
      <w:lvlText w:val="o"/>
      <w:lvlJc w:val="left"/>
      <w:pPr>
        <w:ind w:left="1507" w:hanging="360"/>
      </w:pPr>
      <w:rPr>
        <w:rFonts w:ascii="Courier New" w:hAnsi="Courier New" w:cs="Courier New" w:hint="default"/>
      </w:rPr>
    </w:lvl>
    <w:lvl w:ilvl="2" w:tplc="04240005" w:tentative="1">
      <w:start w:val="1"/>
      <w:numFmt w:val="bullet"/>
      <w:lvlText w:val=""/>
      <w:lvlJc w:val="left"/>
      <w:pPr>
        <w:ind w:left="2227" w:hanging="360"/>
      </w:pPr>
      <w:rPr>
        <w:rFonts w:ascii="Wingdings" w:hAnsi="Wingdings" w:hint="default"/>
      </w:rPr>
    </w:lvl>
    <w:lvl w:ilvl="3" w:tplc="04240001" w:tentative="1">
      <w:start w:val="1"/>
      <w:numFmt w:val="bullet"/>
      <w:lvlText w:val=""/>
      <w:lvlJc w:val="left"/>
      <w:pPr>
        <w:ind w:left="2947" w:hanging="360"/>
      </w:pPr>
      <w:rPr>
        <w:rFonts w:ascii="Symbol" w:hAnsi="Symbol" w:hint="default"/>
      </w:rPr>
    </w:lvl>
    <w:lvl w:ilvl="4" w:tplc="04240003" w:tentative="1">
      <w:start w:val="1"/>
      <w:numFmt w:val="bullet"/>
      <w:lvlText w:val="o"/>
      <w:lvlJc w:val="left"/>
      <w:pPr>
        <w:ind w:left="3667" w:hanging="360"/>
      </w:pPr>
      <w:rPr>
        <w:rFonts w:ascii="Courier New" w:hAnsi="Courier New" w:cs="Courier New" w:hint="default"/>
      </w:rPr>
    </w:lvl>
    <w:lvl w:ilvl="5" w:tplc="04240005" w:tentative="1">
      <w:start w:val="1"/>
      <w:numFmt w:val="bullet"/>
      <w:lvlText w:val=""/>
      <w:lvlJc w:val="left"/>
      <w:pPr>
        <w:ind w:left="4387" w:hanging="360"/>
      </w:pPr>
      <w:rPr>
        <w:rFonts w:ascii="Wingdings" w:hAnsi="Wingdings" w:hint="default"/>
      </w:rPr>
    </w:lvl>
    <w:lvl w:ilvl="6" w:tplc="04240001" w:tentative="1">
      <w:start w:val="1"/>
      <w:numFmt w:val="bullet"/>
      <w:lvlText w:val=""/>
      <w:lvlJc w:val="left"/>
      <w:pPr>
        <w:ind w:left="5107" w:hanging="360"/>
      </w:pPr>
      <w:rPr>
        <w:rFonts w:ascii="Symbol" w:hAnsi="Symbol" w:hint="default"/>
      </w:rPr>
    </w:lvl>
    <w:lvl w:ilvl="7" w:tplc="04240003" w:tentative="1">
      <w:start w:val="1"/>
      <w:numFmt w:val="bullet"/>
      <w:lvlText w:val="o"/>
      <w:lvlJc w:val="left"/>
      <w:pPr>
        <w:ind w:left="5827" w:hanging="360"/>
      </w:pPr>
      <w:rPr>
        <w:rFonts w:ascii="Courier New" w:hAnsi="Courier New" w:cs="Courier New" w:hint="default"/>
      </w:rPr>
    </w:lvl>
    <w:lvl w:ilvl="8" w:tplc="04240005" w:tentative="1">
      <w:start w:val="1"/>
      <w:numFmt w:val="bullet"/>
      <w:lvlText w:val=""/>
      <w:lvlJc w:val="left"/>
      <w:pPr>
        <w:ind w:left="6547" w:hanging="360"/>
      </w:pPr>
      <w:rPr>
        <w:rFonts w:ascii="Wingdings" w:hAnsi="Wingdings" w:hint="default"/>
      </w:rPr>
    </w:lvl>
  </w:abstractNum>
  <w:abstractNum w:abstractNumId="39" w15:restartNumberingAfterBreak="0">
    <w:nsid w:val="5D490656"/>
    <w:multiLevelType w:val="hybridMultilevel"/>
    <w:tmpl w:val="82A67F4C"/>
    <w:lvl w:ilvl="0" w:tplc="6EC28CEC">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6065608C"/>
    <w:multiLevelType w:val="singleLevel"/>
    <w:tmpl w:val="26BEA80A"/>
    <w:lvl w:ilvl="0">
      <w:start w:val="1"/>
      <w:numFmt w:val="bullet"/>
      <w:lvlText w:val=""/>
      <w:lvlJc w:val="left"/>
      <w:pPr>
        <w:ind w:left="360" w:hanging="360"/>
      </w:pPr>
      <w:rPr>
        <w:rFonts w:ascii="Symbol" w:hAnsi="Symbol" w:hint="default"/>
      </w:rPr>
    </w:lvl>
  </w:abstractNum>
  <w:abstractNum w:abstractNumId="41" w15:restartNumberingAfterBreak="0">
    <w:nsid w:val="616E09AF"/>
    <w:multiLevelType w:val="hybridMultilevel"/>
    <w:tmpl w:val="CE1CBA8E"/>
    <w:lvl w:ilvl="0" w:tplc="56AC9B0C">
      <w:start w:val="1"/>
      <w:numFmt w:val="bullet"/>
      <w:lvlText w:val=""/>
      <w:lvlJc w:val="left"/>
      <w:pPr>
        <w:ind w:left="720" w:hanging="360"/>
      </w:pPr>
      <w:rPr>
        <w:rFonts w:ascii="Symbol" w:hAnsi="Symbol" w:hint="default"/>
        <w:sz w:val="40"/>
        <w:szCs w:val="4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2" w15:restartNumberingAfterBreak="0">
    <w:nsid w:val="628D7637"/>
    <w:multiLevelType w:val="hybridMultilevel"/>
    <w:tmpl w:val="63A2DA54"/>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70AE0BC5"/>
    <w:multiLevelType w:val="singleLevel"/>
    <w:tmpl w:val="D9402A30"/>
    <w:lvl w:ilvl="0">
      <w:start w:val="1"/>
      <w:numFmt w:val="bullet"/>
      <w:lvlText w:val=""/>
      <w:lvlJc w:val="left"/>
      <w:pPr>
        <w:ind w:left="435" w:hanging="360"/>
      </w:pPr>
      <w:rPr>
        <w:rFonts w:ascii="Symbol" w:hAnsi="Symbol" w:hint="default"/>
      </w:rPr>
    </w:lvl>
  </w:abstractNum>
  <w:abstractNum w:abstractNumId="44" w15:restartNumberingAfterBreak="0">
    <w:nsid w:val="71E351C7"/>
    <w:multiLevelType w:val="hybridMultilevel"/>
    <w:tmpl w:val="7A545DE6"/>
    <w:lvl w:ilvl="0" w:tplc="FFFFFFFF">
      <w:start w:val="3"/>
      <w:numFmt w:val="bullet"/>
      <w:lvlText w:val="-"/>
      <w:lvlJc w:val="left"/>
      <w:pPr>
        <w:tabs>
          <w:tab w:val="num" w:pos="720"/>
        </w:tabs>
        <w:ind w:left="720" w:hanging="360"/>
      </w:pPr>
      <w:rPr>
        <w:rFonts w:ascii="Arial" w:eastAsia="Times New Roman" w:hAnsi="Arial" w:cs="Arial" w:hint="default"/>
      </w:rPr>
    </w:lvl>
    <w:lvl w:ilvl="1" w:tplc="A948DB28">
      <w:start w:val="1"/>
      <w:numFmt w:val="decimal"/>
      <w:lvlText w:val="%2."/>
      <w:lvlJc w:val="left"/>
      <w:pPr>
        <w:tabs>
          <w:tab w:val="num" w:pos="4613"/>
        </w:tabs>
        <w:ind w:left="4613" w:hanging="360"/>
      </w:pPr>
      <w:rPr>
        <w:rFonts w:hint="default"/>
        <w:b w:val="0"/>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5" w15:restartNumberingAfterBreak="0">
    <w:nsid w:val="766853EA"/>
    <w:multiLevelType w:val="multilevel"/>
    <w:tmpl w:val="C6DECF20"/>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sz w:val="20"/>
        <w:szCs w:val="20"/>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46"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792D78EF"/>
    <w:multiLevelType w:val="hybridMultilevel"/>
    <w:tmpl w:val="6AD849A6"/>
    <w:lvl w:ilvl="0" w:tplc="F7BC859C">
      <w:start w:val="1"/>
      <w:numFmt w:val="lowerLetter"/>
      <w:lvlText w:val="%1)"/>
      <w:lvlJc w:val="left"/>
      <w:pPr>
        <w:ind w:left="720" w:hanging="360"/>
      </w:pPr>
      <w:rPr>
        <w:rFonts w:ascii="Tahoma" w:eastAsia="Times New Roman" w:hAnsi="Tahoma" w:cs="Tahoma"/>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8" w15:restartNumberingAfterBreak="0">
    <w:nsid w:val="7F443110"/>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num w:numId="1">
    <w:abstractNumId w:val="27"/>
  </w:num>
  <w:num w:numId="2">
    <w:abstractNumId w:val="9"/>
  </w:num>
  <w:num w:numId="3">
    <w:abstractNumId w:val="16"/>
  </w:num>
  <w:num w:numId="4">
    <w:abstractNumId w:val="29"/>
  </w:num>
  <w:num w:numId="5">
    <w:abstractNumId w:val="20"/>
  </w:num>
  <w:num w:numId="6">
    <w:abstractNumId w:val="23"/>
  </w:num>
  <w:num w:numId="7">
    <w:abstractNumId w:val="0"/>
  </w:num>
  <w:num w:numId="8">
    <w:abstractNumId w:val="18"/>
  </w:num>
  <w:num w:numId="9">
    <w:abstractNumId w:val="1"/>
  </w:num>
  <w:num w:numId="10">
    <w:abstractNumId w:val="8"/>
  </w:num>
  <w:num w:numId="11">
    <w:abstractNumId w:val="25"/>
  </w:num>
  <w:num w:numId="12">
    <w:abstractNumId w:val="43"/>
  </w:num>
  <w:num w:numId="13">
    <w:abstractNumId w:val="30"/>
  </w:num>
  <w:num w:numId="14">
    <w:abstractNumId w:val="42"/>
  </w:num>
  <w:num w:numId="15">
    <w:abstractNumId w:val="38"/>
  </w:num>
  <w:num w:numId="16">
    <w:abstractNumId w:val="22"/>
  </w:num>
  <w:num w:numId="17">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3"/>
  </w:num>
  <w:num w:numId="20">
    <w:abstractNumId w:val="7"/>
  </w:num>
  <w:num w:numId="21">
    <w:abstractNumId w:val="23"/>
  </w:num>
  <w:num w:numId="22">
    <w:abstractNumId w:val="11"/>
  </w:num>
  <w:num w:numId="23">
    <w:abstractNumId w:val="1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5"/>
  </w:num>
  <w:num w:numId="25">
    <w:abstractNumId w:val="28"/>
  </w:num>
  <w:num w:numId="26">
    <w:abstractNumId w:val="44"/>
  </w:num>
  <w:num w:numId="27">
    <w:abstractNumId w:val="14"/>
  </w:num>
  <w:num w:numId="28">
    <w:abstractNumId w:val="15"/>
  </w:num>
  <w:num w:numId="29">
    <w:abstractNumId w:val="12"/>
  </w:num>
  <w:num w:numId="30">
    <w:abstractNumId w:val="46"/>
  </w:num>
  <w:num w:numId="31">
    <w:abstractNumId w:val="45"/>
  </w:num>
  <w:num w:numId="32">
    <w:abstractNumId w:val="21"/>
  </w:num>
  <w:num w:numId="33">
    <w:abstractNumId w:val="41"/>
  </w:num>
  <w:num w:numId="34">
    <w:abstractNumId w:val="48"/>
  </w:num>
  <w:num w:numId="35">
    <w:abstractNumId w:val="17"/>
  </w:num>
  <w:num w:numId="36">
    <w:abstractNumId w:val="26"/>
  </w:num>
  <w:num w:numId="37">
    <w:abstractNumId w:val="6"/>
  </w:num>
  <w:num w:numId="38">
    <w:abstractNumId w:val="47"/>
  </w:num>
  <w:num w:numId="39">
    <w:abstractNumId w:val="19"/>
  </w:num>
  <w:num w:numId="40">
    <w:abstractNumId w:val="36"/>
  </w:num>
  <w:num w:numId="41">
    <w:abstractNumId w:val="39"/>
  </w:num>
  <w:num w:numId="42">
    <w:abstractNumId w:val="10"/>
  </w:num>
  <w:num w:numId="43">
    <w:abstractNumId w:val="31"/>
  </w:num>
  <w:num w:numId="44">
    <w:abstractNumId w:val="33"/>
  </w:num>
  <w:num w:numId="45">
    <w:abstractNumId w:val="34"/>
  </w:num>
  <w:num w:numId="46">
    <w:abstractNumId w:val="32"/>
  </w:num>
  <w:num w:numId="47">
    <w:abstractNumId w:val="2"/>
    <w:lvlOverride w:ilvl="0">
      <w:lvl w:ilvl="0">
        <w:start w:val="1"/>
        <w:numFmt w:val="bullet"/>
        <w:lvlText w:val=""/>
        <w:legacy w:legacy="1" w:legacySpace="120" w:legacyIndent="397"/>
        <w:lvlJc w:val="left"/>
        <w:pPr>
          <w:ind w:left="397" w:hanging="397"/>
        </w:pPr>
        <w:rPr>
          <w:rFonts w:ascii="Symbol" w:hAnsi="Symbol" w:hint="default"/>
        </w:rPr>
      </w:lvl>
    </w:lvlOverride>
  </w:num>
  <w:num w:numId="48">
    <w:abstractNumId w:val="40"/>
  </w:num>
  <w:num w:numId="49">
    <w:abstractNumId w:val="3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2"/>
  <w:hideGrammaticalErrors/>
  <w:proofState w:spelling="clean" w:grammar="clean"/>
  <w:defaultTabStop w:val="708"/>
  <w:hyphenationZone w:val="425"/>
  <w:characterSpacingControl w:val="doNotCompress"/>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1EFB"/>
    <w:rsid w:val="00000002"/>
    <w:rsid w:val="000016F9"/>
    <w:rsid w:val="00007085"/>
    <w:rsid w:val="00007CA6"/>
    <w:rsid w:val="0001018C"/>
    <w:rsid w:val="000106EA"/>
    <w:rsid w:val="00011086"/>
    <w:rsid w:val="00011379"/>
    <w:rsid w:val="0001201B"/>
    <w:rsid w:val="00012EB1"/>
    <w:rsid w:val="00015071"/>
    <w:rsid w:val="000202AA"/>
    <w:rsid w:val="00021BC4"/>
    <w:rsid w:val="000220A9"/>
    <w:rsid w:val="00023CE8"/>
    <w:rsid w:val="00024AA2"/>
    <w:rsid w:val="00025177"/>
    <w:rsid w:val="00030C63"/>
    <w:rsid w:val="00030DC5"/>
    <w:rsid w:val="000312AA"/>
    <w:rsid w:val="0003308D"/>
    <w:rsid w:val="000379CD"/>
    <w:rsid w:val="0004077A"/>
    <w:rsid w:val="00042945"/>
    <w:rsid w:val="0004349E"/>
    <w:rsid w:val="000437ED"/>
    <w:rsid w:val="000442D0"/>
    <w:rsid w:val="00046294"/>
    <w:rsid w:val="0004661F"/>
    <w:rsid w:val="000468CC"/>
    <w:rsid w:val="00047189"/>
    <w:rsid w:val="000503E2"/>
    <w:rsid w:val="00050471"/>
    <w:rsid w:val="00052E02"/>
    <w:rsid w:val="00053796"/>
    <w:rsid w:val="0005451E"/>
    <w:rsid w:val="00055E31"/>
    <w:rsid w:val="000575FF"/>
    <w:rsid w:val="00063079"/>
    <w:rsid w:val="00063509"/>
    <w:rsid w:val="00064417"/>
    <w:rsid w:val="00064645"/>
    <w:rsid w:val="00065240"/>
    <w:rsid w:val="000657E1"/>
    <w:rsid w:val="00065DD1"/>
    <w:rsid w:val="0006674B"/>
    <w:rsid w:val="00072E47"/>
    <w:rsid w:val="0007456A"/>
    <w:rsid w:val="0007473A"/>
    <w:rsid w:val="000769AE"/>
    <w:rsid w:val="0008103A"/>
    <w:rsid w:val="00082EDE"/>
    <w:rsid w:val="00083A53"/>
    <w:rsid w:val="00085704"/>
    <w:rsid w:val="00085CDD"/>
    <w:rsid w:val="00086458"/>
    <w:rsid w:val="00087B4A"/>
    <w:rsid w:val="00087C28"/>
    <w:rsid w:val="00087D7A"/>
    <w:rsid w:val="00091318"/>
    <w:rsid w:val="00091E37"/>
    <w:rsid w:val="000921E0"/>
    <w:rsid w:val="00093249"/>
    <w:rsid w:val="00093EDC"/>
    <w:rsid w:val="0009536C"/>
    <w:rsid w:val="000956F8"/>
    <w:rsid w:val="000A385D"/>
    <w:rsid w:val="000A3E18"/>
    <w:rsid w:val="000A4517"/>
    <w:rsid w:val="000A4D00"/>
    <w:rsid w:val="000A5AFF"/>
    <w:rsid w:val="000A5E3E"/>
    <w:rsid w:val="000B0488"/>
    <w:rsid w:val="000B08D9"/>
    <w:rsid w:val="000B1194"/>
    <w:rsid w:val="000B1256"/>
    <w:rsid w:val="000B2462"/>
    <w:rsid w:val="000B29F2"/>
    <w:rsid w:val="000B74C7"/>
    <w:rsid w:val="000B76B5"/>
    <w:rsid w:val="000B7D64"/>
    <w:rsid w:val="000B7E6A"/>
    <w:rsid w:val="000C08FA"/>
    <w:rsid w:val="000C12DA"/>
    <w:rsid w:val="000C3D5D"/>
    <w:rsid w:val="000C4020"/>
    <w:rsid w:val="000D138B"/>
    <w:rsid w:val="000D1934"/>
    <w:rsid w:val="000D29B8"/>
    <w:rsid w:val="000D313E"/>
    <w:rsid w:val="000D3B5D"/>
    <w:rsid w:val="000D5C3A"/>
    <w:rsid w:val="000D7191"/>
    <w:rsid w:val="000E1133"/>
    <w:rsid w:val="000E2A00"/>
    <w:rsid w:val="000E4C10"/>
    <w:rsid w:val="000F0388"/>
    <w:rsid w:val="000F0C33"/>
    <w:rsid w:val="000F2B8C"/>
    <w:rsid w:val="000F5ED1"/>
    <w:rsid w:val="000F6F17"/>
    <w:rsid w:val="000F7672"/>
    <w:rsid w:val="00103A47"/>
    <w:rsid w:val="00104564"/>
    <w:rsid w:val="0010581A"/>
    <w:rsid w:val="00106B62"/>
    <w:rsid w:val="00107E39"/>
    <w:rsid w:val="001105A6"/>
    <w:rsid w:val="00111CE0"/>
    <w:rsid w:val="00112288"/>
    <w:rsid w:val="00112639"/>
    <w:rsid w:val="00112B38"/>
    <w:rsid w:val="00113823"/>
    <w:rsid w:val="0011419B"/>
    <w:rsid w:val="00114B6E"/>
    <w:rsid w:val="001151D2"/>
    <w:rsid w:val="001151DD"/>
    <w:rsid w:val="00115987"/>
    <w:rsid w:val="00115D7D"/>
    <w:rsid w:val="001209E8"/>
    <w:rsid w:val="001216FD"/>
    <w:rsid w:val="00122FEF"/>
    <w:rsid w:val="001241C9"/>
    <w:rsid w:val="00124417"/>
    <w:rsid w:val="001258EF"/>
    <w:rsid w:val="0012647C"/>
    <w:rsid w:val="0013117D"/>
    <w:rsid w:val="00133512"/>
    <w:rsid w:val="00134D15"/>
    <w:rsid w:val="001355DF"/>
    <w:rsid w:val="00145A8F"/>
    <w:rsid w:val="00146F0D"/>
    <w:rsid w:val="00146FE5"/>
    <w:rsid w:val="0015109B"/>
    <w:rsid w:val="0015127E"/>
    <w:rsid w:val="00152609"/>
    <w:rsid w:val="001538B4"/>
    <w:rsid w:val="0015754C"/>
    <w:rsid w:val="0016003D"/>
    <w:rsid w:val="0016075A"/>
    <w:rsid w:val="001612D4"/>
    <w:rsid w:val="0016259C"/>
    <w:rsid w:val="001642F1"/>
    <w:rsid w:val="00164E27"/>
    <w:rsid w:val="001674C9"/>
    <w:rsid w:val="00167CF5"/>
    <w:rsid w:val="00170F62"/>
    <w:rsid w:val="001716A9"/>
    <w:rsid w:val="00172ABB"/>
    <w:rsid w:val="0017300E"/>
    <w:rsid w:val="0017474A"/>
    <w:rsid w:val="001761A9"/>
    <w:rsid w:val="0018017E"/>
    <w:rsid w:val="00181592"/>
    <w:rsid w:val="001815D7"/>
    <w:rsid w:val="00181B0A"/>
    <w:rsid w:val="001846A1"/>
    <w:rsid w:val="0018575F"/>
    <w:rsid w:val="00185C36"/>
    <w:rsid w:val="00186DF6"/>
    <w:rsid w:val="00187855"/>
    <w:rsid w:val="00187FCC"/>
    <w:rsid w:val="0019180E"/>
    <w:rsid w:val="00194057"/>
    <w:rsid w:val="0019621B"/>
    <w:rsid w:val="001A2342"/>
    <w:rsid w:val="001A2BBF"/>
    <w:rsid w:val="001A4763"/>
    <w:rsid w:val="001A6887"/>
    <w:rsid w:val="001A6E9D"/>
    <w:rsid w:val="001A75E2"/>
    <w:rsid w:val="001A7959"/>
    <w:rsid w:val="001B02EC"/>
    <w:rsid w:val="001B185F"/>
    <w:rsid w:val="001B1C73"/>
    <w:rsid w:val="001B23BF"/>
    <w:rsid w:val="001B252A"/>
    <w:rsid w:val="001B4216"/>
    <w:rsid w:val="001B7025"/>
    <w:rsid w:val="001B732B"/>
    <w:rsid w:val="001B7CE5"/>
    <w:rsid w:val="001C3A04"/>
    <w:rsid w:val="001C41B3"/>
    <w:rsid w:val="001C4B02"/>
    <w:rsid w:val="001C53E0"/>
    <w:rsid w:val="001C7D29"/>
    <w:rsid w:val="001D2641"/>
    <w:rsid w:val="001D4C01"/>
    <w:rsid w:val="001D4ED8"/>
    <w:rsid w:val="001D684C"/>
    <w:rsid w:val="001D6BE1"/>
    <w:rsid w:val="001E05D8"/>
    <w:rsid w:val="001E0D6A"/>
    <w:rsid w:val="001E11D0"/>
    <w:rsid w:val="001E2146"/>
    <w:rsid w:val="001E5666"/>
    <w:rsid w:val="001E60CF"/>
    <w:rsid w:val="001F1533"/>
    <w:rsid w:val="001F2F55"/>
    <w:rsid w:val="001F331F"/>
    <w:rsid w:val="001F542C"/>
    <w:rsid w:val="001F5F7D"/>
    <w:rsid w:val="00201E22"/>
    <w:rsid w:val="00201EFB"/>
    <w:rsid w:val="0020237A"/>
    <w:rsid w:val="00203D60"/>
    <w:rsid w:val="00203F51"/>
    <w:rsid w:val="002051C5"/>
    <w:rsid w:val="00205F75"/>
    <w:rsid w:val="002113C6"/>
    <w:rsid w:val="0021356D"/>
    <w:rsid w:val="0021443A"/>
    <w:rsid w:val="00215328"/>
    <w:rsid w:val="00216891"/>
    <w:rsid w:val="00216988"/>
    <w:rsid w:val="00217598"/>
    <w:rsid w:val="00221222"/>
    <w:rsid w:val="00221A63"/>
    <w:rsid w:val="0022211E"/>
    <w:rsid w:val="00222AD5"/>
    <w:rsid w:val="0022542A"/>
    <w:rsid w:val="0022599E"/>
    <w:rsid w:val="002269E5"/>
    <w:rsid w:val="00227211"/>
    <w:rsid w:val="00227B3C"/>
    <w:rsid w:val="0023146D"/>
    <w:rsid w:val="00231DDC"/>
    <w:rsid w:val="00232899"/>
    <w:rsid w:val="00233981"/>
    <w:rsid w:val="0023408B"/>
    <w:rsid w:val="002346C4"/>
    <w:rsid w:val="00234FD8"/>
    <w:rsid w:val="00240A3D"/>
    <w:rsid w:val="00241834"/>
    <w:rsid w:val="00241BF8"/>
    <w:rsid w:val="00241D3D"/>
    <w:rsid w:val="002437DA"/>
    <w:rsid w:val="002455D5"/>
    <w:rsid w:val="002471CA"/>
    <w:rsid w:val="002479F2"/>
    <w:rsid w:val="00250499"/>
    <w:rsid w:val="002510D0"/>
    <w:rsid w:val="0025263F"/>
    <w:rsid w:val="002528A7"/>
    <w:rsid w:val="00256B41"/>
    <w:rsid w:val="00256BC5"/>
    <w:rsid w:val="00257C58"/>
    <w:rsid w:val="0026388B"/>
    <w:rsid w:val="002654A8"/>
    <w:rsid w:val="00270FA2"/>
    <w:rsid w:val="00271EDF"/>
    <w:rsid w:val="00276AA9"/>
    <w:rsid w:val="00276B12"/>
    <w:rsid w:val="00281958"/>
    <w:rsid w:val="00282B88"/>
    <w:rsid w:val="00282CA6"/>
    <w:rsid w:val="00285883"/>
    <w:rsid w:val="002910F6"/>
    <w:rsid w:val="00293176"/>
    <w:rsid w:val="002947B6"/>
    <w:rsid w:val="00294989"/>
    <w:rsid w:val="002962F6"/>
    <w:rsid w:val="00297D40"/>
    <w:rsid w:val="002A4387"/>
    <w:rsid w:val="002A4801"/>
    <w:rsid w:val="002A6A1D"/>
    <w:rsid w:val="002A6CC3"/>
    <w:rsid w:val="002B173A"/>
    <w:rsid w:val="002B2DA4"/>
    <w:rsid w:val="002B3C1B"/>
    <w:rsid w:val="002B46EA"/>
    <w:rsid w:val="002B56AF"/>
    <w:rsid w:val="002B6254"/>
    <w:rsid w:val="002B63BD"/>
    <w:rsid w:val="002B7F76"/>
    <w:rsid w:val="002C3899"/>
    <w:rsid w:val="002C5D91"/>
    <w:rsid w:val="002C5E73"/>
    <w:rsid w:val="002C753C"/>
    <w:rsid w:val="002D3762"/>
    <w:rsid w:val="002D450B"/>
    <w:rsid w:val="002D492E"/>
    <w:rsid w:val="002E0FCB"/>
    <w:rsid w:val="002E1F26"/>
    <w:rsid w:val="002E4891"/>
    <w:rsid w:val="002E4AB7"/>
    <w:rsid w:val="002E4B13"/>
    <w:rsid w:val="002E5B8E"/>
    <w:rsid w:val="002F179E"/>
    <w:rsid w:val="002F498A"/>
    <w:rsid w:val="002F791D"/>
    <w:rsid w:val="003004FF"/>
    <w:rsid w:val="0030156A"/>
    <w:rsid w:val="00307ACC"/>
    <w:rsid w:val="0031064C"/>
    <w:rsid w:val="00310F71"/>
    <w:rsid w:val="00312EE2"/>
    <w:rsid w:val="00314C79"/>
    <w:rsid w:val="003151A6"/>
    <w:rsid w:val="00317656"/>
    <w:rsid w:val="0032191B"/>
    <w:rsid w:val="003247EC"/>
    <w:rsid w:val="00325FD7"/>
    <w:rsid w:val="00326376"/>
    <w:rsid w:val="00330041"/>
    <w:rsid w:val="003312C4"/>
    <w:rsid w:val="003350C2"/>
    <w:rsid w:val="00335790"/>
    <w:rsid w:val="00337295"/>
    <w:rsid w:val="00340A26"/>
    <w:rsid w:val="00341ACE"/>
    <w:rsid w:val="00342CDD"/>
    <w:rsid w:val="00344D27"/>
    <w:rsid w:val="00346460"/>
    <w:rsid w:val="00350D10"/>
    <w:rsid w:val="003526AB"/>
    <w:rsid w:val="003545B7"/>
    <w:rsid w:val="003574E4"/>
    <w:rsid w:val="0036638C"/>
    <w:rsid w:val="003676BC"/>
    <w:rsid w:val="00371EDA"/>
    <w:rsid w:val="00372176"/>
    <w:rsid w:val="00375BF2"/>
    <w:rsid w:val="00376E51"/>
    <w:rsid w:val="00377B4B"/>
    <w:rsid w:val="0038231A"/>
    <w:rsid w:val="00383BE6"/>
    <w:rsid w:val="00385407"/>
    <w:rsid w:val="00386BE7"/>
    <w:rsid w:val="00387FED"/>
    <w:rsid w:val="0039112E"/>
    <w:rsid w:val="0039222F"/>
    <w:rsid w:val="00392CD1"/>
    <w:rsid w:val="00393D5E"/>
    <w:rsid w:val="0039502D"/>
    <w:rsid w:val="003961CB"/>
    <w:rsid w:val="003964C7"/>
    <w:rsid w:val="00396CC3"/>
    <w:rsid w:val="003975B6"/>
    <w:rsid w:val="003A0361"/>
    <w:rsid w:val="003A1B2B"/>
    <w:rsid w:val="003A2263"/>
    <w:rsid w:val="003A4ED0"/>
    <w:rsid w:val="003A527A"/>
    <w:rsid w:val="003B1285"/>
    <w:rsid w:val="003B450F"/>
    <w:rsid w:val="003B4BA3"/>
    <w:rsid w:val="003B61C9"/>
    <w:rsid w:val="003B7C9B"/>
    <w:rsid w:val="003C0994"/>
    <w:rsid w:val="003C18DD"/>
    <w:rsid w:val="003C1F33"/>
    <w:rsid w:val="003C2905"/>
    <w:rsid w:val="003C2E95"/>
    <w:rsid w:val="003C5792"/>
    <w:rsid w:val="003C7E08"/>
    <w:rsid w:val="003D12E0"/>
    <w:rsid w:val="003D2AD1"/>
    <w:rsid w:val="003D57F0"/>
    <w:rsid w:val="003E2E51"/>
    <w:rsid w:val="003E31B3"/>
    <w:rsid w:val="003E5DAA"/>
    <w:rsid w:val="003F09BA"/>
    <w:rsid w:val="003F744B"/>
    <w:rsid w:val="004003F4"/>
    <w:rsid w:val="00400FDC"/>
    <w:rsid w:val="00401AB3"/>
    <w:rsid w:val="0040402A"/>
    <w:rsid w:val="0040522E"/>
    <w:rsid w:val="00412B67"/>
    <w:rsid w:val="00412DD2"/>
    <w:rsid w:val="0041353A"/>
    <w:rsid w:val="00414AA2"/>
    <w:rsid w:val="004206D9"/>
    <w:rsid w:val="004215FD"/>
    <w:rsid w:val="004224F5"/>
    <w:rsid w:val="00423D16"/>
    <w:rsid w:val="00424B96"/>
    <w:rsid w:val="00425FF0"/>
    <w:rsid w:val="00426631"/>
    <w:rsid w:val="00430695"/>
    <w:rsid w:val="00430AB2"/>
    <w:rsid w:val="00430F9C"/>
    <w:rsid w:val="00431B95"/>
    <w:rsid w:val="004331CF"/>
    <w:rsid w:val="00433217"/>
    <w:rsid w:val="00435EA4"/>
    <w:rsid w:val="00441318"/>
    <w:rsid w:val="00441E9B"/>
    <w:rsid w:val="00443224"/>
    <w:rsid w:val="004440F2"/>
    <w:rsid w:val="00447277"/>
    <w:rsid w:val="004530C4"/>
    <w:rsid w:val="004544D4"/>
    <w:rsid w:val="004550FE"/>
    <w:rsid w:val="004607BC"/>
    <w:rsid w:val="004616AC"/>
    <w:rsid w:val="00465B21"/>
    <w:rsid w:val="0046716F"/>
    <w:rsid w:val="00471620"/>
    <w:rsid w:val="004741EA"/>
    <w:rsid w:val="00474618"/>
    <w:rsid w:val="00474AC6"/>
    <w:rsid w:val="00474FD5"/>
    <w:rsid w:val="00476412"/>
    <w:rsid w:val="0047710B"/>
    <w:rsid w:val="00477948"/>
    <w:rsid w:val="004808FD"/>
    <w:rsid w:val="00481F27"/>
    <w:rsid w:val="00482323"/>
    <w:rsid w:val="00485E3B"/>
    <w:rsid w:val="0048672B"/>
    <w:rsid w:val="004868B9"/>
    <w:rsid w:val="00493733"/>
    <w:rsid w:val="00494FFC"/>
    <w:rsid w:val="00495105"/>
    <w:rsid w:val="00495929"/>
    <w:rsid w:val="00496324"/>
    <w:rsid w:val="004A07BD"/>
    <w:rsid w:val="004A7CF4"/>
    <w:rsid w:val="004A7FB4"/>
    <w:rsid w:val="004B0F46"/>
    <w:rsid w:val="004B4D0F"/>
    <w:rsid w:val="004C063F"/>
    <w:rsid w:val="004C16AF"/>
    <w:rsid w:val="004C48FF"/>
    <w:rsid w:val="004C4A8F"/>
    <w:rsid w:val="004C5197"/>
    <w:rsid w:val="004D41F7"/>
    <w:rsid w:val="004D5284"/>
    <w:rsid w:val="004D6C24"/>
    <w:rsid w:val="004E0405"/>
    <w:rsid w:val="004E3843"/>
    <w:rsid w:val="004E45FC"/>
    <w:rsid w:val="004E55B0"/>
    <w:rsid w:val="004E64AB"/>
    <w:rsid w:val="004E78C8"/>
    <w:rsid w:val="004E7D84"/>
    <w:rsid w:val="004F0146"/>
    <w:rsid w:val="004F1382"/>
    <w:rsid w:val="004F1835"/>
    <w:rsid w:val="004F194F"/>
    <w:rsid w:val="004F1F86"/>
    <w:rsid w:val="004F24BA"/>
    <w:rsid w:val="004F2C73"/>
    <w:rsid w:val="004F5575"/>
    <w:rsid w:val="004F5A16"/>
    <w:rsid w:val="004F5AB8"/>
    <w:rsid w:val="004F607D"/>
    <w:rsid w:val="004F6D8D"/>
    <w:rsid w:val="004F7CA3"/>
    <w:rsid w:val="005018DE"/>
    <w:rsid w:val="005030FE"/>
    <w:rsid w:val="005032F1"/>
    <w:rsid w:val="0050333D"/>
    <w:rsid w:val="00504E8D"/>
    <w:rsid w:val="0050561A"/>
    <w:rsid w:val="00505D67"/>
    <w:rsid w:val="005062F5"/>
    <w:rsid w:val="00506838"/>
    <w:rsid w:val="00510BB1"/>
    <w:rsid w:val="00512A14"/>
    <w:rsid w:val="00512BB5"/>
    <w:rsid w:val="0051618E"/>
    <w:rsid w:val="00516376"/>
    <w:rsid w:val="0051649C"/>
    <w:rsid w:val="00517C26"/>
    <w:rsid w:val="00520D39"/>
    <w:rsid w:val="00521F0D"/>
    <w:rsid w:val="005232D3"/>
    <w:rsid w:val="0052560F"/>
    <w:rsid w:val="00525CA1"/>
    <w:rsid w:val="00527D32"/>
    <w:rsid w:val="00527FE3"/>
    <w:rsid w:val="005314A7"/>
    <w:rsid w:val="00531FA4"/>
    <w:rsid w:val="00533A47"/>
    <w:rsid w:val="00534E5F"/>
    <w:rsid w:val="005355BC"/>
    <w:rsid w:val="00535898"/>
    <w:rsid w:val="00536D44"/>
    <w:rsid w:val="00540BA2"/>
    <w:rsid w:val="005419AA"/>
    <w:rsid w:val="005423AD"/>
    <w:rsid w:val="0054383A"/>
    <w:rsid w:val="005471DF"/>
    <w:rsid w:val="0054730C"/>
    <w:rsid w:val="00551BF3"/>
    <w:rsid w:val="00551FC8"/>
    <w:rsid w:val="00555132"/>
    <w:rsid w:val="00557892"/>
    <w:rsid w:val="005612A4"/>
    <w:rsid w:val="0056351E"/>
    <w:rsid w:val="00563AA6"/>
    <w:rsid w:val="005642D5"/>
    <w:rsid w:val="00566636"/>
    <w:rsid w:val="0057210D"/>
    <w:rsid w:val="00573B3C"/>
    <w:rsid w:val="005743DA"/>
    <w:rsid w:val="00577A28"/>
    <w:rsid w:val="00584C39"/>
    <w:rsid w:val="00584F54"/>
    <w:rsid w:val="005874EB"/>
    <w:rsid w:val="0059253A"/>
    <w:rsid w:val="00593B01"/>
    <w:rsid w:val="0059610B"/>
    <w:rsid w:val="005A10E9"/>
    <w:rsid w:val="005A2005"/>
    <w:rsid w:val="005A3302"/>
    <w:rsid w:val="005A37F0"/>
    <w:rsid w:val="005A6C8B"/>
    <w:rsid w:val="005B0817"/>
    <w:rsid w:val="005B0992"/>
    <w:rsid w:val="005B09CC"/>
    <w:rsid w:val="005B2577"/>
    <w:rsid w:val="005B32B7"/>
    <w:rsid w:val="005B3A4A"/>
    <w:rsid w:val="005B3ED2"/>
    <w:rsid w:val="005B40DA"/>
    <w:rsid w:val="005B5911"/>
    <w:rsid w:val="005B6379"/>
    <w:rsid w:val="005B723C"/>
    <w:rsid w:val="005C138A"/>
    <w:rsid w:val="005C177B"/>
    <w:rsid w:val="005C366B"/>
    <w:rsid w:val="005C61E0"/>
    <w:rsid w:val="005C624A"/>
    <w:rsid w:val="005C73FB"/>
    <w:rsid w:val="005D0492"/>
    <w:rsid w:val="005D1943"/>
    <w:rsid w:val="005D28DE"/>
    <w:rsid w:val="005D3609"/>
    <w:rsid w:val="005D3D20"/>
    <w:rsid w:val="005D6410"/>
    <w:rsid w:val="005D75A3"/>
    <w:rsid w:val="005E443A"/>
    <w:rsid w:val="005E4569"/>
    <w:rsid w:val="005E4911"/>
    <w:rsid w:val="005E49B9"/>
    <w:rsid w:val="005E663A"/>
    <w:rsid w:val="005F1EA2"/>
    <w:rsid w:val="005F3660"/>
    <w:rsid w:val="005F61CE"/>
    <w:rsid w:val="005F69A9"/>
    <w:rsid w:val="005F72AB"/>
    <w:rsid w:val="00600E8A"/>
    <w:rsid w:val="006012C3"/>
    <w:rsid w:val="0060581C"/>
    <w:rsid w:val="006061D5"/>
    <w:rsid w:val="006126C6"/>
    <w:rsid w:val="006128FF"/>
    <w:rsid w:val="00612D30"/>
    <w:rsid w:val="00613891"/>
    <w:rsid w:val="00613CEF"/>
    <w:rsid w:val="0061528A"/>
    <w:rsid w:val="00620244"/>
    <w:rsid w:val="006210D2"/>
    <w:rsid w:val="0062254C"/>
    <w:rsid w:val="00623340"/>
    <w:rsid w:val="00623596"/>
    <w:rsid w:val="00623FAD"/>
    <w:rsid w:val="006265EC"/>
    <w:rsid w:val="0062687E"/>
    <w:rsid w:val="00631AA4"/>
    <w:rsid w:val="0063240D"/>
    <w:rsid w:val="00635341"/>
    <w:rsid w:val="0063583C"/>
    <w:rsid w:val="0063714E"/>
    <w:rsid w:val="00642201"/>
    <w:rsid w:val="0064566C"/>
    <w:rsid w:val="0064583F"/>
    <w:rsid w:val="00647409"/>
    <w:rsid w:val="00647CB9"/>
    <w:rsid w:val="00651492"/>
    <w:rsid w:val="00656ACD"/>
    <w:rsid w:val="00656C9E"/>
    <w:rsid w:val="00660F01"/>
    <w:rsid w:val="00660FF8"/>
    <w:rsid w:val="00661F02"/>
    <w:rsid w:val="0066272D"/>
    <w:rsid w:val="00663354"/>
    <w:rsid w:val="00670709"/>
    <w:rsid w:val="006707A3"/>
    <w:rsid w:val="0067188D"/>
    <w:rsid w:val="006731E0"/>
    <w:rsid w:val="006749E9"/>
    <w:rsid w:val="00676B07"/>
    <w:rsid w:val="00680A1E"/>
    <w:rsid w:val="00681AA0"/>
    <w:rsid w:val="006825EF"/>
    <w:rsid w:val="00684B01"/>
    <w:rsid w:val="00685CD5"/>
    <w:rsid w:val="006863E2"/>
    <w:rsid w:val="00686837"/>
    <w:rsid w:val="00687B1D"/>
    <w:rsid w:val="006901F6"/>
    <w:rsid w:val="0069550F"/>
    <w:rsid w:val="0069704B"/>
    <w:rsid w:val="00697A3D"/>
    <w:rsid w:val="00697EEA"/>
    <w:rsid w:val="006A0A6D"/>
    <w:rsid w:val="006A0B8F"/>
    <w:rsid w:val="006A5856"/>
    <w:rsid w:val="006A76E6"/>
    <w:rsid w:val="006A7EAC"/>
    <w:rsid w:val="006B0A7B"/>
    <w:rsid w:val="006B40F4"/>
    <w:rsid w:val="006C1D80"/>
    <w:rsid w:val="006C2EE9"/>
    <w:rsid w:val="006C2F25"/>
    <w:rsid w:val="006C522C"/>
    <w:rsid w:val="006C5927"/>
    <w:rsid w:val="006D0ACB"/>
    <w:rsid w:val="006D0D3F"/>
    <w:rsid w:val="006D2799"/>
    <w:rsid w:val="006D3120"/>
    <w:rsid w:val="006D56E0"/>
    <w:rsid w:val="006E22EC"/>
    <w:rsid w:val="006E2694"/>
    <w:rsid w:val="006E4665"/>
    <w:rsid w:val="006E4D31"/>
    <w:rsid w:val="006E5B54"/>
    <w:rsid w:val="006E5CEF"/>
    <w:rsid w:val="006E5E81"/>
    <w:rsid w:val="006E603B"/>
    <w:rsid w:val="006E6438"/>
    <w:rsid w:val="006E6A6D"/>
    <w:rsid w:val="006E6AC1"/>
    <w:rsid w:val="006F0549"/>
    <w:rsid w:val="006F1579"/>
    <w:rsid w:val="006F2E86"/>
    <w:rsid w:val="006F3BC0"/>
    <w:rsid w:val="006F4006"/>
    <w:rsid w:val="00706344"/>
    <w:rsid w:val="0070727B"/>
    <w:rsid w:val="00707BA7"/>
    <w:rsid w:val="00707C82"/>
    <w:rsid w:val="007147CF"/>
    <w:rsid w:val="00717F97"/>
    <w:rsid w:val="00722E87"/>
    <w:rsid w:val="00727B8A"/>
    <w:rsid w:val="00731393"/>
    <w:rsid w:val="007323B0"/>
    <w:rsid w:val="00732656"/>
    <w:rsid w:val="00732AB5"/>
    <w:rsid w:val="00735D1A"/>
    <w:rsid w:val="0073709D"/>
    <w:rsid w:val="00740B98"/>
    <w:rsid w:val="007419D9"/>
    <w:rsid w:val="00741DE5"/>
    <w:rsid w:val="00746166"/>
    <w:rsid w:val="007503D9"/>
    <w:rsid w:val="007512AC"/>
    <w:rsid w:val="00757068"/>
    <w:rsid w:val="00761512"/>
    <w:rsid w:val="00762631"/>
    <w:rsid w:val="0076263F"/>
    <w:rsid w:val="0076367D"/>
    <w:rsid w:val="00763EE2"/>
    <w:rsid w:val="00765180"/>
    <w:rsid w:val="0077054B"/>
    <w:rsid w:val="007712E5"/>
    <w:rsid w:val="007735FC"/>
    <w:rsid w:val="00775989"/>
    <w:rsid w:val="00775F25"/>
    <w:rsid w:val="00776191"/>
    <w:rsid w:val="0078179F"/>
    <w:rsid w:val="00781B4C"/>
    <w:rsid w:val="00782A7F"/>
    <w:rsid w:val="007850B4"/>
    <w:rsid w:val="00787C13"/>
    <w:rsid w:val="00787F72"/>
    <w:rsid w:val="00790DF1"/>
    <w:rsid w:val="00791088"/>
    <w:rsid w:val="0079257A"/>
    <w:rsid w:val="00792C16"/>
    <w:rsid w:val="00793B63"/>
    <w:rsid w:val="00794BBB"/>
    <w:rsid w:val="00796070"/>
    <w:rsid w:val="007A0514"/>
    <w:rsid w:val="007A0E81"/>
    <w:rsid w:val="007A25A4"/>
    <w:rsid w:val="007A2654"/>
    <w:rsid w:val="007A2809"/>
    <w:rsid w:val="007A2C7B"/>
    <w:rsid w:val="007A3232"/>
    <w:rsid w:val="007A3404"/>
    <w:rsid w:val="007A450F"/>
    <w:rsid w:val="007A4ECF"/>
    <w:rsid w:val="007A6943"/>
    <w:rsid w:val="007B0045"/>
    <w:rsid w:val="007B2D79"/>
    <w:rsid w:val="007B3344"/>
    <w:rsid w:val="007B3AA3"/>
    <w:rsid w:val="007B51E8"/>
    <w:rsid w:val="007C1A63"/>
    <w:rsid w:val="007C484E"/>
    <w:rsid w:val="007C6ED9"/>
    <w:rsid w:val="007D3DDD"/>
    <w:rsid w:val="007D5B47"/>
    <w:rsid w:val="007D5DBF"/>
    <w:rsid w:val="007D6076"/>
    <w:rsid w:val="007D614F"/>
    <w:rsid w:val="007E19CA"/>
    <w:rsid w:val="007E448A"/>
    <w:rsid w:val="007E4B5D"/>
    <w:rsid w:val="007E5543"/>
    <w:rsid w:val="007F46AA"/>
    <w:rsid w:val="007F5CF6"/>
    <w:rsid w:val="008032E5"/>
    <w:rsid w:val="00803D7E"/>
    <w:rsid w:val="008043E9"/>
    <w:rsid w:val="008064B0"/>
    <w:rsid w:val="00807093"/>
    <w:rsid w:val="008079EB"/>
    <w:rsid w:val="00807EF9"/>
    <w:rsid w:val="0081516A"/>
    <w:rsid w:val="00815548"/>
    <w:rsid w:val="00817D77"/>
    <w:rsid w:val="008262BF"/>
    <w:rsid w:val="0083120B"/>
    <w:rsid w:val="00832717"/>
    <w:rsid w:val="008330FB"/>
    <w:rsid w:val="0083510F"/>
    <w:rsid w:val="00840BBA"/>
    <w:rsid w:val="00843464"/>
    <w:rsid w:val="00843C25"/>
    <w:rsid w:val="00844B48"/>
    <w:rsid w:val="008461C3"/>
    <w:rsid w:val="00851D88"/>
    <w:rsid w:val="00855B82"/>
    <w:rsid w:val="00857FC3"/>
    <w:rsid w:val="00860B5D"/>
    <w:rsid w:val="00861387"/>
    <w:rsid w:val="00862CAC"/>
    <w:rsid w:val="00863AA8"/>
    <w:rsid w:val="00867923"/>
    <w:rsid w:val="00871CBA"/>
    <w:rsid w:val="00872074"/>
    <w:rsid w:val="00875373"/>
    <w:rsid w:val="00876A87"/>
    <w:rsid w:val="00876AC1"/>
    <w:rsid w:val="00876D1A"/>
    <w:rsid w:val="008770B7"/>
    <w:rsid w:val="00877C9C"/>
    <w:rsid w:val="0088017D"/>
    <w:rsid w:val="008812F0"/>
    <w:rsid w:val="008828E1"/>
    <w:rsid w:val="00883DED"/>
    <w:rsid w:val="00892B20"/>
    <w:rsid w:val="00893283"/>
    <w:rsid w:val="008955FC"/>
    <w:rsid w:val="00895D59"/>
    <w:rsid w:val="00895DF0"/>
    <w:rsid w:val="00896E5A"/>
    <w:rsid w:val="0089782F"/>
    <w:rsid w:val="00897D9C"/>
    <w:rsid w:val="008A1E84"/>
    <w:rsid w:val="008A26AE"/>
    <w:rsid w:val="008A2E40"/>
    <w:rsid w:val="008A4ED5"/>
    <w:rsid w:val="008A62D3"/>
    <w:rsid w:val="008B5802"/>
    <w:rsid w:val="008C0117"/>
    <w:rsid w:val="008C02AD"/>
    <w:rsid w:val="008C1ADA"/>
    <w:rsid w:val="008C1B33"/>
    <w:rsid w:val="008C2AA3"/>
    <w:rsid w:val="008C33D2"/>
    <w:rsid w:val="008C5196"/>
    <w:rsid w:val="008C7FE0"/>
    <w:rsid w:val="008D39BD"/>
    <w:rsid w:val="008D4630"/>
    <w:rsid w:val="008D50E7"/>
    <w:rsid w:val="008D62F1"/>
    <w:rsid w:val="008D7D61"/>
    <w:rsid w:val="008E3752"/>
    <w:rsid w:val="008E4A92"/>
    <w:rsid w:val="008E54FB"/>
    <w:rsid w:val="008E590E"/>
    <w:rsid w:val="008E6231"/>
    <w:rsid w:val="008E64C6"/>
    <w:rsid w:val="008E7813"/>
    <w:rsid w:val="008F19AC"/>
    <w:rsid w:val="008F4BD5"/>
    <w:rsid w:val="008F59E4"/>
    <w:rsid w:val="008F6395"/>
    <w:rsid w:val="008F73D0"/>
    <w:rsid w:val="00900308"/>
    <w:rsid w:val="00901A47"/>
    <w:rsid w:val="00901F1E"/>
    <w:rsid w:val="00903366"/>
    <w:rsid w:val="00904F10"/>
    <w:rsid w:val="00907201"/>
    <w:rsid w:val="00915A90"/>
    <w:rsid w:val="009163D5"/>
    <w:rsid w:val="00920CEC"/>
    <w:rsid w:val="00921BD7"/>
    <w:rsid w:val="009239B4"/>
    <w:rsid w:val="00923C01"/>
    <w:rsid w:val="0092586E"/>
    <w:rsid w:val="00927CE4"/>
    <w:rsid w:val="009315D8"/>
    <w:rsid w:val="00931B78"/>
    <w:rsid w:val="00933E56"/>
    <w:rsid w:val="009350CD"/>
    <w:rsid w:val="00935807"/>
    <w:rsid w:val="009362F1"/>
    <w:rsid w:val="0093753C"/>
    <w:rsid w:val="0094455C"/>
    <w:rsid w:val="009463FC"/>
    <w:rsid w:val="00950E8A"/>
    <w:rsid w:val="00952607"/>
    <w:rsid w:val="00952B0A"/>
    <w:rsid w:val="00953813"/>
    <w:rsid w:val="0095554A"/>
    <w:rsid w:val="00961920"/>
    <w:rsid w:val="00962EA8"/>
    <w:rsid w:val="00963F69"/>
    <w:rsid w:val="0096544A"/>
    <w:rsid w:val="009759FC"/>
    <w:rsid w:val="009765D2"/>
    <w:rsid w:val="0098333E"/>
    <w:rsid w:val="00983BB4"/>
    <w:rsid w:val="009842CF"/>
    <w:rsid w:val="00984C1E"/>
    <w:rsid w:val="00984D27"/>
    <w:rsid w:val="009877D4"/>
    <w:rsid w:val="00991A5B"/>
    <w:rsid w:val="00991E7B"/>
    <w:rsid w:val="0099307F"/>
    <w:rsid w:val="00993247"/>
    <w:rsid w:val="009944C2"/>
    <w:rsid w:val="00996567"/>
    <w:rsid w:val="00996D9E"/>
    <w:rsid w:val="009A0408"/>
    <w:rsid w:val="009A0A59"/>
    <w:rsid w:val="009A2E11"/>
    <w:rsid w:val="009A4457"/>
    <w:rsid w:val="009A4A88"/>
    <w:rsid w:val="009B0A80"/>
    <w:rsid w:val="009B0B9E"/>
    <w:rsid w:val="009B1A32"/>
    <w:rsid w:val="009B2068"/>
    <w:rsid w:val="009B40AA"/>
    <w:rsid w:val="009B5900"/>
    <w:rsid w:val="009C06B1"/>
    <w:rsid w:val="009C10C7"/>
    <w:rsid w:val="009C1307"/>
    <w:rsid w:val="009C6E1E"/>
    <w:rsid w:val="009C7729"/>
    <w:rsid w:val="009D0364"/>
    <w:rsid w:val="009D15DF"/>
    <w:rsid w:val="009D2528"/>
    <w:rsid w:val="009D4214"/>
    <w:rsid w:val="009D4318"/>
    <w:rsid w:val="009D4779"/>
    <w:rsid w:val="009D4B64"/>
    <w:rsid w:val="009E0172"/>
    <w:rsid w:val="009E0478"/>
    <w:rsid w:val="009E1DF4"/>
    <w:rsid w:val="009E1E7D"/>
    <w:rsid w:val="009E2483"/>
    <w:rsid w:val="009E2F26"/>
    <w:rsid w:val="009E4365"/>
    <w:rsid w:val="009E4809"/>
    <w:rsid w:val="009F0681"/>
    <w:rsid w:val="009F0CBE"/>
    <w:rsid w:val="009F2CE5"/>
    <w:rsid w:val="009F3992"/>
    <w:rsid w:val="009F4216"/>
    <w:rsid w:val="009F4EE1"/>
    <w:rsid w:val="00A00C7C"/>
    <w:rsid w:val="00A01EF6"/>
    <w:rsid w:val="00A01FD8"/>
    <w:rsid w:val="00A02BE1"/>
    <w:rsid w:val="00A047C2"/>
    <w:rsid w:val="00A0554A"/>
    <w:rsid w:val="00A05E8A"/>
    <w:rsid w:val="00A10410"/>
    <w:rsid w:val="00A1089B"/>
    <w:rsid w:val="00A115E7"/>
    <w:rsid w:val="00A12493"/>
    <w:rsid w:val="00A12B1C"/>
    <w:rsid w:val="00A142E8"/>
    <w:rsid w:val="00A15E3C"/>
    <w:rsid w:val="00A1788B"/>
    <w:rsid w:val="00A20188"/>
    <w:rsid w:val="00A20792"/>
    <w:rsid w:val="00A24037"/>
    <w:rsid w:val="00A277B0"/>
    <w:rsid w:val="00A31253"/>
    <w:rsid w:val="00A31575"/>
    <w:rsid w:val="00A337D5"/>
    <w:rsid w:val="00A341BA"/>
    <w:rsid w:val="00A40563"/>
    <w:rsid w:val="00A41C53"/>
    <w:rsid w:val="00A43FC5"/>
    <w:rsid w:val="00A44349"/>
    <w:rsid w:val="00A45017"/>
    <w:rsid w:val="00A455CE"/>
    <w:rsid w:val="00A50C5F"/>
    <w:rsid w:val="00A50F10"/>
    <w:rsid w:val="00A529A4"/>
    <w:rsid w:val="00A536E6"/>
    <w:rsid w:val="00A55DD8"/>
    <w:rsid w:val="00A55EED"/>
    <w:rsid w:val="00A57435"/>
    <w:rsid w:val="00A57CEE"/>
    <w:rsid w:val="00A57D5C"/>
    <w:rsid w:val="00A6032E"/>
    <w:rsid w:val="00A61BF2"/>
    <w:rsid w:val="00A67284"/>
    <w:rsid w:val="00A67AAD"/>
    <w:rsid w:val="00A67D7E"/>
    <w:rsid w:val="00A70271"/>
    <w:rsid w:val="00A70FBA"/>
    <w:rsid w:val="00A72309"/>
    <w:rsid w:val="00A7351F"/>
    <w:rsid w:val="00A7416B"/>
    <w:rsid w:val="00A77F85"/>
    <w:rsid w:val="00A81EF4"/>
    <w:rsid w:val="00A8462F"/>
    <w:rsid w:val="00A84F9B"/>
    <w:rsid w:val="00A8696B"/>
    <w:rsid w:val="00A874BD"/>
    <w:rsid w:val="00A94160"/>
    <w:rsid w:val="00A94B0B"/>
    <w:rsid w:val="00A95009"/>
    <w:rsid w:val="00AA3D61"/>
    <w:rsid w:val="00AA3FD1"/>
    <w:rsid w:val="00AB2C09"/>
    <w:rsid w:val="00AB325E"/>
    <w:rsid w:val="00AB6D87"/>
    <w:rsid w:val="00AC09EC"/>
    <w:rsid w:val="00AC19E2"/>
    <w:rsid w:val="00AC1A56"/>
    <w:rsid w:val="00AC29B3"/>
    <w:rsid w:val="00AC3212"/>
    <w:rsid w:val="00AC5BB1"/>
    <w:rsid w:val="00AC5CD6"/>
    <w:rsid w:val="00AC67A5"/>
    <w:rsid w:val="00AC6A59"/>
    <w:rsid w:val="00AD064B"/>
    <w:rsid w:val="00AD0AB5"/>
    <w:rsid w:val="00AD23F9"/>
    <w:rsid w:val="00AD3A9B"/>
    <w:rsid w:val="00AD3B4F"/>
    <w:rsid w:val="00AD779C"/>
    <w:rsid w:val="00AE0EB1"/>
    <w:rsid w:val="00AE1046"/>
    <w:rsid w:val="00AE3972"/>
    <w:rsid w:val="00AE5FA1"/>
    <w:rsid w:val="00AE6ED5"/>
    <w:rsid w:val="00AE7083"/>
    <w:rsid w:val="00AE7569"/>
    <w:rsid w:val="00AF3A59"/>
    <w:rsid w:val="00B0206E"/>
    <w:rsid w:val="00B025A2"/>
    <w:rsid w:val="00B05E2C"/>
    <w:rsid w:val="00B06178"/>
    <w:rsid w:val="00B0625F"/>
    <w:rsid w:val="00B15267"/>
    <w:rsid w:val="00B20DC8"/>
    <w:rsid w:val="00B22705"/>
    <w:rsid w:val="00B23CD8"/>
    <w:rsid w:val="00B2400A"/>
    <w:rsid w:val="00B31C4E"/>
    <w:rsid w:val="00B34CBB"/>
    <w:rsid w:val="00B34E3D"/>
    <w:rsid w:val="00B350F9"/>
    <w:rsid w:val="00B35D62"/>
    <w:rsid w:val="00B36CDB"/>
    <w:rsid w:val="00B377E4"/>
    <w:rsid w:val="00B37D0C"/>
    <w:rsid w:val="00B40135"/>
    <w:rsid w:val="00B421A1"/>
    <w:rsid w:val="00B42343"/>
    <w:rsid w:val="00B42B77"/>
    <w:rsid w:val="00B45A62"/>
    <w:rsid w:val="00B47326"/>
    <w:rsid w:val="00B479E7"/>
    <w:rsid w:val="00B50DE5"/>
    <w:rsid w:val="00B527E9"/>
    <w:rsid w:val="00B52B93"/>
    <w:rsid w:val="00B53942"/>
    <w:rsid w:val="00B54EB8"/>
    <w:rsid w:val="00B55159"/>
    <w:rsid w:val="00B56652"/>
    <w:rsid w:val="00B576F6"/>
    <w:rsid w:val="00B60452"/>
    <w:rsid w:val="00B61BE5"/>
    <w:rsid w:val="00B650B8"/>
    <w:rsid w:val="00B65639"/>
    <w:rsid w:val="00B65B20"/>
    <w:rsid w:val="00B67B81"/>
    <w:rsid w:val="00B70AF9"/>
    <w:rsid w:val="00B71D80"/>
    <w:rsid w:val="00B736B2"/>
    <w:rsid w:val="00B7430C"/>
    <w:rsid w:val="00B7511F"/>
    <w:rsid w:val="00B75E81"/>
    <w:rsid w:val="00B767F5"/>
    <w:rsid w:val="00B77C93"/>
    <w:rsid w:val="00B804FA"/>
    <w:rsid w:val="00B82898"/>
    <w:rsid w:val="00B83797"/>
    <w:rsid w:val="00B93EE1"/>
    <w:rsid w:val="00B94302"/>
    <w:rsid w:val="00BA3D29"/>
    <w:rsid w:val="00BA42E4"/>
    <w:rsid w:val="00BA6893"/>
    <w:rsid w:val="00BB084D"/>
    <w:rsid w:val="00BB26E0"/>
    <w:rsid w:val="00BB6332"/>
    <w:rsid w:val="00BB66C9"/>
    <w:rsid w:val="00BC5476"/>
    <w:rsid w:val="00BC5617"/>
    <w:rsid w:val="00BC58E7"/>
    <w:rsid w:val="00BC73A8"/>
    <w:rsid w:val="00BC7D1B"/>
    <w:rsid w:val="00BD0B18"/>
    <w:rsid w:val="00BD617C"/>
    <w:rsid w:val="00BD69D5"/>
    <w:rsid w:val="00BE041A"/>
    <w:rsid w:val="00BE11D5"/>
    <w:rsid w:val="00BE1C50"/>
    <w:rsid w:val="00BE1E33"/>
    <w:rsid w:val="00BE538A"/>
    <w:rsid w:val="00BE5F14"/>
    <w:rsid w:val="00BE630F"/>
    <w:rsid w:val="00BE7BCC"/>
    <w:rsid w:val="00BF03EE"/>
    <w:rsid w:val="00BF363B"/>
    <w:rsid w:val="00BF3649"/>
    <w:rsid w:val="00BF3C53"/>
    <w:rsid w:val="00BF45A4"/>
    <w:rsid w:val="00BF46DF"/>
    <w:rsid w:val="00BF4DDE"/>
    <w:rsid w:val="00BF5C8E"/>
    <w:rsid w:val="00BF6062"/>
    <w:rsid w:val="00BF7A08"/>
    <w:rsid w:val="00C00A20"/>
    <w:rsid w:val="00C03297"/>
    <w:rsid w:val="00C03AFA"/>
    <w:rsid w:val="00C03F9D"/>
    <w:rsid w:val="00C04429"/>
    <w:rsid w:val="00C04554"/>
    <w:rsid w:val="00C065DE"/>
    <w:rsid w:val="00C07724"/>
    <w:rsid w:val="00C13BCF"/>
    <w:rsid w:val="00C13D9C"/>
    <w:rsid w:val="00C155FB"/>
    <w:rsid w:val="00C1782C"/>
    <w:rsid w:val="00C213FC"/>
    <w:rsid w:val="00C21A60"/>
    <w:rsid w:val="00C21D93"/>
    <w:rsid w:val="00C23268"/>
    <w:rsid w:val="00C235B8"/>
    <w:rsid w:val="00C245DB"/>
    <w:rsid w:val="00C31E21"/>
    <w:rsid w:val="00C339ED"/>
    <w:rsid w:val="00C33E60"/>
    <w:rsid w:val="00C35F50"/>
    <w:rsid w:val="00C36B37"/>
    <w:rsid w:val="00C40204"/>
    <w:rsid w:val="00C402E7"/>
    <w:rsid w:val="00C40EC6"/>
    <w:rsid w:val="00C41634"/>
    <w:rsid w:val="00C41754"/>
    <w:rsid w:val="00C42392"/>
    <w:rsid w:val="00C51576"/>
    <w:rsid w:val="00C54CB1"/>
    <w:rsid w:val="00C554CF"/>
    <w:rsid w:val="00C563CA"/>
    <w:rsid w:val="00C574F6"/>
    <w:rsid w:val="00C61EA1"/>
    <w:rsid w:val="00C65AA2"/>
    <w:rsid w:val="00C71454"/>
    <w:rsid w:val="00C7580D"/>
    <w:rsid w:val="00C75CF4"/>
    <w:rsid w:val="00C76881"/>
    <w:rsid w:val="00C76A57"/>
    <w:rsid w:val="00C806B6"/>
    <w:rsid w:val="00C81E78"/>
    <w:rsid w:val="00C827B0"/>
    <w:rsid w:val="00C82AF3"/>
    <w:rsid w:val="00C842B7"/>
    <w:rsid w:val="00C8470A"/>
    <w:rsid w:val="00C85103"/>
    <w:rsid w:val="00C90778"/>
    <w:rsid w:val="00C91129"/>
    <w:rsid w:val="00C927FE"/>
    <w:rsid w:val="00C93381"/>
    <w:rsid w:val="00C94A85"/>
    <w:rsid w:val="00C95DD4"/>
    <w:rsid w:val="00CA1FDC"/>
    <w:rsid w:val="00CA2CF6"/>
    <w:rsid w:val="00CA5103"/>
    <w:rsid w:val="00CB2E52"/>
    <w:rsid w:val="00CB5D3C"/>
    <w:rsid w:val="00CC224A"/>
    <w:rsid w:val="00CC2CFE"/>
    <w:rsid w:val="00CC2D99"/>
    <w:rsid w:val="00CC3B5B"/>
    <w:rsid w:val="00CC41AA"/>
    <w:rsid w:val="00CC517F"/>
    <w:rsid w:val="00CC7784"/>
    <w:rsid w:val="00CD02E7"/>
    <w:rsid w:val="00CD200F"/>
    <w:rsid w:val="00CD3C22"/>
    <w:rsid w:val="00CD50A8"/>
    <w:rsid w:val="00CD565E"/>
    <w:rsid w:val="00CD660B"/>
    <w:rsid w:val="00CD674B"/>
    <w:rsid w:val="00CE0B04"/>
    <w:rsid w:val="00CE1155"/>
    <w:rsid w:val="00CE3C38"/>
    <w:rsid w:val="00CE4FE5"/>
    <w:rsid w:val="00CE7771"/>
    <w:rsid w:val="00CF0B0D"/>
    <w:rsid w:val="00CF38AC"/>
    <w:rsid w:val="00CF3CB4"/>
    <w:rsid w:val="00D05189"/>
    <w:rsid w:val="00D064BD"/>
    <w:rsid w:val="00D103A2"/>
    <w:rsid w:val="00D12749"/>
    <w:rsid w:val="00D12AA4"/>
    <w:rsid w:val="00D12FE5"/>
    <w:rsid w:val="00D14A52"/>
    <w:rsid w:val="00D164A6"/>
    <w:rsid w:val="00D16EC7"/>
    <w:rsid w:val="00D17180"/>
    <w:rsid w:val="00D200DA"/>
    <w:rsid w:val="00D22645"/>
    <w:rsid w:val="00D22BF2"/>
    <w:rsid w:val="00D23D18"/>
    <w:rsid w:val="00D25256"/>
    <w:rsid w:val="00D259E8"/>
    <w:rsid w:val="00D26084"/>
    <w:rsid w:val="00D269F9"/>
    <w:rsid w:val="00D30935"/>
    <w:rsid w:val="00D30BE9"/>
    <w:rsid w:val="00D31EBF"/>
    <w:rsid w:val="00D3362E"/>
    <w:rsid w:val="00D35122"/>
    <w:rsid w:val="00D353B9"/>
    <w:rsid w:val="00D36A0F"/>
    <w:rsid w:val="00D401F2"/>
    <w:rsid w:val="00D40547"/>
    <w:rsid w:val="00D42ECC"/>
    <w:rsid w:val="00D5275E"/>
    <w:rsid w:val="00D5436A"/>
    <w:rsid w:val="00D547B9"/>
    <w:rsid w:val="00D54B3E"/>
    <w:rsid w:val="00D55AB8"/>
    <w:rsid w:val="00D56417"/>
    <w:rsid w:val="00D62417"/>
    <w:rsid w:val="00D6465A"/>
    <w:rsid w:val="00D651AF"/>
    <w:rsid w:val="00D65A72"/>
    <w:rsid w:val="00D7170A"/>
    <w:rsid w:val="00D72C93"/>
    <w:rsid w:val="00D73786"/>
    <w:rsid w:val="00D7544F"/>
    <w:rsid w:val="00D77E40"/>
    <w:rsid w:val="00D80654"/>
    <w:rsid w:val="00D812C7"/>
    <w:rsid w:val="00D81FA5"/>
    <w:rsid w:val="00D82CD9"/>
    <w:rsid w:val="00D83047"/>
    <w:rsid w:val="00D85631"/>
    <w:rsid w:val="00D85714"/>
    <w:rsid w:val="00D861C1"/>
    <w:rsid w:val="00D87A95"/>
    <w:rsid w:val="00D9120B"/>
    <w:rsid w:val="00D92209"/>
    <w:rsid w:val="00D9257B"/>
    <w:rsid w:val="00D93547"/>
    <w:rsid w:val="00D961B9"/>
    <w:rsid w:val="00DA0445"/>
    <w:rsid w:val="00DA0FBF"/>
    <w:rsid w:val="00DA13D0"/>
    <w:rsid w:val="00DA2A36"/>
    <w:rsid w:val="00DA4234"/>
    <w:rsid w:val="00DA5C5A"/>
    <w:rsid w:val="00DA5DF0"/>
    <w:rsid w:val="00DA5DF1"/>
    <w:rsid w:val="00DB1115"/>
    <w:rsid w:val="00DB133E"/>
    <w:rsid w:val="00DB144C"/>
    <w:rsid w:val="00DB3F86"/>
    <w:rsid w:val="00DB75D4"/>
    <w:rsid w:val="00DC0022"/>
    <w:rsid w:val="00DC3C1D"/>
    <w:rsid w:val="00DC5228"/>
    <w:rsid w:val="00DC5CD8"/>
    <w:rsid w:val="00DC6D56"/>
    <w:rsid w:val="00DC6D5D"/>
    <w:rsid w:val="00DC7B2B"/>
    <w:rsid w:val="00DC7FC6"/>
    <w:rsid w:val="00DD1DC6"/>
    <w:rsid w:val="00DD2015"/>
    <w:rsid w:val="00DD216E"/>
    <w:rsid w:val="00DD26EB"/>
    <w:rsid w:val="00DD5A1F"/>
    <w:rsid w:val="00DD5F23"/>
    <w:rsid w:val="00DE036F"/>
    <w:rsid w:val="00DE0A9C"/>
    <w:rsid w:val="00DE0E9A"/>
    <w:rsid w:val="00DE0FD2"/>
    <w:rsid w:val="00DE190E"/>
    <w:rsid w:val="00DE1DEC"/>
    <w:rsid w:val="00DE5A0E"/>
    <w:rsid w:val="00DE6781"/>
    <w:rsid w:val="00DE75E3"/>
    <w:rsid w:val="00DF001C"/>
    <w:rsid w:val="00DF149C"/>
    <w:rsid w:val="00DF2714"/>
    <w:rsid w:val="00DF376A"/>
    <w:rsid w:val="00DF424F"/>
    <w:rsid w:val="00DF649B"/>
    <w:rsid w:val="00DF7AE6"/>
    <w:rsid w:val="00E02B80"/>
    <w:rsid w:val="00E04452"/>
    <w:rsid w:val="00E06587"/>
    <w:rsid w:val="00E06C35"/>
    <w:rsid w:val="00E072BD"/>
    <w:rsid w:val="00E10309"/>
    <w:rsid w:val="00E12547"/>
    <w:rsid w:val="00E13EB5"/>
    <w:rsid w:val="00E14BEC"/>
    <w:rsid w:val="00E155CA"/>
    <w:rsid w:val="00E15C65"/>
    <w:rsid w:val="00E17210"/>
    <w:rsid w:val="00E20283"/>
    <w:rsid w:val="00E22A0F"/>
    <w:rsid w:val="00E239EA"/>
    <w:rsid w:val="00E24C6D"/>
    <w:rsid w:val="00E270F2"/>
    <w:rsid w:val="00E32F6E"/>
    <w:rsid w:val="00E3309E"/>
    <w:rsid w:val="00E36DCC"/>
    <w:rsid w:val="00E37F34"/>
    <w:rsid w:val="00E40BB7"/>
    <w:rsid w:val="00E43480"/>
    <w:rsid w:val="00E435DF"/>
    <w:rsid w:val="00E501EB"/>
    <w:rsid w:val="00E51B7F"/>
    <w:rsid w:val="00E52D90"/>
    <w:rsid w:val="00E53CB1"/>
    <w:rsid w:val="00E53ECA"/>
    <w:rsid w:val="00E544A4"/>
    <w:rsid w:val="00E5513D"/>
    <w:rsid w:val="00E63D16"/>
    <w:rsid w:val="00E64D0C"/>
    <w:rsid w:val="00E66247"/>
    <w:rsid w:val="00E66CCF"/>
    <w:rsid w:val="00E673A5"/>
    <w:rsid w:val="00E6787E"/>
    <w:rsid w:val="00E71657"/>
    <w:rsid w:val="00E75A62"/>
    <w:rsid w:val="00E82292"/>
    <w:rsid w:val="00E82611"/>
    <w:rsid w:val="00E83AD1"/>
    <w:rsid w:val="00E8441C"/>
    <w:rsid w:val="00E8537A"/>
    <w:rsid w:val="00E86577"/>
    <w:rsid w:val="00E865EF"/>
    <w:rsid w:val="00E87D05"/>
    <w:rsid w:val="00E91535"/>
    <w:rsid w:val="00E91D70"/>
    <w:rsid w:val="00E948E3"/>
    <w:rsid w:val="00E966AD"/>
    <w:rsid w:val="00E97E9D"/>
    <w:rsid w:val="00EA209A"/>
    <w:rsid w:val="00EA5650"/>
    <w:rsid w:val="00EB0181"/>
    <w:rsid w:val="00EB1025"/>
    <w:rsid w:val="00EB19D0"/>
    <w:rsid w:val="00EB1D48"/>
    <w:rsid w:val="00EB3018"/>
    <w:rsid w:val="00EB4AB2"/>
    <w:rsid w:val="00EB55EA"/>
    <w:rsid w:val="00EB6502"/>
    <w:rsid w:val="00EB7D36"/>
    <w:rsid w:val="00EC0DB3"/>
    <w:rsid w:val="00EC2E1A"/>
    <w:rsid w:val="00EC4A79"/>
    <w:rsid w:val="00EC4FEB"/>
    <w:rsid w:val="00EC73C1"/>
    <w:rsid w:val="00ED20F6"/>
    <w:rsid w:val="00ED2C43"/>
    <w:rsid w:val="00ED30A9"/>
    <w:rsid w:val="00ED45FA"/>
    <w:rsid w:val="00ED53A0"/>
    <w:rsid w:val="00ED5802"/>
    <w:rsid w:val="00ED71FC"/>
    <w:rsid w:val="00EE1A8E"/>
    <w:rsid w:val="00EE373D"/>
    <w:rsid w:val="00EE4B79"/>
    <w:rsid w:val="00EF0089"/>
    <w:rsid w:val="00EF2E25"/>
    <w:rsid w:val="00EF4B43"/>
    <w:rsid w:val="00EF4BE8"/>
    <w:rsid w:val="00EF4FC1"/>
    <w:rsid w:val="00EF5492"/>
    <w:rsid w:val="00EF6BE2"/>
    <w:rsid w:val="00F0034F"/>
    <w:rsid w:val="00F04C14"/>
    <w:rsid w:val="00F053A3"/>
    <w:rsid w:val="00F0631E"/>
    <w:rsid w:val="00F0752E"/>
    <w:rsid w:val="00F10B45"/>
    <w:rsid w:val="00F10D33"/>
    <w:rsid w:val="00F1176B"/>
    <w:rsid w:val="00F117D2"/>
    <w:rsid w:val="00F127BF"/>
    <w:rsid w:val="00F1571F"/>
    <w:rsid w:val="00F16748"/>
    <w:rsid w:val="00F16A73"/>
    <w:rsid w:val="00F20667"/>
    <w:rsid w:val="00F20C60"/>
    <w:rsid w:val="00F21464"/>
    <w:rsid w:val="00F22468"/>
    <w:rsid w:val="00F22E79"/>
    <w:rsid w:val="00F310F0"/>
    <w:rsid w:val="00F317C3"/>
    <w:rsid w:val="00F33150"/>
    <w:rsid w:val="00F34059"/>
    <w:rsid w:val="00F3523D"/>
    <w:rsid w:val="00F36313"/>
    <w:rsid w:val="00F36EC0"/>
    <w:rsid w:val="00F37E25"/>
    <w:rsid w:val="00F37EC5"/>
    <w:rsid w:val="00F40C39"/>
    <w:rsid w:val="00F41A96"/>
    <w:rsid w:val="00F4205A"/>
    <w:rsid w:val="00F42A63"/>
    <w:rsid w:val="00F43C2D"/>
    <w:rsid w:val="00F45783"/>
    <w:rsid w:val="00F46CE5"/>
    <w:rsid w:val="00F47506"/>
    <w:rsid w:val="00F52366"/>
    <w:rsid w:val="00F532BC"/>
    <w:rsid w:val="00F55096"/>
    <w:rsid w:val="00F5691F"/>
    <w:rsid w:val="00F5693C"/>
    <w:rsid w:val="00F57704"/>
    <w:rsid w:val="00F61B48"/>
    <w:rsid w:val="00F62AA5"/>
    <w:rsid w:val="00F63B29"/>
    <w:rsid w:val="00F6501E"/>
    <w:rsid w:val="00F65558"/>
    <w:rsid w:val="00F674C1"/>
    <w:rsid w:val="00F67992"/>
    <w:rsid w:val="00F67B59"/>
    <w:rsid w:val="00F733AE"/>
    <w:rsid w:val="00F74B0F"/>
    <w:rsid w:val="00F76687"/>
    <w:rsid w:val="00F84B84"/>
    <w:rsid w:val="00F8525E"/>
    <w:rsid w:val="00F854A3"/>
    <w:rsid w:val="00F868D4"/>
    <w:rsid w:val="00F8767F"/>
    <w:rsid w:val="00F900A0"/>
    <w:rsid w:val="00F906F4"/>
    <w:rsid w:val="00F90C48"/>
    <w:rsid w:val="00F935E8"/>
    <w:rsid w:val="00FA2487"/>
    <w:rsid w:val="00FA2591"/>
    <w:rsid w:val="00FA3B17"/>
    <w:rsid w:val="00FA7150"/>
    <w:rsid w:val="00FA7314"/>
    <w:rsid w:val="00FA7709"/>
    <w:rsid w:val="00FB14E2"/>
    <w:rsid w:val="00FB324E"/>
    <w:rsid w:val="00FB40A7"/>
    <w:rsid w:val="00FB56B4"/>
    <w:rsid w:val="00FB6A91"/>
    <w:rsid w:val="00FB712D"/>
    <w:rsid w:val="00FC064A"/>
    <w:rsid w:val="00FC0D6A"/>
    <w:rsid w:val="00FC1481"/>
    <w:rsid w:val="00FC27C3"/>
    <w:rsid w:val="00FC2AD8"/>
    <w:rsid w:val="00FC364D"/>
    <w:rsid w:val="00FC572A"/>
    <w:rsid w:val="00FC6C9C"/>
    <w:rsid w:val="00FD0943"/>
    <w:rsid w:val="00FD10E5"/>
    <w:rsid w:val="00FD1ECE"/>
    <w:rsid w:val="00FD2105"/>
    <w:rsid w:val="00FD443B"/>
    <w:rsid w:val="00FD48AE"/>
    <w:rsid w:val="00FD4E09"/>
    <w:rsid w:val="00FD4F99"/>
    <w:rsid w:val="00FD5FDB"/>
    <w:rsid w:val="00FD6450"/>
    <w:rsid w:val="00FD7560"/>
    <w:rsid w:val="00FE0C46"/>
    <w:rsid w:val="00FE136E"/>
    <w:rsid w:val="00FE3BB2"/>
    <w:rsid w:val="00FE4226"/>
    <w:rsid w:val="00FE58B2"/>
    <w:rsid w:val="00FE6C2A"/>
    <w:rsid w:val="00FF069E"/>
    <w:rsid w:val="00FF170A"/>
    <w:rsid w:val="00FF2C31"/>
    <w:rsid w:val="00FF5B7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77825"/>
    <o:shapelayout v:ext="edit">
      <o:idmap v:ext="edit" data="1"/>
    </o:shapelayout>
  </w:shapeDefaults>
  <w:decimalSymbol w:val=","/>
  <w:listSeparator w:val=";"/>
  <w14:docId w14:val="03071F5B"/>
  <w15:docId w15:val="{35B9BD79-6AEE-49DF-AA03-852F34CB0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imes New Roman"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iPriority="0"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7B3344"/>
    <w:pPr>
      <w:spacing w:after="0" w:line="240" w:lineRule="auto"/>
    </w:pPr>
    <w:rPr>
      <w:rFonts w:ascii="Tahoma" w:hAnsi="Tahoma" w:cs="Times New Roman"/>
      <w:sz w:val="24"/>
      <w:szCs w:val="24"/>
      <w:lang w:eastAsia="sl-SI"/>
    </w:rPr>
  </w:style>
  <w:style w:type="paragraph" w:styleId="Naslov1">
    <w:name w:val="heading 1"/>
    <w:basedOn w:val="Navaden"/>
    <w:next w:val="Navaden"/>
    <w:link w:val="Naslov1Znak"/>
    <w:autoRedefine/>
    <w:qFormat/>
    <w:rsid w:val="00B527E9"/>
    <w:pPr>
      <w:keepNext/>
      <w:numPr>
        <w:numId w:val="1"/>
      </w:numPr>
      <w:spacing w:after="240"/>
      <w:outlineLvl w:val="0"/>
    </w:pPr>
    <w:rPr>
      <w:b/>
      <w:caps/>
      <w:kern w:val="32"/>
    </w:rPr>
  </w:style>
  <w:style w:type="paragraph" w:styleId="Naslov2">
    <w:name w:val="heading 2"/>
    <w:basedOn w:val="Navaden"/>
    <w:next w:val="Navaden"/>
    <w:link w:val="Naslov2Znak"/>
    <w:autoRedefine/>
    <w:qFormat/>
    <w:rsid w:val="00B527E9"/>
    <w:pPr>
      <w:numPr>
        <w:ilvl w:val="1"/>
        <w:numId w:val="1"/>
      </w:numPr>
      <w:tabs>
        <w:tab w:val="left" w:pos="624"/>
      </w:tabs>
      <w:spacing w:before="240" w:after="240"/>
      <w:outlineLvl w:val="1"/>
    </w:pPr>
    <w:rPr>
      <w:rFonts w:cs="Arial"/>
      <w:bCs/>
      <w:iCs/>
    </w:rPr>
  </w:style>
  <w:style w:type="paragraph" w:styleId="Naslov3">
    <w:name w:val="heading 3"/>
    <w:basedOn w:val="Navaden"/>
    <w:next w:val="Navaden"/>
    <w:link w:val="Naslov3Znak"/>
    <w:qFormat/>
    <w:rsid w:val="00B527E9"/>
    <w:pPr>
      <w:keepNext/>
      <w:numPr>
        <w:ilvl w:val="2"/>
        <w:numId w:val="1"/>
      </w:numPr>
      <w:spacing w:before="240" w:after="120"/>
      <w:outlineLvl w:val="2"/>
    </w:pPr>
    <w:rPr>
      <w:rFonts w:cs="Arial"/>
      <w:bCs/>
      <w:i/>
    </w:rPr>
  </w:style>
  <w:style w:type="paragraph" w:styleId="Naslov4">
    <w:name w:val="heading 4"/>
    <w:basedOn w:val="Navaden"/>
    <w:next w:val="Navaden"/>
    <w:link w:val="Naslov4Znak"/>
    <w:qFormat/>
    <w:rsid w:val="00201EFB"/>
    <w:pPr>
      <w:keepNext/>
      <w:jc w:val="center"/>
      <w:outlineLvl w:val="3"/>
    </w:pPr>
    <w:rPr>
      <w:rFonts w:ascii="Arial" w:hAnsi="Arial"/>
      <w:b/>
      <w:sz w:val="32"/>
      <w:szCs w:val="20"/>
    </w:rPr>
  </w:style>
  <w:style w:type="paragraph" w:styleId="Naslov5">
    <w:name w:val="heading 5"/>
    <w:basedOn w:val="Navaden"/>
    <w:next w:val="Navaden"/>
    <w:link w:val="Naslov5Znak"/>
    <w:qFormat/>
    <w:rsid w:val="00201EFB"/>
    <w:pPr>
      <w:keepNext/>
      <w:tabs>
        <w:tab w:val="left" w:pos="567"/>
        <w:tab w:val="num" w:pos="851"/>
        <w:tab w:val="left" w:pos="993"/>
      </w:tabs>
      <w:outlineLvl w:val="4"/>
    </w:pPr>
    <w:rPr>
      <w:rFonts w:ascii="Times New Roman" w:hAnsi="Times New Roman"/>
      <w:b/>
      <w:sz w:val="22"/>
      <w:szCs w:val="20"/>
    </w:rPr>
  </w:style>
  <w:style w:type="paragraph" w:styleId="Naslov6">
    <w:name w:val="heading 6"/>
    <w:basedOn w:val="Navaden"/>
    <w:next w:val="Navaden"/>
    <w:link w:val="Naslov6Znak"/>
    <w:qFormat/>
    <w:rsid w:val="00201EFB"/>
    <w:pPr>
      <w:keepNext/>
      <w:jc w:val="center"/>
      <w:outlineLvl w:val="5"/>
    </w:pPr>
    <w:rPr>
      <w:rFonts w:ascii="Times New Roman" w:hAnsi="Times New Roman"/>
      <w:b/>
      <w:szCs w:val="20"/>
    </w:rPr>
  </w:style>
  <w:style w:type="paragraph" w:styleId="Naslov7">
    <w:name w:val="heading 7"/>
    <w:basedOn w:val="Navaden"/>
    <w:next w:val="Navaden"/>
    <w:link w:val="Naslov7Znak"/>
    <w:qFormat/>
    <w:rsid w:val="00201EFB"/>
    <w:pPr>
      <w:keepNext/>
      <w:tabs>
        <w:tab w:val="left" w:pos="567"/>
      </w:tabs>
      <w:ind w:left="1224" w:firstLine="142"/>
      <w:outlineLvl w:val="6"/>
    </w:pPr>
    <w:rPr>
      <w:rFonts w:ascii="Times New Roman" w:hAnsi="Times New Roman"/>
      <w:b/>
      <w:szCs w:val="20"/>
    </w:rPr>
  </w:style>
  <w:style w:type="paragraph" w:styleId="Naslov8">
    <w:name w:val="heading 8"/>
    <w:basedOn w:val="Navaden"/>
    <w:next w:val="Navaden"/>
    <w:link w:val="Naslov8Znak"/>
    <w:qFormat/>
    <w:rsid w:val="00201EFB"/>
    <w:pPr>
      <w:keepNext/>
      <w:tabs>
        <w:tab w:val="left" w:pos="567"/>
      </w:tabs>
      <w:ind w:left="1145" w:hanging="425"/>
      <w:outlineLvl w:val="7"/>
    </w:pPr>
    <w:rPr>
      <w:rFonts w:ascii="Times New Roman" w:hAnsi="Times New Roman"/>
      <w:b/>
      <w:szCs w:val="20"/>
    </w:rPr>
  </w:style>
  <w:style w:type="paragraph" w:styleId="Naslov9">
    <w:name w:val="heading 9"/>
    <w:basedOn w:val="Navaden"/>
    <w:next w:val="Navaden"/>
    <w:link w:val="Naslov9Znak"/>
    <w:qFormat/>
    <w:rsid w:val="00201EFB"/>
    <w:pPr>
      <w:keepNext/>
      <w:tabs>
        <w:tab w:val="left" w:pos="567"/>
      </w:tabs>
      <w:ind w:left="1133" w:hanging="425"/>
      <w:outlineLvl w:val="8"/>
    </w:pPr>
    <w:rPr>
      <w:rFonts w:ascii="Times New Roman" w:hAnsi="Times New Roman"/>
      <w:b/>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527E9"/>
    <w:rPr>
      <w:rFonts w:ascii="Tahoma" w:hAnsi="Tahoma" w:cs="Times New Roman"/>
      <w:b/>
      <w:caps/>
      <w:kern w:val="32"/>
      <w:sz w:val="24"/>
      <w:szCs w:val="24"/>
      <w:lang w:eastAsia="sl-SI"/>
    </w:rPr>
  </w:style>
  <w:style w:type="character" w:customStyle="1" w:styleId="Naslov3Znak">
    <w:name w:val="Naslov 3 Znak"/>
    <w:basedOn w:val="Privzetapisavaodstavka"/>
    <w:link w:val="Naslov3"/>
    <w:rsid w:val="00B527E9"/>
    <w:rPr>
      <w:rFonts w:ascii="Tahoma" w:hAnsi="Tahoma" w:cs="Arial"/>
      <w:bCs/>
      <w:i/>
      <w:sz w:val="24"/>
      <w:szCs w:val="24"/>
      <w:lang w:eastAsia="sl-SI"/>
    </w:rPr>
  </w:style>
  <w:style w:type="paragraph" w:styleId="Kazalovsebine3">
    <w:name w:val="toc 3"/>
    <w:basedOn w:val="Navaden"/>
    <w:next w:val="Navaden"/>
    <w:autoRedefine/>
    <w:uiPriority w:val="39"/>
    <w:qFormat/>
    <w:rsid w:val="00B527E9"/>
    <w:pPr>
      <w:ind w:left="240"/>
    </w:pPr>
    <w:rPr>
      <w:rFonts w:cs="Calibri"/>
      <w:i/>
      <w:sz w:val="20"/>
      <w:szCs w:val="20"/>
    </w:rPr>
  </w:style>
  <w:style w:type="paragraph" w:styleId="Kazalovsebine1">
    <w:name w:val="toc 1"/>
    <w:basedOn w:val="Navaden"/>
    <w:next w:val="Navaden"/>
    <w:autoRedefine/>
    <w:uiPriority w:val="39"/>
    <w:qFormat/>
    <w:rsid w:val="00B527E9"/>
    <w:pPr>
      <w:pBdr>
        <w:top w:val="single" w:sz="4" w:space="1" w:color="auto"/>
      </w:pBdr>
      <w:tabs>
        <w:tab w:val="left" w:pos="480"/>
        <w:tab w:val="right" w:leader="dot" w:pos="9060"/>
      </w:tabs>
      <w:spacing w:before="480" w:line="360" w:lineRule="auto"/>
    </w:pPr>
    <w:rPr>
      <w:b/>
      <w:bCs/>
      <w:caps/>
      <w:noProof/>
    </w:rPr>
  </w:style>
  <w:style w:type="character" w:customStyle="1" w:styleId="Naslov2Znak">
    <w:name w:val="Naslov 2 Znak"/>
    <w:basedOn w:val="Privzetapisavaodstavka"/>
    <w:link w:val="Naslov2"/>
    <w:rsid w:val="00B527E9"/>
    <w:rPr>
      <w:rFonts w:ascii="Tahoma" w:hAnsi="Tahoma" w:cs="Arial"/>
      <w:bCs/>
      <w:iCs/>
      <w:sz w:val="24"/>
      <w:szCs w:val="24"/>
      <w:lang w:eastAsia="sl-SI"/>
    </w:rPr>
  </w:style>
  <w:style w:type="character" w:customStyle="1" w:styleId="Naslov4Znak">
    <w:name w:val="Naslov 4 Znak"/>
    <w:basedOn w:val="Privzetapisavaodstavka"/>
    <w:link w:val="Naslov4"/>
    <w:rsid w:val="00201EFB"/>
    <w:rPr>
      <w:rFonts w:ascii="Arial" w:hAnsi="Arial" w:cs="Times New Roman"/>
      <w:b/>
      <w:sz w:val="32"/>
      <w:szCs w:val="20"/>
      <w:lang w:eastAsia="sl-SI"/>
    </w:rPr>
  </w:style>
  <w:style w:type="character" w:customStyle="1" w:styleId="Naslov5Znak">
    <w:name w:val="Naslov 5 Znak"/>
    <w:basedOn w:val="Privzetapisavaodstavka"/>
    <w:link w:val="Naslov5"/>
    <w:rsid w:val="00201EFB"/>
    <w:rPr>
      <w:rFonts w:ascii="Times New Roman" w:hAnsi="Times New Roman" w:cs="Times New Roman"/>
      <w:b/>
      <w:szCs w:val="20"/>
      <w:lang w:eastAsia="sl-SI"/>
    </w:rPr>
  </w:style>
  <w:style w:type="character" w:customStyle="1" w:styleId="Naslov6Znak">
    <w:name w:val="Naslov 6 Znak"/>
    <w:basedOn w:val="Privzetapisavaodstavka"/>
    <w:link w:val="Naslov6"/>
    <w:rsid w:val="00201EFB"/>
    <w:rPr>
      <w:rFonts w:ascii="Times New Roman" w:hAnsi="Times New Roman" w:cs="Times New Roman"/>
      <w:b/>
      <w:sz w:val="24"/>
      <w:szCs w:val="20"/>
      <w:lang w:eastAsia="sl-SI"/>
    </w:rPr>
  </w:style>
  <w:style w:type="character" w:customStyle="1" w:styleId="Naslov7Znak">
    <w:name w:val="Naslov 7 Znak"/>
    <w:basedOn w:val="Privzetapisavaodstavka"/>
    <w:link w:val="Naslov7"/>
    <w:rsid w:val="00201EFB"/>
    <w:rPr>
      <w:rFonts w:ascii="Times New Roman" w:hAnsi="Times New Roman" w:cs="Times New Roman"/>
      <w:b/>
      <w:sz w:val="24"/>
      <w:szCs w:val="20"/>
      <w:lang w:eastAsia="sl-SI"/>
    </w:rPr>
  </w:style>
  <w:style w:type="character" w:customStyle="1" w:styleId="Naslov8Znak">
    <w:name w:val="Naslov 8 Znak"/>
    <w:basedOn w:val="Privzetapisavaodstavka"/>
    <w:link w:val="Naslov8"/>
    <w:rsid w:val="00201EFB"/>
    <w:rPr>
      <w:rFonts w:ascii="Times New Roman" w:hAnsi="Times New Roman" w:cs="Times New Roman"/>
      <w:b/>
      <w:sz w:val="24"/>
      <w:szCs w:val="20"/>
      <w:lang w:eastAsia="sl-SI"/>
    </w:rPr>
  </w:style>
  <w:style w:type="character" w:customStyle="1" w:styleId="Naslov9Znak">
    <w:name w:val="Naslov 9 Znak"/>
    <w:basedOn w:val="Privzetapisavaodstavka"/>
    <w:link w:val="Naslov9"/>
    <w:rsid w:val="00201EFB"/>
    <w:rPr>
      <w:rFonts w:ascii="Times New Roman" w:hAnsi="Times New Roman" w:cs="Times New Roman"/>
      <w:b/>
      <w:sz w:val="24"/>
      <w:szCs w:val="20"/>
      <w:lang w:eastAsia="sl-SI"/>
    </w:rPr>
  </w:style>
  <w:style w:type="numbering" w:customStyle="1" w:styleId="Brezseznama1">
    <w:name w:val="Brez seznama1"/>
    <w:next w:val="Brezseznama"/>
    <w:semiHidden/>
    <w:unhideWhenUsed/>
    <w:rsid w:val="00201EFB"/>
  </w:style>
  <w:style w:type="paragraph" w:styleId="Glava">
    <w:name w:val="header"/>
    <w:basedOn w:val="Navaden"/>
    <w:link w:val="GlavaZnak"/>
    <w:uiPriority w:val="99"/>
    <w:rsid w:val="00201EFB"/>
    <w:pPr>
      <w:tabs>
        <w:tab w:val="center" w:pos="4536"/>
        <w:tab w:val="right" w:pos="9072"/>
      </w:tabs>
    </w:pPr>
    <w:rPr>
      <w:rFonts w:ascii="Times New Roman" w:hAnsi="Times New Roman"/>
      <w:szCs w:val="20"/>
    </w:rPr>
  </w:style>
  <w:style w:type="character" w:customStyle="1" w:styleId="GlavaZnak">
    <w:name w:val="Glava Znak"/>
    <w:basedOn w:val="Privzetapisavaodstavka"/>
    <w:link w:val="Glava"/>
    <w:uiPriority w:val="99"/>
    <w:rsid w:val="00201EFB"/>
    <w:rPr>
      <w:rFonts w:ascii="Times New Roman" w:hAnsi="Times New Roman" w:cs="Times New Roman"/>
      <w:sz w:val="24"/>
      <w:szCs w:val="20"/>
      <w:lang w:eastAsia="sl-SI"/>
    </w:rPr>
  </w:style>
  <w:style w:type="paragraph" w:styleId="Noga">
    <w:name w:val="footer"/>
    <w:basedOn w:val="Navaden"/>
    <w:link w:val="NogaZnak"/>
    <w:uiPriority w:val="99"/>
    <w:rsid w:val="00201EFB"/>
    <w:pPr>
      <w:tabs>
        <w:tab w:val="center" w:pos="4536"/>
        <w:tab w:val="right" w:pos="9072"/>
      </w:tabs>
    </w:pPr>
    <w:rPr>
      <w:rFonts w:ascii="Times New Roman" w:hAnsi="Times New Roman"/>
      <w:szCs w:val="20"/>
    </w:rPr>
  </w:style>
  <w:style w:type="character" w:customStyle="1" w:styleId="NogaZnak">
    <w:name w:val="Noga Znak"/>
    <w:basedOn w:val="Privzetapisavaodstavka"/>
    <w:link w:val="Noga"/>
    <w:uiPriority w:val="99"/>
    <w:rsid w:val="00201EFB"/>
    <w:rPr>
      <w:rFonts w:ascii="Times New Roman" w:hAnsi="Times New Roman" w:cs="Times New Roman"/>
      <w:sz w:val="24"/>
      <w:szCs w:val="20"/>
      <w:lang w:eastAsia="sl-SI"/>
    </w:rPr>
  </w:style>
  <w:style w:type="character" w:styleId="tevilkastrani">
    <w:name w:val="page number"/>
    <w:basedOn w:val="Privzetapisavaodstavka"/>
    <w:rsid w:val="00201EFB"/>
  </w:style>
  <w:style w:type="paragraph" w:styleId="Naslov">
    <w:name w:val="Title"/>
    <w:basedOn w:val="Navaden"/>
    <w:link w:val="NaslovZnak"/>
    <w:qFormat/>
    <w:rsid w:val="00201EFB"/>
    <w:pPr>
      <w:jc w:val="center"/>
    </w:pPr>
    <w:rPr>
      <w:rFonts w:ascii="Times New Roman" w:hAnsi="Times New Roman"/>
      <w:b/>
      <w:szCs w:val="20"/>
    </w:rPr>
  </w:style>
  <w:style w:type="character" w:customStyle="1" w:styleId="NaslovZnak">
    <w:name w:val="Naslov Znak"/>
    <w:basedOn w:val="Privzetapisavaodstavka"/>
    <w:link w:val="Naslov"/>
    <w:rsid w:val="00201EFB"/>
    <w:rPr>
      <w:rFonts w:ascii="Times New Roman" w:hAnsi="Times New Roman" w:cs="Times New Roman"/>
      <w:b/>
      <w:sz w:val="24"/>
      <w:szCs w:val="20"/>
      <w:lang w:eastAsia="sl-SI"/>
    </w:rPr>
  </w:style>
  <w:style w:type="paragraph" w:styleId="Blokbesedila">
    <w:name w:val="Block Text"/>
    <w:basedOn w:val="Navaden"/>
    <w:rsid w:val="00201EFB"/>
    <w:pPr>
      <w:tabs>
        <w:tab w:val="left" w:pos="8647"/>
      </w:tabs>
      <w:ind w:left="2694" w:right="2266"/>
    </w:pPr>
    <w:rPr>
      <w:rFonts w:ascii="Arial" w:hAnsi="Arial"/>
      <w:szCs w:val="20"/>
    </w:rPr>
  </w:style>
  <w:style w:type="paragraph" w:styleId="Telobesedila-zamik">
    <w:name w:val="Body Text Indent"/>
    <w:basedOn w:val="Navaden"/>
    <w:link w:val="Telobesedila-zamikZnak"/>
    <w:rsid w:val="00201EFB"/>
    <w:pPr>
      <w:ind w:left="1418"/>
      <w:jc w:val="both"/>
    </w:pPr>
    <w:rPr>
      <w:rFonts w:ascii="Times New Roman" w:hAnsi="Times New Roman"/>
      <w:szCs w:val="20"/>
    </w:rPr>
  </w:style>
  <w:style w:type="character" w:customStyle="1" w:styleId="Telobesedila-zamikZnak">
    <w:name w:val="Telo besedila - zamik Znak"/>
    <w:basedOn w:val="Privzetapisavaodstavka"/>
    <w:link w:val="Telobesedila-zamik"/>
    <w:rsid w:val="00201EFB"/>
    <w:rPr>
      <w:rFonts w:ascii="Times New Roman" w:hAnsi="Times New Roman" w:cs="Times New Roman"/>
      <w:sz w:val="24"/>
      <w:szCs w:val="20"/>
      <w:lang w:eastAsia="sl-SI"/>
    </w:rPr>
  </w:style>
  <w:style w:type="paragraph" w:customStyle="1" w:styleId="Telobesedila-zamik21">
    <w:name w:val="Telo besedila - zamik 21"/>
    <w:basedOn w:val="Navaden"/>
    <w:rsid w:val="00201EFB"/>
    <w:pPr>
      <w:widowControl w:val="0"/>
      <w:ind w:left="1134" w:hanging="708"/>
      <w:jc w:val="both"/>
    </w:pPr>
    <w:rPr>
      <w:rFonts w:ascii="Times New Roman" w:hAnsi="Times New Roman"/>
      <w:szCs w:val="20"/>
    </w:rPr>
  </w:style>
  <w:style w:type="paragraph" w:styleId="Telobesedila-zamik2">
    <w:name w:val="Body Text Indent 2"/>
    <w:basedOn w:val="Navaden"/>
    <w:link w:val="Telobesedila-zamik2Znak"/>
    <w:rsid w:val="00201EFB"/>
    <w:pPr>
      <w:tabs>
        <w:tab w:val="left" w:pos="567"/>
      </w:tabs>
      <w:ind w:left="720"/>
      <w:jc w:val="both"/>
    </w:pPr>
    <w:rPr>
      <w:rFonts w:ascii="Times New Roman" w:hAnsi="Times New Roman"/>
      <w:szCs w:val="20"/>
    </w:rPr>
  </w:style>
  <w:style w:type="character" w:customStyle="1" w:styleId="Telobesedila-zamik2Znak">
    <w:name w:val="Telo besedila - zamik 2 Znak"/>
    <w:basedOn w:val="Privzetapisavaodstavka"/>
    <w:link w:val="Telobesedila-zamik2"/>
    <w:rsid w:val="00201EFB"/>
    <w:rPr>
      <w:rFonts w:ascii="Times New Roman" w:hAnsi="Times New Roman" w:cs="Times New Roman"/>
      <w:sz w:val="24"/>
      <w:szCs w:val="20"/>
      <w:lang w:eastAsia="sl-SI"/>
    </w:rPr>
  </w:style>
  <w:style w:type="paragraph" w:styleId="Telobesedila-zamik3">
    <w:name w:val="Body Text Indent 3"/>
    <w:basedOn w:val="Navaden"/>
    <w:link w:val="Telobesedila-zamik3Znak"/>
    <w:rsid w:val="00201EFB"/>
    <w:pPr>
      <w:tabs>
        <w:tab w:val="left" w:pos="567"/>
      </w:tabs>
      <w:ind w:left="1416"/>
      <w:jc w:val="both"/>
    </w:pPr>
    <w:rPr>
      <w:rFonts w:ascii="Times New Roman" w:hAnsi="Times New Roman"/>
      <w:szCs w:val="20"/>
    </w:rPr>
  </w:style>
  <w:style w:type="character" w:customStyle="1" w:styleId="Telobesedila-zamik3Znak">
    <w:name w:val="Telo besedila - zamik 3 Znak"/>
    <w:basedOn w:val="Privzetapisavaodstavka"/>
    <w:link w:val="Telobesedila-zamik3"/>
    <w:rsid w:val="00201EFB"/>
    <w:rPr>
      <w:rFonts w:ascii="Times New Roman" w:hAnsi="Times New Roman" w:cs="Times New Roman"/>
      <w:sz w:val="24"/>
      <w:szCs w:val="20"/>
      <w:lang w:eastAsia="sl-SI"/>
    </w:rPr>
  </w:style>
  <w:style w:type="paragraph" w:customStyle="1" w:styleId="BodyText21">
    <w:name w:val="Body Text 21"/>
    <w:basedOn w:val="Navaden"/>
    <w:rsid w:val="00201EFB"/>
    <w:pPr>
      <w:widowControl w:val="0"/>
      <w:tabs>
        <w:tab w:val="center" w:pos="-1440"/>
      </w:tabs>
      <w:ind w:right="406"/>
      <w:jc w:val="both"/>
    </w:pPr>
    <w:rPr>
      <w:rFonts w:ascii="Arial" w:hAnsi="Arial"/>
      <w:szCs w:val="20"/>
    </w:rPr>
  </w:style>
  <w:style w:type="paragraph" w:customStyle="1" w:styleId="Telobesedila-zamik31">
    <w:name w:val="Telo besedila - zamik 31"/>
    <w:basedOn w:val="Navaden"/>
    <w:rsid w:val="00201EFB"/>
    <w:pPr>
      <w:widowControl w:val="0"/>
      <w:tabs>
        <w:tab w:val="left" w:pos="1701"/>
      </w:tabs>
      <w:ind w:left="425"/>
      <w:jc w:val="center"/>
    </w:pPr>
    <w:rPr>
      <w:rFonts w:ascii="Times New Roman" w:hAnsi="Times New Roman"/>
      <w:b/>
      <w:szCs w:val="20"/>
    </w:rPr>
  </w:style>
  <w:style w:type="paragraph" w:styleId="Telobesedila">
    <w:name w:val="Body Text"/>
    <w:basedOn w:val="Navaden"/>
    <w:link w:val="TelobesedilaZnak"/>
    <w:rsid w:val="00201EFB"/>
    <w:pPr>
      <w:widowControl w:val="0"/>
      <w:jc w:val="both"/>
    </w:pPr>
    <w:rPr>
      <w:rFonts w:ascii="Arial" w:hAnsi="Arial"/>
      <w:b/>
      <w:sz w:val="20"/>
      <w:szCs w:val="20"/>
    </w:rPr>
  </w:style>
  <w:style w:type="character" w:customStyle="1" w:styleId="TelobesedilaZnak">
    <w:name w:val="Telo besedila Znak"/>
    <w:basedOn w:val="Privzetapisavaodstavka"/>
    <w:link w:val="Telobesedila"/>
    <w:rsid w:val="00201EFB"/>
    <w:rPr>
      <w:rFonts w:ascii="Arial" w:hAnsi="Arial" w:cs="Times New Roman"/>
      <w:b/>
      <w:sz w:val="20"/>
      <w:szCs w:val="20"/>
      <w:lang w:eastAsia="sl-SI"/>
    </w:rPr>
  </w:style>
  <w:style w:type="paragraph" w:styleId="Telobesedila2">
    <w:name w:val="Body Text 2"/>
    <w:basedOn w:val="Navaden"/>
    <w:link w:val="Telobesedila2Znak"/>
    <w:rsid w:val="00201EFB"/>
    <w:pPr>
      <w:ind w:right="-2"/>
      <w:jc w:val="both"/>
    </w:pPr>
    <w:rPr>
      <w:rFonts w:ascii="Times New Roman" w:hAnsi="Times New Roman"/>
      <w:b/>
      <w:sz w:val="22"/>
      <w:szCs w:val="20"/>
    </w:rPr>
  </w:style>
  <w:style w:type="character" w:customStyle="1" w:styleId="Telobesedila2Znak">
    <w:name w:val="Telo besedila 2 Znak"/>
    <w:basedOn w:val="Privzetapisavaodstavka"/>
    <w:link w:val="Telobesedila2"/>
    <w:rsid w:val="00201EFB"/>
    <w:rPr>
      <w:rFonts w:ascii="Times New Roman" w:hAnsi="Times New Roman" w:cs="Times New Roman"/>
      <w:b/>
      <w:szCs w:val="20"/>
      <w:lang w:eastAsia="sl-SI"/>
    </w:rPr>
  </w:style>
  <w:style w:type="paragraph" w:styleId="Telobesedila3">
    <w:name w:val="Body Text 3"/>
    <w:basedOn w:val="Navaden"/>
    <w:link w:val="Telobesedila3Znak"/>
    <w:rsid w:val="00201EFB"/>
    <w:pPr>
      <w:tabs>
        <w:tab w:val="left" w:pos="142"/>
      </w:tabs>
      <w:jc w:val="both"/>
    </w:pPr>
    <w:rPr>
      <w:rFonts w:ascii="Times New Roman" w:hAnsi="Times New Roman"/>
      <w:sz w:val="22"/>
      <w:szCs w:val="20"/>
    </w:rPr>
  </w:style>
  <w:style w:type="character" w:customStyle="1" w:styleId="Telobesedila3Znak">
    <w:name w:val="Telo besedila 3 Znak"/>
    <w:basedOn w:val="Privzetapisavaodstavka"/>
    <w:link w:val="Telobesedila3"/>
    <w:rsid w:val="00201EFB"/>
    <w:rPr>
      <w:rFonts w:ascii="Times New Roman" w:hAnsi="Times New Roman" w:cs="Times New Roman"/>
      <w:szCs w:val="20"/>
      <w:lang w:eastAsia="sl-SI"/>
    </w:rPr>
  </w:style>
  <w:style w:type="paragraph" w:styleId="Napis">
    <w:name w:val="caption"/>
    <w:basedOn w:val="Navaden"/>
    <w:next w:val="Navaden"/>
    <w:qFormat/>
    <w:rsid w:val="00201EFB"/>
    <w:pPr>
      <w:tabs>
        <w:tab w:val="left" w:pos="567"/>
        <w:tab w:val="num" w:pos="851"/>
        <w:tab w:val="left" w:pos="993"/>
      </w:tabs>
      <w:jc w:val="right"/>
    </w:pPr>
    <w:rPr>
      <w:rFonts w:ascii="Times New Roman" w:hAnsi="Times New Roman"/>
      <w:b/>
      <w:sz w:val="22"/>
      <w:szCs w:val="20"/>
    </w:rPr>
  </w:style>
  <w:style w:type="paragraph" w:customStyle="1" w:styleId="Telobesedila21">
    <w:name w:val="Telo besedila 21"/>
    <w:basedOn w:val="Navaden"/>
    <w:rsid w:val="00201EFB"/>
    <w:pPr>
      <w:widowControl w:val="0"/>
      <w:ind w:left="284" w:hanging="284"/>
      <w:jc w:val="both"/>
    </w:pPr>
    <w:rPr>
      <w:rFonts w:ascii="Times New Roman" w:hAnsi="Times New Roman"/>
      <w:szCs w:val="20"/>
    </w:rPr>
  </w:style>
  <w:style w:type="paragraph" w:styleId="Kazalovsebine2">
    <w:name w:val="toc 2"/>
    <w:basedOn w:val="Navaden"/>
    <w:next w:val="Navaden"/>
    <w:autoRedefine/>
    <w:semiHidden/>
    <w:rsid w:val="00201EFB"/>
    <w:pPr>
      <w:tabs>
        <w:tab w:val="left" w:pos="600"/>
        <w:tab w:val="right" w:leader="dot" w:pos="9060"/>
      </w:tabs>
      <w:spacing w:before="240" w:line="120" w:lineRule="auto"/>
    </w:pPr>
    <w:rPr>
      <w:rFonts w:ascii="Times New Roman" w:hAnsi="Times New Roman"/>
      <w:b/>
      <w:noProof/>
      <w:sz w:val="20"/>
      <w:szCs w:val="20"/>
    </w:rPr>
  </w:style>
  <w:style w:type="paragraph" w:styleId="Podnaslov">
    <w:name w:val="Subtitle"/>
    <w:basedOn w:val="Navaden"/>
    <w:link w:val="PodnaslovZnak"/>
    <w:qFormat/>
    <w:rsid w:val="00201EFB"/>
    <w:rPr>
      <w:rFonts w:ascii="Times New Roman" w:hAnsi="Times New Roman"/>
      <w:b/>
      <w:sz w:val="22"/>
      <w:szCs w:val="20"/>
    </w:rPr>
  </w:style>
  <w:style w:type="character" w:customStyle="1" w:styleId="PodnaslovZnak">
    <w:name w:val="Podnaslov Znak"/>
    <w:basedOn w:val="Privzetapisavaodstavka"/>
    <w:link w:val="Podnaslov"/>
    <w:rsid w:val="00201EFB"/>
    <w:rPr>
      <w:rFonts w:ascii="Times New Roman" w:hAnsi="Times New Roman" w:cs="Times New Roman"/>
      <w:b/>
      <w:szCs w:val="20"/>
      <w:lang w:eastAsia="sl-SI"/>
    </w:rPr>
  </w:style>
  <w:style w:type="paragraph" w:styleId="Oznaenseznam">
    <w:name w:val="List Bullet"/>
    <w:basedOn w:val="Navaden"/>
    <w:autoRedefine/>
    <w:rsid w:val="00201EFB"/>
    <w:pPr>
      <w:tabs>
        <w:tab w:val="num" w:pos="360"/>
      </w:tabs>
      <w:ind w:left="360" w:hanging="360"/>
    </w:pPr>
    <w:rPr>
      <w:rFonts w:ascii="Times New Roman" w:hAnsi="Times New Roman"/>
      <w:sz w:val="20"/>
      <w:szCs w:val="20"/>
    </w:rPr>
  </w:style>
  <w:style w:type="paragraph" w:styleId="Oznaenseznam2">
    <w:name w:val="List Bullet 2"/>
    <w:basedOn w:val="Navaden"/>
    <w:autoRedefine/>
    <w:rsid w:val="00201EFB"/>
    <w:pPr>
      <w:tabs>
        <w:tab w:val="num" w:pos="643"/>
      </w:tabs>
      <w:ind w:left="643" w:hanging="360"/>
    </w:pPr>
    <w:rPr>
      <w:rFonts w:ascii="Times New Roman" w:hAnsi="Times New Roman"/>
      <w:sz w:val="20"/>
      <w:szCs w:val="20"/>
    </w:rPr>
  </w:style>
  <w:style w:type="paragraph" w:styleId="Oznaenseznam3">
    <w:name w:val="List Bullet 3"/>
    <w:basedOn w:val="Navaden"/>
    <w:autoRedefine/>
    <w:rsid w:val="00201EFB"/>
    <w:pPr>
      <w:tabs>
        <w:tab w:val="num" w:pos="926"/>
      </w:tabs>
      <w:ind w:left="926" w:hanging="360"/>
    </w:pPr>
    <w:rPr>
      <w:rFonts w:ascii="Times New Roman" w:hAnsi="Times New Roman"/>
      <w:sz w:val="20"/>
      <w:szCs w:val="20"/>
    </w:rPr>
  </w:style>
  <w:style w:type="paragraph" w:customStyle="1" w:styleId="DOUS1">
    <w:name w:val="DOUS1"/>
    <w:basedOn w:val="Navaden"/>
    <w:rsid w:val="00201EFB"/>
    <w:pPr>
      <w:numPr>
        <w:numId w:val="2"/>
      </w:numPr>
      <w:jc w:val="both"/>
    </w:pPr>
    <w:rPr>
      <w:rFonts w:ascii="Times New Roman" w:hAnsi="Times New Roman"/>
      <w:b/>
      <w:szCs w:val="20"/>
    </w:rPr>
  </w:style>
  <w:style w:type="paragraph" w:customStyle="1" w:styleId="DOUS2">
    <w:name w:val="DOUS2"/>
    <w:basedOn w:val="Navaden"/>
    <w:rsid w:val="00201EFB"/>
    <w:pPr>
      <w:numPr>
        <w:ilvl w:val="1"/>
        <w:numId w:val="2"/>
      </w:numPr>
      <w:jc w:val="both"/>
    </w:pPr>
    <w:rPr>
      <w:rFonts w:ascii="Times New Roman" w:hAnsi="Times New Roman"/>
      <w:szCs w:val="20"/>
    </w:rPr>
  </w:style>
  <w:style w:type="paragraph" w:styleId="Golobesedilo">
    <w:name w:val="Plain Text"/>
    <w:basedOn w:val="Navaden"/>
    <w:link w:val="GolobesediloZnak"/>
    <w:rsid w:val="00201EFB"/>
    <w:pPr>
      <w:jc w:val="both"/>
    </w:pPr>
    <w:rPr>
      <w:rFonts w:ascii="Times New Roman" w:hAnsi="Times New Roman"/>
      <w:szCs w:val="20"/>
    </w:rPr>
  </w:style>
  <w:style w:type="character" w:customStyle="1" w:styleId="GolobesediloZnak">
    <w:name w:val="Golo besedilo Znak"/>
    <w:basedOn w:val="Privzetapisavaodstavka"/>
    <w:link w:val="Golobesedilo"/>
    <w:rsid w:val="00201EFB"/>
    <w:rPr>
      <w:rFonts w:ascii="Times New Roman" w:hAnsi="Times New Roman" w:cs="Times New Roman"/>
      <w:sz w:val="24"/>
      <w:szCs w:val="20"/>
      <w:lang w:eastAsia="sl-SI"/>
    </w:rPr>
  </w:style>
  <w:style w:type="paragraph" w:customStyle="1" w:styleId="BESEDILO">
    <w:name w:val="BESEDILO"/>
    <w:rsid w:val="00201EFB"/>
    <w:pPr>
      <w:keepLines/>
      <w:widowControl w:val="0"/>
      <w:tabs>
        <w:tab w:val="left" w:pos="2155"/>
      </w:tabs>
      <w:spacing w:after="0" w:line="240" w:lineRule="auto"/>
      <w:jc w:val="both"/>
    </w:pPr>
    <w:rPr>
      <w:rFonts w:ascii="Arial" w:hAnsi="Arial" w:cs="Times New Roman"/>
      <w:kern w:val="16"/>
      <w:sz w:val="20"/>
      <w:szCs w:val="20"/>
      <w:lang w:eastAsia="sl-SI"/>
    </w:rPr>
  </w:style>
  <w:style w:type="paragraph" w:customStyle="1" w:styleId="Default">
    <w:name w:val="Default"/>
    <w:rsid w:val="00201EFB"/>
    <w:pPr>
      <w:spacing w:after="0" w:line="240" w:lineRule="auto"/>
    </w:pPr>
    <w:rPr>
      <w:rFonts w:ascii="Arial" w:hAnsi="Arial" w:cs="Times New Roman"/>
      <w:color w:val="000000"/>
      <w:sz w:val="24"/>
      <w:szCs w:val="20"/>
      <w:lang w:eastAsia="sl-SI"/>
    </w:rPr>
  </w:style>
  <w:style w:type="paragraph" w:customStyle="1" w:styleId="tekst1">
    <w:name w:val="tekst1"/>
    <w:basedOn w:val="Navaden"/>
    <w:rsid w:val="00201EFB"/>
    <w:pPr>
      <w:spacing w:before="120" w:line="264" w:lineRule="atLeast"/>
      <w:jc w:val="both"/>
    </w:pPr>
    <w:rPr>
      <w:rFonts w:ascii="Arial" w:hAnsi="Arial"/>
      <w:sz w:val="22"/>
      <w:szCs w:val="20"/>
    </w:rPr>
  </w:style>
  <w:style w:type="character" w:styleId="Hiperpovezava">
    <w:name w:val="Hyperlink"/>
    <w:uiPriority w:val="99"/>
    <w:rsid w:val="00201EFB"/>
    <w:rPr>
      <w:color w:val="0000FF"/>
      <w:u w:val="single"/>
    </w:rPr>
  </w:style>
  <w:style w:type="character" w:styleId="Krepko">
    <w:name w:val="Strong"/>
    <w:uiPriority w:val="22"/>
    <w:qFormat/>
    <w:rsid w:val="00201EFB"/>
    <w:rPr>
      <w:b/>
      <w:bCs/>
    </w:rPr>
  </w:style>
  <w:style w:type="paragraph" w:styleId="HTML-oblikovano">
    <w:name w:val="HTML Preformatted"/>
    <w:basedOn w:val="Navaden"/>
    <w:link w:val="HTML-oblikovanoZnak"/>
    <w:uiPriority w:val="99"/>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rPr>
  </w:style>
  <w:style w:type="character" w:customStyle="1" w:styleId="HTML-oblikovanoZnak">
    <w:name w:val="HTML-oblikovano Znak"/>
    <w:basedOn w:val="Privzetapisavaodstavka"/>
    <w:link w:val="HTML-oblikovano"/>
    <w:uiPriority w:val="99"/>
    <w:rsid w:val="00201EFB"/>
    <w:rPr>
      <w:rFonts w:ascii="Courier New" w:hAnsi="Courier New" w:cs="Courier New"/>
      <w:color w:val="000000"/>
      <w:sz w:val="18"/>
      <w:szCs w:val="18"/>
      <w:lang w:eastAsia="sl-SI"/>
    </w:rPr>
  </w:style>
  <w:style w:type="table" w:customStyle="1" w:styleId="Tabela-mrea">
    <w:name w:val="Tabela - mreža"/>
    <w:basedOn w:val="Navadnatabela"/>
    <w:uiPriority w:val="99"/>
    <w:rsid w:val="00201EFB"/>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uiPriority w:val="99"/>
    <w:rsid w:val="00201EFB"/>
    <w:rPr>
      <w:rFonts w:ascii="Tahoma" w:hAnsi="Tahoma" w:cs="Tahoma"/>
      <w:sz w:val="16"/>
      <w:szCs w:val="16"/>
    </w:rPr>
  </w:style>
  <w:style w:type="paragraph" w:styleId="Besedilooblaka">
    <w:name w:val="Balloon Text"/>
    <w:basedOn w:val="Navaden"/>
    <w:link w:val="BesedilooblakaZnak"/>
    <w:uiPriority w:val="99"/>
    <w:rsid w:val="00201EFB"/>
    <w:rPr>
      <w:rFonts w:cs="Tahoma"/>
      <w:sz w:val="16"/>
      <w:szCs w:val="16"/>
      <w:lang w:eastAsia="en-US"/>
    </w:rPr>
  </w:style>
  <w:style w:type="character" w:customStyle="1" w:styleId="BesedilooblakaZnak1">
    <w:name w:val="Besedilo oblačka Znak1"/>
    <w:basedOn w:val="Privzetapisavaodstavka"/>
    <w:uiPriority w:val="99"/>
    <w:semiHidden/>
    <w:rsid w:val="00201EFB"/>
    <w:rPr>
      <w:rFonts w:ascii="Tahoma" w:hAnsi="Tahoma" w:cs="Tahoma"/>
      <w:sz w:val="16"/>
      <w:szCs w:val="16"/>
      <w:lang w:eastAsia="sl-SI"/>
    </w:rPr>
  </w:style>
  <w:style w:type="paragraph" w:customStyle="1" w:styleId="NavadenTimesNewRoman">
    <w:name w:val="Navaden Times New Roman"/>
    <w:basedOn w:val="Navaden"/>
    <w:rsid w:val="00201EFB"/>
    <w:pPr>
      <w:widowControl w:val="0"/>
    </w:pPr>
    <w:rPr>
      <w:rFonts w:ascii="Arial" w:hAnsi="Arial"/>
      <w:sz w:val="22"/>
      <w:szCs w:val="20"/>
    </w:rPr>
  </w:style>
  <w:style w:type="character" w:customStyle="1" w:styleId="Komentar-besediloZnak">
    <w:name w:val="Komentar - besedilo Znak"/>
    <w:link w:val="Komentar-besedilo"/>
    <w:semiHidden/>
    <w:rsid w:val="00201EFB"/>
    <w:rPr>
      <w:rFonts w:ascii="Times New Roman" w:hAnsi="Times New Roman"/>
    </w:rPr>
  </w:style>
  <w:style w:type="paragraph" w:customStyle="1" w:styleId="Komentar-besedilo">
    <w:name w:val="Komentar - besedilo"/>
    <w:basedOn w:val="Navaden"/>
    <w:link w:val="Komentar-besediloZnak"/>
    <w:semiHidden/>
    <w:rsid w:val="00201EFB"/>
    <w:rPr>
      <w:rFonts w:ascii="Times New Roman" w:hAnsi="Times New Roman" w:cstheme="minorBidi"/>
      <w:sz w:val="22"/>
      <w:szCs w:val="22"/>
      <w:lang w:eastAsia="en-US"/>
    </w:rPr>
  </w:style>
  <w:style w:type="character" w:customStyle="1" w:styleId="ZadevakomentarjaZnak">
    <w:name w:val="Zadeva komentarja Znak"/>
    <w:link w:val="Zadevakomentarja"/>
    <w:rsid w:val="00201EFB"/>
    <w:rPr>
      <w:rFonts w:ascii="Times New Roman" w:hAnsi="Times New Roman"/>
      <w:b/>
      <w:bCs/>
    </w:rPr>
  </w:style>
  <w:style w:type="paragraph" w:customStyle="1" w:styleId="Zadevakomentarja">
    <w:name w:val="Zadeva komentarja"/>
    <w:basedOn w:val="Komentar-besedilo"/>
    <w:next w:val="Komentar-besedilo"/>
    <w:link w:val="ZadevakomentarjaZnak"/>
    <w:rsid w:val="00201EFB"/>
    <w:rPr>
      <w:b/>
      <w:bCs/>
    </w:rPr>
  </w:style>
  <w:style w:type="paragraph" w:customStyle="1" w:styleId="Odstavekseznama1">
    <w:name w:val="Odstavek seznama1"/>
    <w:basedOn w:val="Navaden"/>
    <w:uiPriority w:val="34"/>
    <w:qFormat/>
    <w:rsid w:val="00201EFB"/>
    <w:pPr>
      <w:ind w:left="708"/>
    </w:pPr>
    <w:rPr>
      <w:rFonts w:ascii="Times New Roman" w:hAnsi="Times New Roman"/>
    </w:rPr>
  </w:style>
  <w:style w:type="paragraph" w:customStyle="1" w:styleId="Slog">
    <w:name w:val="Slog"/>
    <w:rsid w:val="00201EFB"/>
    <w:pPr>
      <w:spacing w:after="0" w:line="240" w:lineRule="auto"/>
    </w:pPr>
    <w:rPr>
      <w:rFonts w:ascii="Arial" w:hAnsi="Arial" w:cs="Times New Roman"/>
      <w:szCs w:val="20"/>
      <w:lang w:val="en-GB" w:eastAsia="sl-SI"/>
    </w:rPr>
  </w:style>
  <w:style w:type="paragraph" w:styleId="Odstavekseznama">
    <w:name w:val="List Paragraph"/>
    <w:aliases w:val="za tekst,Odstavek seznama_IP"/>
    <w:basedOn w:val="Navaden"/>
    <w:link w:val="OdstavekseznamaZnak"/>
    <w:uiPriority w:val="34"/>
    <w:qFormat/>
    <w:rsid w:val="00201EFB"/>
    <w:pPr>
      <w:ind w:left="708"/>
    </w:pPr>
    <w:rPr>
      <w:rFonts w:ascii="Times New Roman" w:hAnsi="Times New Roman"/>
      <w:sz w:val="20"/>
      <w:szCs w:val="20"/>
    </w:rPr>
  </w:style>
  <w:style w:type="paragraph" w:customStyle="1" w:styleId="Telobesedila-zamik22">
    <w:name w:val="Telo besedila - zamik 22"/>
    <w:basedOn w:val="Navaden"/>
    <w:rsid w:val="00201EFB"/>
    <w:pPr>
      <w:tabs>
        <w:tab w:val="left" w:pos="567"/>
      </w:tabs>
      <w:suppressAutoHyphens/>
      <w:ind w:left="720"/>
      <w:jc w:val="both"/>
    </w:pPr>
    <w:rPr>
      <w:rFonts w:ascii="Times New Roman" w:hAnsi="Times New Roman"/>
      <w:szCs w:val="20"/>
      <w:lang w:eastAsia="ar-SA"/>
    </w:rPr>
  </w:style>
  <w:style w:type="paragraph" w:customStyle="1" w:styleId="man">
    <w:name w:val="man"/>
    <w:next w:val="Navaden"/>
    <w:rsid w:val="00201EFB"/>
    <w:pPr>
      <w:widowControl w:val="0"/>
      <w:suppressAutoHyphens/>
      <w:autoSpaceDE w:val="0"/>
      <w:spacing w:after="0" w:line="240" w:lineRule="auto"/>
    </w:pPr>
    <w:rPr>
      <w:rFonts w:ascii="Arial" w:eastAsia="Arial" w:hAnsi="Arial" w:cs="Times New Roman"/>
      <w:szCs w:val="20"/>
      <w:lang w:val="en-US" w:eastAsia="ar-SA"/>
    </w:rPr>
  </w:style>
  <w:style w:type="paragraph" w:customStyle="1" w:styleId="Telobesedila33">
    <w:name w:val="Telo besedila 33"/>
    <w:basedOn w:val="Navaden"/>
    <w:rsid w:val="00201EFB"/>
    <w:pPr>
      <w:tabs>
        <w:tab w:val="left" w:pos="142"/>
      </w:tabs>
      <w:suppressAutoHyphens/>
      <w:jc w:val="both"/>
    </w:pPr>
    <w:rPr>
      <w:rFonts w:ascii="Times New Roman" w:hAnsi="Times New Roman"/>
      <w:sz w:val="22"/>
      <w:szCs w:val="20"/>
      <w:lang w:eastAsia="ar-SA"/>
    </w:rPr>
  </w:style>
  <w:style w:type="paragraph" w:customStyle="1" w:styleId="Telobesedila32">
    <w:name w:val="Telo besedila 32"/>
    <w:basedOn w:val="Navaden"/>
    <w:rsid w:val="00201EFB"/>
    <w:pPr>
      <w:suppressAutoHyphens/>
    </w:pPr>
    <w:rPr>
      <w:rFonts w:ascii="Times New Roman" w:hAnsi="Times New Roman"/>
      <w:sz w:val="28"/>
      <w:szCs w:val="20"/>
      <w:lang w:eastAsia="ar-SA"/>
    </w:rPr>
  </w:style>
  <w:style w:type="paragraph" w:customStyle="1" w:styleId="Telobesedila31">
    <w:name w:val="Telo besedila 31"/>
    <w:basedOn w:val="Navaden"/>
    <w:rsid w:val="00201EFB"/>
    <w:pPr>
      <w:suppressAutoHyphens/>
    </w:pPr>
    <w:rPr>
      <w:rFonts w:ascii="Times New Roman" w:hAnsi="Times New Roman"/>
      <w:sz w:val="28"/>
      <w:szCs w:val="20"/>
      <w:lang w:eastAsia="ar-SA"/>
    </w:rPr>
  </w:style>
  <w:style w:type="character" w:customStyle="1" w:styleId="WW8Num3z0">
    <w:name w:val="WW8Num3z0"/>
    <w:rsid w:val="00201EFB"/>
    <w:rPr>
      <w:rFonts w:ascii="Symbol" w:hAnsi="Symbol"/>
    </w:rPr>
  </w:style>
  <w:style w:type="character" w:customStyle="1" w:styleId="WW8Num5z0">
    <w:name w:val="WW8Num5z0"/>
    <w:rsid w:val="00201EFB"/>
    <w:rPr>
      <w:rFonts w:ascii="StarSymbol" w:hAnsi="StarSymbol"/>
    </w:rPr>
  </w:style>
  <w:style w:type="character" w:customStyle="1" w:styleId="WW8Num6z0">
    <w:name w:val="WW8Num6z0"/>
    <w:rsid w:val="00201EFB"/>
    <w:rPr>
      <w:rFonts w:ascii="Symbol" w:hAnsi="Symbol"/>
    </w:rPr>
  </w:style>
  <w:style w:type="character" w:customStyle="1" w:styleId="WW8Num7z0">
    <w:name w:val="WW8Num7z0"/>
    <w:rsid w:val="00201EFB"/>
    <w:rPr>
      <w:rFonts w:ascii="Symbol" w:hAnsi="Symbol"/>
    </w:rPr>
  </w:style>
  <w:style w:type="character" w:customStyle="1" w:styleId="WW8Num8z0">
    <w:name w:val="WW8Num8z0"/>
    <w:rsid w:val="00201EFB"/>
    <w:rPr>
      <w:b w:val="0"/>
    </w:rPr>
  </w:style>
  <w:style w:type="character" w:customStyle="1" w:styleId="WW8Num9z0">
    <w:name w:val="WW8Num9z0"/>
    <w:rsid w:val="00201EFB"/>
    <w:rPr>
      <w:rFonts w:ascii="Symbol" w:hAnsi="Symbol"/>
    </w:rPr>
  </w:style>
  <w:style w:type="character" w:customStyle="1" w:styleId="WW8Num11z0">
    <w:name w:val="WW8Num11z0"/>
    <w:rsid w:val="00201EFB"/>
    <w:rPr>
      <w:rFonts w:ascii="Symbol" w:hAnsi="Symbol"/>
    </w:rPr>
  </w:style>
  <w:style w:type="character" w:customStyle="1" w:styleId="WW8Num13z0">
    <w:name w:val="WW8Num13z0"/>
    <w:rsid w:val="00201EFB"/>
    <w:rPr>
      <w:rFonts w:ascii="Times New Roman" w:hAnsi="Times New Roman" w:cs="Times New Roman"/>
    </w:rPr>
  </w:style>
  <w:style w:type="character" w:customStyle="1" w:styleId="WW8Num16z0">
    <w:name w:val="WW8Num16z0"/>
    <w:rsid w:val="00201EFB"/>
    <w:rPr>
      <w:rFonts w:ascii="Symbol" w:hAnsi="Symbol"/>
    </w:rPr>
  </w:style>
  <w:style w:type="character" w:customStyle="1" w:styleId="WW8Num17z0">
    <w:name w:val="WW8Num17z0"/>
    <w:rsid w:val="00201EFB"/>
    <w:rPr>
      <w:rFonts w:ascii="Times New Roman" w:hAnsi="Times New Roman" w:cs="Times New Roman"/>
    </w:rPr>
  </w:style>
  <w:style w:type="character" w:customStyle="1" w:styleId="WW8Num17z2">
    <w:name w:val="WW8Num17z2"/>
    <w:rsid w:val="00201EFB"/>
    <w:rPr>
      <w:rFonts w:ascii="Wingdings" w:hAnsi="Wingdings"/>
    </w:rPr>
  </w:style>
  <w:style w:type="character" w:customStyle="1" w:styleId="WW8Num17z3">
    <w:name w:val="WW8Num17z3"/>
    <w:rsid w:val="00201EFB"/>
    <w:rPr>
      <w:rFonts w:ascii="Symbol" w:hAnsi="Symbol"/>
    </w:rPr>
  </w:style>
  <w:style w:type="character" w:customStyle="1" w:styleId="WW8Num17z4">
    <w:name w:val="WW8Num17z4"/>
    <w:rsid w:val="00201EFB"/>
    <w:rPr>
      <w:rFonts w:ascii="Courier New" w:hAnsi="Courier New"/>
    </w:rPr>
  </w:style>
  <w:style w:type="character" w:customStyle="1" w:styleId="WW8Num18z0">
    <w:name w:val="WW8Num18z0"/>
    <w:rsid w:val="00201EFB"/>
    <w:rPr>
      <w:rFonts w:ascii="Symbol" w:hAnsi="Symbol"/>
    </w:rPr>
  </w:style>
  <w:style w:type="character" w:customStyle="1" w:styleId="WW8Num18z1">
    <w:name w:val="WW8Num18z1"/>
    <w:rsid w:val="00201EFB"/>
    <w:rPr>
      <w:rFonts w:ascii="Times New Roman" w:hAnsi="Times New Roman" w:cs="Times New Roman"/>
    </w:rPr>
  </w:style>
  <w:style w:type="character" w:customStyle="1" w:styleId="WW8Num18z2">
    <w:name w:val="WW8Num18z2"/>
    <w:rsid w:val="00201EFB"/>
    <w:rPr>
      <w:rFonts w:ascii="Wingdings" w:hAnsi="Wingdings"/>
    </w:rPr>
  </w:style>
  <w:style w:type="character" w:customStyle="1" w:styleId="WW8Num18z4">
    <w:name w:val="WW8Num18z4"/>
    <w:rsid w:val="00201EFB"/>
    <w:rPr>
      <w:rFonts w:ascii="Courier New" w:hAnsi="Courier New" w:cs="Courier New"/>
    </w:rPr>
  </w:style>
  <w:style w:type="character" w:customStyle="1" w:styleId="WW8Num21z0">
    <w:name w:val="WW8Num21z0"/>
    <w:rsid w:val="00201EFB"/>
    <w:rPr>
      <w:rFonts w:ascii="Symbol" w:hAnsi="Symbol"/>
    </w:rPr>
  </w:style>
  <w:style w:type="character" w:customStyle="1" w:styleId="WW8Num22z0">
    <w:name w:val="WW8Num22z0"/>
    <w:rsid w:val="00201EFB"/>
    <w:rPr>
      <w:rFonts w:ascii="Symbol" w:hAnsi="Symbol"/>
    </w:rPr>
  </w:style>
  <w:style w:type="character" w:customStyle="1" w:styleId="WW8Num25z0">
    <w:name w:val="WW8Num25z0"/>
    <w:rsid w:val="00201EFB"/>
    <w:rPr>
      <w:rFonts w:ascii="Symbol" w:hAnsi="Symbol"/>
    </w:rPr>
  </w:style>
  <w:style w:type="character" w:customStyle="1" w:styleId="WW8Num25z1">
    <w:name w:val="WW8Num25z1"/>
    <w:rsid w:val="00201EFB"/>
    <w:rPr>
      <w:rFonts w:ascii="Courier New" w:hAnsi="Courier New"/>
    </w:rPr>
  </w:style>
  <w:style w:type="character" w:customStyle="1" w:styleId="WW8Num25z2">
    <w:name w:val="WW8Num25z2"/>
    <w:rsid w:val="00201EFB"/>
    <w:rPr>
      <w:rFonts w:ascii="Wingdings" w:hAnsi="Wingdings"/>
    </w:rPr>
  </w:style>
  <w:style w:type="character" w:customStyle="1" w:styleId="WW8Num27z1">
    <w:name w:val="WW8Num27z1"/>
    <w:rsid w:val="00201EFB"/>
    <w:rPr>
      <w:rFonts w:ascii="Times New Roman" w:hAnsi="Times New Roman" w:cs="Times New Roman"/>
    </w:rPr>
  </w:style>
  <w:style w:type="character" w:customStyle="1" w:styleId="WW8Num28z2">
    <w:name w:val="WW8Num28z2"/>
    <w:rsid w:val="00201EFB"/>
    <w:rPr>
      <w:b/>
      <w:i w:val="0"/>
    </w:rPr>
  </w:style>
  <w:style w:type="character" w:customStyle="1" w:styleId="WW8Num29z0">
    <w:name w:val="WW8Num29z0"/>
    <w:rsid w:val="00201EFB"/>
    <w:rPr>
      <w:rFonts w:ascii="Symbol" w:hAnsi="Symbol"/>
    </w:rPr>
  </w:style>
  <w:style w:type="character" w:customStyle="1" w:styleId="Absatz-Standardschriftart">
    <w:name w:val="Absatz-Standardschriftart"/>
    <w:rsid w:val="00201EFB"/>
  </w:style>
  <w:style w:type="character" w:customStyle="1" w:styleId="WW-Absatz-Standardschriftart">
    <w:name w:val="WW-Absatz-Standardschriftart"/>
    <w:rsid w:val="00201EFB"/>
  </w:style>
  <w:style w:type="character" w:customStyle="1" w:styleId="WW8Num1z0">
    <w:name w:val="WW8Num1z0"/>
    <w:rsid w:val="00201EFB"/>
    <w:rPr>
      <w:rFonts w:ascii="Symbol" w:hAnsi="Symbol"/>
    </w:rPr>
  </w:style>
  <w:style w:type="character" w:customStyle="1" w:styleId="WW8Num2z0">
    <w:name w:val="WW8Num2z0"/>
    <w:rsid w:val="00201EFB"/>
    <w:rPr>
      <w:rFonts w:ascii="Symbol" w:hAnsi="Symbol"/>
    </w:rPr>
  </w:style>
  <w:style w:type="character" w:customStyle="1" w:styleId="WW8Num4z0">
    <w:name w:val="WW8Num4z0"/>
    <w:rsid w:val="00201EFB"/>
    <w:rPr>
      <w:rFonts w:ascii="Symbol" w:hAnsi="Symbol"/>
    </w:rPr>
  </w:style>
  <w:style w:type="character" w:customStyle="1" w:styleId="WW8Num15z0">
    <w:name w:val="WW8Num15z0"/>
    <w:rsid w:val="00201EFB"/>
    <w:rPr>
      <w:rFonts w:ascii="Times New Roman" w:hAnsi="Times New Roman"/>
    </w:rPr>
  </w:style>
  <w:style w:type="character" w:customStyle="1" w:styleId="WW8Num26z0">
    <w:name w:val="WW8Num26z0"/>
    <w:rsid w:val="00201EFB"/>
    <w:rPr>
      <w:b w:val="0"/>
    </w:rPr>
  </w:style>
  <w:style w:type="character" w:customStyle="1" w:styleId="WW8Num27z0">
    <w:name w:val="WW8Num27z0"/>
    <w:rsid w:val="00201EFB"/>
    <w:rPr>
      <w:rFonts w:ascii="StarSymbol" w:hAnsi="StarSymbol"/>
    </w:rPr>
  </w:style>
  <w:style w:type="character" w:customStyle="1" w:styleId="WW8Num28z0">
    <w:name w:val="WW8Num28z0"/>
    <w:rsid w:val="00201EFB"/>
    <w:rPr>
      <w:rFonts w:ascii="StarSymbol" w:hAnsi="StarSymbol"/>
    </w:rPr>
  </w:style>
  <w:style w:type="character" w:customStyle="1" w:styleId="WW8Num30z0">
    <w:name w:val="WW8Num30z0"/>
    <w:rsid w:val="00201EFB"/>
    <w:rPr>
      <w:b w:val="0"/>
    </w:rPr>
  </w:style>
  <w:style w:type="character" w:customStyle="1" w:styleId="WW8Num31z0">
    <w:name w:val="WW8Num31z0"/>
    <w:rsid w:val="00201EFB"/>
    <w:rPr>
      <w:rFonts w:ascii="StarSymbol" w:hAnsi="StarSymbol"/>
    </w:rPr>
  </w:style>
  <w:style w:type="character" w:customStyle="1" w:styleId="WW8Num43z0">
    <w:name w:val="WW8Num43z0"/>
    <w:rsid w:val="00201EFB"/>
    <w:rPr>
      <w:position w:val="0"/>
      <w:sz w:val="24"/>
      <w:vertAlign w:val="baseline"/>
    </w:rPr>
  </w:style>
  <w:style w:type="character" w:customStyle="1" w:styleId="WW8Num49z0">
    <w:name w:val="WW8Num49z0"/>
    <w:rsid w:val="00201EFB"/>
    <w:rPr>
      <w:rFonts w:ascii="Symbol" w:hAnsi="Symbol"/>
    </w:rPr>
  </w:style>
  <w:style w:type="character" w:customStyle="1" w:styleId="WW8Num49z1">
    <w:name w:val="WW8Num49z1"/>
    <w:rsid w:val="00201EFB"/>
    <w:rPr>
      <w:rFonts w:ascii="Courier New" w:hAnsi="Courier New" w:cs="Courier New"/>
    </w:rPr>
  </w:style>
  <w:style w:type="character" w:customStyle="1" w:styleId="WW8Num49z2">
    <w:name w:val="WW8Num49z2"/>
    <w:rsid w:val="00201EFB"/>
    <w:rPr>
      <w:rFonts w:ascii="Wingdings" w:hAnsi="Wingdings"/>
    </w:rPr>
  </w:style>
  <w:style w:type="character" w:customStyle="1" w:styleId="WW8Num50z0">
    <w:name w:val="WW8Num50z0"/>
    <w:rsid w:val="00201EFB"/>
    <w:rPr>
      <w:rFonts w:ascii="Times New Roman" w:eastAsia="Times New Roman" w:hAnsi="Times New Roman" w:cs="Times New Roman"/>
    </w:rPr>
  </w:style>
  <w:style w:type="character" w:customStyle="1" w:styleId="WW8Num50z1">
    <w:name w:val="WW8Num50z1"/>
    <w:rsid w:val="00201EFB"/>
    <w:rPr>
      <w:rFonts w:ascii="Courier New" w:hAnsi="Courier New"/>
    </w:rPr>
  </w:style>
  <w:style w:type="character" w:customStyle="1" w:styleId="WW8Num50z2">
    <w:name w:val="WW8Num50z2"/>
    <w:rsid w:val="00201EFB"/>
    <w:rPr>
      <w:rFonts w:ascii="Wingdings" w:hAnsi="Wingdings"/>
    </w:rPr>
  </w:style>
  <w:style w:type="character" w:customStyle="1" w:styleId="WW8Num50z3">
    <w:name w:val="WW8Num50z3"/>
    <w:rsid w:val="00201EFB"/>
    <w:rPr>
      <w:rFonts w:ascii="Symbol" w:hAnsi="Symbol"/>
    </w:rPr>
  </w:style>
  <w:style w:type="character" w:customStyle="1" w:styleId="WW8Num51z0">
    <w:name w:val="WW8Num51z0"/>
    <w:rsid w:val="00201EFB"/>
    <w:rPr>
      <w:rFonts w:ascii="Times New Roman" w:eastAsia="Times New Roman" w:hAnsi="Times New Roman" w:cs="Times New Roman"/>
    </w:rPr>
  </w:style>
  <w:style w:type="character" w:customStyle="1" w:styleId="WW8Num51z1">
    <w:name w:val="WW8Num51z1"/>
    <w:rsid w:val="00201EFB"/>
    <w:rPr>
      <w:rFonts w:ascii="Courier New" w:hAnsi="Courier New" w:cs="Courier New"/>
    </w:rPr>
  </w:style>
  <w:style w:type="character" w:customStyle="1" w:styleId="WW8Num51z2">
    <w:name w:val="WW8Num51z2"/>
    <w:rsid w:val="00201EFB"/>
    <w:rPr>
      <w:rFonts w:ascii="Wingdings" w:hAnsi="Wingdings"/>
    </w:rPr>
  </w:style>
  <w:style w:type="character" w:customStyle="1" w:styleId="WW8Num51z3">
    <w:name w:val="WW8Num51z3"/>
    <w:rsid w:val="00201EFB"/>
    <w:rPr>
      <w:rFonts w:ascii="Symbol" w:hAnsi="Symbol"/>
    </w:rPr>
  </w:style>
  <w:style w:type="character" w:customStyle="1" w:styleId="WW8Num52z0">
    <w:name w:val="WW8Num52z0"/>
    <w:rsid w:val="00201EFB"/>
    <w:rPr>
      <w:rFonts w:ascii="Symbol" w:hAnsi="Symbol"/>
    </w:rPr>
  </w:style>
  <w:style w:type="character" w:customStyle="1" w:styleId="WW8Num52z1">
    <w:name w:val="WW8Num52z1"/>
    <w:rsid w:val="00201EFB"/>
    <w:rPr>
      <w:rFonts w:ascii="Courier New" w:hAnsi="Courier New" w:cs="Courier New"/>
    </w:rPr>
  </w:style>
  <w:style w:type="character" w:customStyle="1" w:styleId="WW8Num52z2">
    <w:name w:val="WW8Num52z2"/>
    <w:rsid w:val="00201EFB"/>
    <w:rPr>
      <w:rFonts w:ascii="Wingdings" w:hAnsi="Wingdings"/>
    </w:rPr>
  </w:style>
  <w:style w:type="character" w:customStyle="1" w:styleId="WW8Num53z0">
    <w:name w:val="WW8Num53z0"/>
    <w:rsid w:val="00201EFB"/>
    <w:rPr>
      <w:rFonts w:ascii="Symbol" w:hAnsi="Symbol"/>
    </w:rPr>
  </w:style>
  <w:style w:type="character" w:customStyle="1" w:styleId="WW8Num57z2">
    <w:name w:val="WW8Num57z2"/>
    <w:rsid w:val="00201EFB"/>
    <w:rPr>
      <w:rFonts w:ascii="Wingdings" w:hAnsi="Wingdings"/>
    </w:rPr>
  </w:style>
  <w:style w:type="character" w:customStyle="1" w:styleId="WW8Num57z3">
    <w:name w:val="WW8Num57z3"/>
    <w:rsid w:val="00201EFB"/>
    <w:rPr>
      <w:rFonts w:ascii="Symbol" w:hAnsi="Symbol"/>
    </w:rPr>
  </w:style>
  <w:style w:type="character" w:customStyle="1" w:styleId="WW8Num57z4">
    <w:name w:val="WW8Num57z4"/>
    <w:rsid w:val="00201EFB"/>
    <w:rPr>
      <w:rFonts w:ascii="Courier New" w:hAnsi="Courier New" w:cs="Courier New"/>
    </w:rPr>
  </w:style>
  <w:style w:type="character" w:customStyle="1" w:styleId="WW8Num59z0">
    <w:name w:val="WW8Num59z0"/>
    <w:rsid w:val="00201EFB"/>
    <w:rPr>
      <w:rFonts w:ascii="Times New Roman" w:eastAsia="Times New Roman" w:hAnsi="Times New Roman" w:cs="Times New Roman"/>
    </w:rPr>
  </w:style>
  <w:style w:type="character" w:customStyle="1" w:styleId="WW8Num59z1">
    <w:name w:val="WW8Num59z1"/>
    <w:rsid w:val="00201EFB"/>
    <w:rPr>
      <w:rFonts w:ascii="Courier New" w:hAnsi="Courier New"/>
    </w:rPr>
  </w:style>
  <w:style w:type="character" w:customStyle="1" w:styleId="WW8Num59z2">
    <w:name w:val="WW8Num59z2"/>
    <w:rsid w:val="00201EFB"/>
    <w:rPr>
      <w:rFonts w:ascii="Wingdings" w:hAnsi="Wingdings"/>
    </w:rPr>
  </w:style>
  <w:style w:type="character" w:customStyle="1" w:styleId="WW8Num59z3">
    <w:name w:val="WW8Num59z3"/>
    <w:rsid w:val="00201EFB"/>
    <w:rPr>
      <w:rFonts w:ascii="Symbol" w:hAnsi="Symbol"/>
    </w:rPr>
  </w:style>
  <w:style w:type="character" w:customStyle="1" w:styleId="WW8Num63z0">
    <w:name w:val="WW8Num63z0"/>
    <w:rsid w:val="00201EFB"/>
    <w:rPr>
      <w:rFonts w:ascii="Symbol" w:hAnsi="Symbol"/>
    </w:rPr>
  </w:style>
  <w:style w:type="character" w:customStyle="1" w:styleId="WW8Num64z0">
    <w:name w:val="WW8Num64z0"/>
    <w:rsid w:val="00201EFB"/>
    <w:rPr>
      <w:rFonts w:ascii="Times New Roman" w:eastAsia="Times New Roman" w:hAnsi="Times New Roman" w:cs="Times New Roman"/>
    </w:rPr>
  </w:style>
  <w:style w:type="character" w:customStyle="1" w:styleId="WW8Num64z2">
    <w:name w:val="WW8Num64z2"/>
    <w:rsid w:val="00201EFB"/>
    <w:rPr>
      <w:rFonts w:ascii="Wingdings" w:hAnsi="Wingdings"/>
    </w:rPr>
  </w:style>
  <w:style w:type="character" w:customStyle="1" w:styleId="WW8Num64z3">
    <w:name w:val="WW8Num64z3"/>
    <w:rsid w:val="00201EFB"/>
    <w:rPr>
      <w:rFonts w:ascii="Symbol" w:hAnsi="Symbol"/>
    </w:rPr>
  </w:style>
  <w:style w:type="character" w:customStyle="1" w:styleId="WW8Num64z4">
    <w:name w:val="WW8Num64z4"/>
    <w:rsid w:val="00201EFB"/>
    <w:rPr>
      <w:rFonts w:ascii="Courier New" w:hAnsi="Courier New"/>
    </w:rPr>
  </w:style>
  <w:style w:type="character" w:customStyle="1" w:styleId="WW8Num65z0">
    <w:name w:val="WW8Num65z0"/>
    <w:rsid w:val="00201EFB"/>
    <w:rPr>
      <w:rFonts w:ascii="Symbol" w:hAnsi="Symbol"/>
    </w:rPr>
  </w:style>
  <w:style w:type="character" w:customStyle="1" w:styleId="WW8Num65z1">
    <w:name w:val="WW8Num65z1"/>
    <w:rsid w:val="00201EFB"/>
    <w:rPr>
      <w:rFonts w:ascii="Times New Roman" w:eastAsia="Times New Roman" w:hAnsi="Times New Roman" w:cs="Times New Roman"/>
    </w:rPr>
  </w:style>
  <w:style w:type="character" w:customStyle="1" w:styleId="WW8Num65z2">
    <w:name w:val="WW8Num65z2"/>
    <w:rsid w:val="00201EFB"/>
    <w:rPr>
      <w:rFonts w:ascii="Wingdings" w:hAnsi="Wingdings"/>
    </w:rPr>
  </w:style>
  <w:style w:type="character" w:customStyle="1" w:styleId="WW8Num65z4">
    <w:name w:val="WW8Num65z4"/>
    <w:rsid w:val="00201EFB"/>
    <w:rPr>
      <w:rFonts w:ascii="Courier New" w:hAnsi="Courier New" w:cs="Courier New"/>
    </w:rPr>
  </w:style>
  <w:style w:type="character" w:customStyle="1" w:styleId="WW8Num69z0">
    <w:name w:val="WW8Num69z0"/>
    <w:rsid w:val="00201EFB"/>
    <w:rPr>
      <w:rFonts w:ascii="Times New Roman" w:hAnsi="Times New Roman"/>
    </w:rPr>
  </w:style>
  <w:style w:type="character" w:customStyle="1" w:styleId="WW8Num70z0">
    <w:name w:val="WW8Num70z0"/>
    <w:rsid w:val="00201EFB"/>
    <w:rPr>
      <w:rFonts w:ascii="Symbol" w:hAnsi="Symbol"/>
    </w:rPr>
  </w:style>
  <w:style w:type="character" w:customStyle="1" w:styleId="WW8Num73z0">
    <w:name w:val="WW8Num73z0"/>
    <w:rsid w:val="00201EFB"/>
    <w:rPr>
      <w:rFonts w:ascii="Symbol" w:hAnsi="Symbol"/>
    </w:rPr>
  </w:style>
  <w:style w:type="character" w:customStyle="1" w:styleId="WW8Num73z1">
    <w:name w:val="WW8Num73z1"/>
    <w:rsid w:val="00201EFB"/>
    <w:rPr>
      <w:rFonts w:ascii="Courier New" w:hAnsi="Courier New"/>
    </w:rPr>
  </w:style>
  <w:style w:type="character" w:customStyle="1" w:styleId="WW8Num73z2">
    <w:name w:val="WW8Num73z2"/>
    <w:rsid w:val="00201EFB"/>
    <w:rPr>
      <w:rFonts w:ascii="Wingdings" w:hAnsi="Wingdings"/>
    </w:rPr>
  </w:style>
  <w:style w:type="character" w:customStyle="1" w:styleId="WW8Num75z1">
    <w:name w:val="WW8Num75z1"/>
    <w:rsid w:val="00201EFB"/>
    <w:rPr>
      <w:rFonts w:ascii="Times New Roman" w:eastAsia="Times New Roman" w:hAnsi="Times New Roman" w:cs="Times New Roman"/>
    </w:rPr>
  </w:style>
  <w:style w:type="character" w:customStyle="1" w:styleId="WW8Num76z2">
    <w:name w:val="WW8Num76z2"/>
    <w:rsid w:val="00201EFB"/>
    <w:rPr>
      <w:b/>
      <w:i w:val="0"/>
    </w:rPr>
  </w:style>
  <w:style w:type="character" w:customStyle="1" w:styleId="WW8Num77z0">
    <w:name w:val="WW8Num77z0"/>
    <w:rsid w:val="00201EFB"/>
    <w:rPr>
      <w:rFonts w:ascii="Times New Roman" w:eastAsia="Times New Roman" w:hAnsi="Times New Roman" w:cs="Times New Roman"/>
    </w:rPr>
  </w:style>
  <w:style w:type="character" w:customStyle="1" w:styleId="WW8Num77z1">
    <w:name w:val="WW8Num77z1"/>
    <w:rsid w:val="00201EFB"/>
    <w:rPr>
      <w:rFonts w:ascii="Courier New" w:hAnsi="Courier New" w:cs="Courier New"/>
    </w:rPr>
  </w:style>
  <w:style w:type="character" w:customStyle="1" w:styleId="WW8Num77z2">
    <w:name w:val="WW8Num77z2"/>
    <w:rsid w:val="00201EFB"/>
    <w:rPr>
      <w:rFonts w:ascii="Wingdings" w:hAnsi="Wingdings"/>
    </w:rPr>
  </w:style>
  <w:style w:type="character" w:customStyle="1" w:styleId="WW8Num77z3">
    <w:name w:val="WW8Num77z3"/>
    <w:rsid w:val="00201EFB"/>
    <w:rPr>
      <w:rFonts w:ascii="Symbol" w:hAnsi="Symbol"/>
    </w:rPr>
  </w:style>
  <w:style w:type="character" w:customStyle="1" w:styleId="WW8Num78z0">
    <w:name w:val="WW8Num78z0"/>
    <w:rsid w:val="00201EFB"/>
    <w:rPr>
      <w:rFonts w:ascii="Times New Roman" w:eastAsia="Times New Roman" w:hAnsi="Times New Roman" w:cs="Times New Roman"/>
    </w:rPr>
  </w:style>
  <w:style w:type="character" w:customStyle="1" w:styleId="WW8Num78z1">
    <w:name w:val="WW8Num78z1"/>
    <w:rsid w:val="00201EFB"/>
    <w:rPr>
      <w:rFonts w:ascii="Courier New" w:hAnsi="Courier New" w:cs="Courier New"/>
    </w:rPr>
  </w:style>
  <w:style w:type="character" w:customStyle="1" w:styleId="WW8Num78z2">
    <w:name w:val="WW8Num78z2"/>
    <w:rsid w:val="00201EFB"/>
    <w:rPr>
      <w:rFonts w:ascii="Wingdings" w:hAnsi="Wingdings"/>
    </w:rPr>
  </w:style>
  <w:style w:type="character" w:customStyle="1" w:styleId="WW8Num78z3">
    <w:name w:val="WW8Num78z3"/>
    <w:rsid w:val="00201EFB"/>
    <w:rPr>
      <w:rFonts w:ascii="Symbol" w:hAnsi="Symbol"/>
    </w:rPr>
  </w:style>
  <w:style w:type="character" w:customStyle="1" w:styleId="WW8Num79z0">
    <w:name w:val="WW8Num79z0"/>
    <w:rsid w:val="00201EFB"/>
    <w:rPr>
      <w:rFonts w:ascii="Symbol" w:hAnsi="Symbol"/>
    </w:rPr>
  </w:style>
  <w:style w:type="character" w:customStyle="1" w:styleId="Privzetapisavaodstavka3">
    <w:name w:val="Privzeta pisava odstavka3"/>
    <w:rsid w:val="00201EFB"/>
  </w:style>
  <w:style w:type="character" w:customStyle="1" w:styleId="Komentar-sklic2">
    <w:name w:val="Komentar - sklic2"/>
    <w:rsid w:val="00201EFB"/>
    <w:rPr>
      <w:sz w:val="16"/>
      <w:szCs w:val="16"/>
    </w:rPr>
  </w:style>
  <w:style w:type="character" w:customStyle="1" w:styleId="WW8Num14z0">
    <w:name w:val="WW8Num14z0"/>
    <w:rsid w:val="00201EFB"/>
    <w:rPr>
      <w:rFonts w:ascii="Times New Roman" w:hAnsi="Times New Roman"/>
    </w:rPr>
  </w:style>
  <w:style w:type="character" w:customStyle="1" w:styleId="WW8Num20z0">
    <w:name w:val="WW8Num20z0"/>
    <w:rsid w:val="00201EFB"/>
    <w:rPr>
      <w:rFonts w:ascii="Times New Roman" w:hAnsi="Times New Roman"/>
    </w:rPr>
  </w:style>
  <w:style w:type="character" w:customStyle="1" w:styleId="WW8Num42z0">
    <w:name w:val="WW8Num42z0"/>
    <w:rsid w:val="00201EFB"/>
    <w:rPr>
      <w:position w:val="0"/>
      <w:sz w:val="24"/>
      <w:vertAlign w:val="baseline"/>
    </w:rPr>
  </w:style>
  <w:style w:type="character" w:customStyle="1" w:styleId="WW-Absatz-Standardschriftart1">
    <w:name w:val="WW-Absatz-Standardschriftart1"/>
    <w:rsid w:val="00201EFB"/>
  </w:style>
  <w:style w:type="character" w:customStyle="1" w:styleId="WW8Num24z0">
    <w:name w:val="WW8Num24z0"/>
    <w:rsid w:val="00201EFB"/>
    <w:rPr>
      <w:rFonts w:ascii="Symbol" w:hAnsi="Symbol"/>
    </w:rPr>
  </w:style>
  <w:style w:type="character" w:customStyle="1" w:styleId="WW8Num33z0">
    <w:name w:val="WW8Num33z0"/>
    <w:rsid w:val="00201EFB"/>
    <w:rPr>
      <w:rFonts w:ascii="Times New Roman" w:hAnsi="Times New Roman"/>
    </w:rPr>
  </w:style>
  <w:style w:type="character" w:customStyle="1" w:styleId="WW8Num34z0">
    <w:name w:val="WW8Num34z0"/>
    <w:rsid w:val="00201EFB"/>
    <w:rPr>
      <w:rFonts w:ascii="Symbol" w:hAnsi="Symbol"/>
    </w:rPr>
  </w:style>
  <w:style w:type="character" w:customStyle="1" w:styleId="WW8Num35z0">
    <w:name w:val="WW8Num35z0"/>
    <w:rsid w:val="00201EFB"/>
    <w:rPr>
      <w:b w:val="0"/>
    </w:rPr>
  </w:style>
  <w:style w:type="character" w:customStyle="1" w:styleId="WW8Num41z0">
    <w:name w:val="WW8Num41z0"/>
    <w:rsid w:val="00201EFB"/>
    <w:rPr>
      <w:rFonts w:ascii="Symbol" w:hAnsi="Symbol"/>
    </w:rPr>
  </w:style>
  <w:style w:type="character" w:customStyle="1" w:styleId="WW8Num54z0">
    <w:name w:val="WW8Num54z0"/>
    <w:rsid w:val="00201EFB"/>
    <w:rPr>
      <w:position w:val="0"/>
      <w:sz w:val="24"/>
      <w:vertAlign w:val="baseline"/>
    </w:rPr>
  </w:style>
  <w:style w:type="character" w:customStyle="1" w:styleId="Privzetapisavaodstavka2">
    <w:name w:val="Privzeta pisava odstavka2"/>
    <w:rsid w:val="00201EFB"/>
  </w:style>
  <w:style w:type="character" w:customStyle="1" w:styleId="WW-Absatz-Standardschriftart11">
    <w:name w:val="WW-Absatz-Standardschriftart11"/>
    <w:rsid w:val="00201EFB"/>
  </w:style>
  <w:style w:type="character" w:customStyle="1" w:styleId="WW-Absatz-Standardschriftart111">
    <w:name w:val="WW-Absatz-Standardschriftart111"/>
    <w:rsid w:val="00201EFB"/>
  </w:style>
  <w:style w:type="character" w:customStyle="1" w:styleId="WW8Num12z0">
    <w:name w:val="WW8Num12z0"/>
    <w:rsid w:val="00201EFB"/>
    <w:rPr>
      <w:rFonts w:ascii="Symbol" w:hAnsi="Symbol"/>
    </w:rPr>
  </w:style>
  <w:style w:type="character" w:customStyle="1" w:styleId="WW8Num34z1">
    <w:name w:val="WW8Num34z1"/>
    <w:rsid w:val="00201EFB"/>
    <w:rPr>
      <w:rFonts w:ascii="Courier New" w:hAnsi="Courier New" w:cs="Arial Unicode MS"/>
    </w:rPr>
  </w:style>
  <w:style w:type="character" w:customStyle="1" w:styleId="WW8Num34z2">
    <w:name w:val="WW8Num34z2"/>
    <w:rsid w:val="00201EFB"/>
    <w:rPr>
      <w:rFonts w:ascii="Wingdings" w:hAnsi="Wingdings"/>
    </w:rPr>
  </w:style>
  <w:style w:type="character" w:customStyle="1" w:styleId="WW8Num38z0">
    <w:name w:val="WW8Num38z0"/>
    <w:rsid w:val="00201EFB"/>
    <w:rPr>
      <w:rFonts w:ascii="Times New Roman" w:hAnsi="Times New Roman"/>
    </w:rPr>
  </w:style>
  <w:style w:type="character" w:customStyle="1" w:styleId="WW8Num39z0">
    <w:name w:val="WW8Num39z0"/>
    <w:rsid w:val="00201EFB"/>
    <w:rPr>
      <w:rFonts w:ascii="Symbol" w:hAnsi="Symbol"/>
    </w:rPr>
  </w:style>
  <w:style w:type="character" w:customStyle="1" w:styleId="Privzetapisavaodstavka1">
    <w:name w:val="Privzeta pisava odstavka1"/>
    <w:rsid w:val="00201EFB"/>
  </w:style>
  <w:style w:type="character" w:customStyle="1" w:styleId="FootnoteCharacters">
    <w:name w:val="Footnote Characters"/>
    <w:rsid w:val="00201EFB"/>
    <w:rPr>
      <w:vertAlign w:val="superscript"/>
    </w:rPr>
  </w:style>
  <w:style w:type="character" w:customStyle="1" w:styleId="Komentar-sklic1">
    <w:name w:val="Komentar - sklic1"/>
    <w:rsid w:val="00201EFB"/>
    <w:rPr>
      <w:sz w:val="16"/>
    </w:rPr>
  </w:style>
  <w:style w:type="character" w:customStyle="1" w:styleId="MessageHeaderLabel">
    <w:name w:val="Message Header Label"/>
    <w:rsid w:val="00201EFB"/>
    <w:rPr>
      <w:rFonts w:ascii="Arial Black" w:hAnsi="Arial Black"/>
      <w:sz w:val="18"/>
    </w:rPr>
  </w:style>
  <w:style w:type="character" w:customStyle="1" w:styleId="NumberingSymbols">
    <w:name w:val="Numbering Symbols"/>
    <w:rsid w:val="00201EFB"/>
  </w:style>
  <w:style w:type="paragraph" w:customStyle="1" w:styleId="Heading">
    <w:name w:val="Heading"/>
    <w:basedOn w:val="Navaden"/>
    <w:next w:val="Telobesedila"/>
    <w:rsid w:val="00201EFB"/>
    <w:pPr>
      <w:keepNext/>
      <w:suppressAutoHyphens/>
      <w:spacing w:before="240" w:after="120"/>
    </w:pPr>
    <w:rPr>
      <w:rFonts w:ascii="Arial" w:eastAsia="MS Mincho" w:hAnsi="Arial" w:cs="Tahoma"/>
      <w:sz w:val="28"/>
      <w:szCs w:val="28"/>
      <w:lang w:eastAsia="ar-SA"/>
    </w:rPr>
  </w:style>
  <w:style w:type="paragraph" w:styleId="Seznam">
    <w:name w:val="List"/>
    <w:basedOn w:val="Telobesedila"/>
    <w:rsid w:val="00201EFB"/>
    <w:pPr>
      <w:widowControl/>
      <w:suppressAutoHyphens/>
      <w:jc w:val="left"/>
    </w:pPr>
    <w:rPr>
      <w:rFonts w:cs="Tahoma"/>
      <w:b w:val="0"/>
      <w:sz w:val="22"/>
      <w:lang w:eastAsia="ar-SA"/>
    </w:rPr>
  </w:style>
  <w:style w:type="paragraph" w:customStyle="1" w:styleId="Napis1">
    <w:name w:val="Napis1"/>
    <w:basedOn w:val="Navaden"/>
    <w:rsid w:val="00201EFB"/>
    <w:pPr>
      <w:suppressLineNumbers/>
      <w:suppressAutoHyphens/>
      <w:spacing w:before="120" w:after="120"/>
    </w:pPr>
    <w:rPr>
      <w:rFonts w:ascii="Times New Roman" w:hAnsi="Times New Roman" w:cs="Tahoma"/>
      <w:i/>
      <w:iCs/>
      <w:lang w:eastAsia="ar-SA"/>
    </w:rPr>
  </w:style>
  <w:style w:type="paragraph" w:customStyle="1" w:styleId="Index">
    <w:name w:val="Index"/>
    <w:basedOn w:val="Navaden"/>
    <w:rsid w:val="00201EFB"/>
    <w:pPr>
      <w:suppressLineNumbers/>
      <w:suppressAutoHyphens/>
    </w:pPr>
    <w:rPr>
      <w:rFonts w:ascii="Times New Roman" w:hAnsi="Times New Roman" w:cs="Tahoma"/>
      <w:szCs w:val="20"/>
      <w:lang w:eastAsia="ar-SA"/>
    </w:rPr>
  </w:style>
  <w:style w:type="paragraph" w:customStyle="1" w:styleId="Blokbesedila2">
    <w:name w:val="Blok besedila2"/>
    <w:basedOn w:val="Navaden"/>
    <w:rsid w:val="00201EFB"/>
    <w:pPr>
      <w:tabs>
        <w:tab w:val="left" w:pos="8647"/>
      </w:tabs>
      <w:suppressAutoHyphens/>
      <w:ind w:left="2694" w:right="2266"/>
    </w:pPr>
    <w:rPr>
      <w:rFonts w:ascii="Arial" w:hAnsi="Arial"/>
      <w:szCs w:val="20"/>
      <w:lang w:eastAsia="ar-SA"/>
    </w:rPr>
  </w:style>
  <w:style w:type="paragraph" w:customStyle="1" w:styleId="Telobesedila-zamik32">
    <w:name w:val="Telo besedila - zamik 32"/>
    <w:basedOn w:val="Navaden"/>
    <w:rsid w:val="00201EFB"/>
    <w:pPr>
      <w:tabs>
        <w:tab w:val="left" w:pos="567"/>
      </w:tabs>
      <w:suppressAutoHyphens/>
      <w:ind w:left="1416"/>
      <w:jc w:val="both"/>
    </w:pPr>
    <w:rPr>
      <w:rFonts w:ascii="Times New Roman" w:hAnsi="Times New Roman"/>
      <w:szCs w:val="20"/>
      <w:lang w:eastAsia="ar-SA"/>
    </w:rPr>
  </w:style>
  <w:style w:type="paragraph" w:customStyle="1" w:styleId="Telobesedila22">
    <w:name w:val="Telo besedila 22"/>
    <w:basedOn w:val="Navaden"/>
    <w:rsid w:val="00201EFB"/>
    <w:pPr>
      <w:suppressAutoHyphens/>
      <w:ind w:right="-2"/>
      <w:jc w:val="both"/>
    </w:pPr>
    <w:rPr>
      <w:rFonts w:ascii="Times New Roman" w:hAnsi="Times New Roman"/>
      <w:b/>
      <w:sz w:val="22"/>
      <w:szCs w:val="20"/>
      <w:lang w:eastAsia="ar-SA"/>
    </w:rPr>
  </w:style>
  <w:style w:type="paragraph" w:customStyle="1" w:styleId="Napis2">
    <w:name w:val="Napis2"/>
    <w:basedOn w:val="Navaden"/>
    <w:next w:val="Navaden"/>
    <w:rsid w:val="00201EFB"/>
    <w:pPr>
      <w:tabs>
        <w:tab w:val="left" w:pos="567"/>
        <w:tab w:val="left" w:pos="851"/>
        <w:tab w:val="left" w:pos="993"/>
      </w:tabs>
      <w:suppressAutoHyphens/>
      <w:jc w:val="right"/>
    </w:pPr>
    <w:rPr>
      <w:rFonts w:ascii="Times New Roman" w:hAnsi="Times New Roman"/>
      <w:b/>
      <w:sz w:val="22"/>
      <w:szCs w:val="20"/>
      <w:lang w:eastAsia="ar-SA"/>
    </w:rPr>
  </w:style>
  <w:style w:type="paragraph" w:styleId="Kazalovsebine4">
    <w:name w:val="toc 4"/>
    <w:basedOn w:val="Navaden"/>
    <w:next w:val="Navaden"/>
    <w:semiHidden/>
    <w:rsid w:val="00201EFB"/>
    <w:pPr>
      <w:suppressAutoHyphens/>
      <w:ind w:left="400"/>
    </w:pPr>
    <w:rPr>
      <w:rFonts w:ascii="Times New Roman" w:hAnsi="Times New Roman"/>
      <w:sz w:val="20"/>
      <w:szCs w:val="20"/>
      <w:lang w:eastAsia="ar-SA"/>
    </w:rPr>
  </w:style>
  <w:style w:type="paragraph" w:styleId="Kazalovsebine5">
    <w:name w:val="toc 5"/>
    <w:basedOn w:val="Navaden"/>
    <w:next w:val="Navaden"/>
    <w:semiHidden/>
    <w:rsid w:val="00201EFB"/>
    <w:pPr>
      <w:suppressAutoHyphens/>
      <w:ind w:left="600"/>
    </w:pPr>
    <w:rPr>
      <w:rFonts w:ascii="Times New Roman" w:hAnsi="Times New Roman"/>
      <w:sz w:val="20"/>
      <w:szCs w:val="20"/>
      <w:lang w:eastAsia="ar-SA"/>
    </w:rPr>
  </w:style>
  <w:style w:type="paragraph" w:styleId="Kazalovsebine6">
    <w:name w:val="toc 6"/>
    <w:basedOn w:val="Navaden"/>
    <w:next w:val="Navaden"/>
    <w:semiHidden/>
    <w:rsid w:val="00201EFB"/>
    <w:pPr>
      <w:suppressAutoHyphens/>
      <w:ind w:left="800"/>
    </w:pPr>
    <w:rPr>
      <w:rFonts w:ascii="Times New Roman" w:hAnsi="Times New Roman"/>
      <w:sz w:val="20"/>
      <w:szCs w:val="20"/>
      <w:lang w:eastAsia="ar-SA"/>
    </w:rPr>
  </w:style>
  <w:style w:type="paragraph" w:styleId="Kazalovsebine7">
    <w:name w:val="toc 7"/>
    <w:basedOn w:val="Navaden"/>
    <w:next w:val="Navaden"/>
    <w:semiHidden/>
    <w:rsid w:val="00201EFB"/>
    <w:pPr>
      <w:suppressAutoHyphens/>
      <w:ind w:left="1000"/>
    </w:pPr>
    <w:rPr>
      <w:rFonts w:ascii="Times New Roman" w:hAnsi="Times New Roman"/>
      <w:sz w:val="20"/>
      <w:szCs w:val="20"/>
      <w:lang w:eastAsia="ar-SA"/>
    </w:rPr>
  </w:style>
  <w:style w:type="paragraph" w:styleId="Kazalovsebine8">
    <w:name w:val="toc 8"/>
    <w:basedOn w:val="Navaden"/>
    <w:next w:val="Navaden"/>
    <w:semiHidden/>
    <w:rsid w:val="00201EFB"/>
    <w:pPr>
      <w:suppressAutoHyphens/>
      <w:ind w:left="1200"/>
    </w:pPr>
    <w:rPr>
      <w:rFonts w:ascii="Times New Roman" w:hAnsi="Times New Roman"/>
      <w:sz w:val="20"/>
      <w:szCs w:val="20"/>
      <w:lang w:eastAsia="ar-SA"/>
    </w:rPr>
  </w:style>
  <w:style w:type="paragraph" w:styleId="Kazalovsebine9">
    <w:name w:val="toc 9"/>
    <w:basedOn w:val="Navaden"/>
    <w:next w:val="Navaden"/>
    <w:semiHidden/>
    <w:rsid w:val="00201EFB"/>
    <w:pPr>
      <w:suppressAutoHyphens/>
      <w:ind w:left="1400"/>
    </w:pPr>
    <w:rPr>
      <w:rFonts w:ascii="Times New Roman" w:hAnsi="Times New Roman"/>
      <w:sz w:val="20"/>
      <w:szCs w:val="20"/>
      <w:lang w:eastAsia="ar-SA"/>
    </w:rPr>
  </w:style>
  <w:style w:type="paragraph" w:customStyle="1" w:styleId="Oznaenseznam20">
    <w:name w:val="Označen seznam2"/>
    <w:basedOn w:val="Navaden"/>
    <w:rsid w:val="00201EFB"/>
    <w:pPr>
      <w:suppressAutoHyphens/>
    </w:pPr>
    <w:rPr>
      <w:rFonts w:ascii="Times New Roman" w:hAnsi="Times New Roman"/>
      <w:sz w:val="20"/>
      <w:szCs w:val="20"/>
      <w:lang w:eastAsia="ar-SA"/>
    </w:rPr>
  </w:style>
  <w:style w:type="paragraph" w:customStyle="1" w:styleId="Oznaenseznam22">
    <w:name w:val="Označen seznam 22"/>
    <w:basedOn w:val="Navaden"/>
    <w:rsid w:val="00201EFB"/>
    <w:pPr>
      <w:suppressAutoHyphens/>
    </w:pPr>
    <w:rPr>
      <w:rFonts w:ascii="Times New Roman" w:hAnsi="Times New Roman"/>
      <w:sz w:val="20"/>
      <w:szCs w:val="20"/>
      <w:lang w:eastAsia="ar-SA"/>
    </w:rPr>
  </w:style>
  <w:style w:type="paragraph" w:customStyle="1" w:styleId="Oznaenseznam32">
    <w:name w:val="Označen seznam 32"/>
    <w:basedOn w:val="Navaden"/>
    <w:rsid w:val="00201EFB"/>
    <w:pPr>
      <w:suppressAutoHyphens/>
    </w:pPr>
    <w:rPr>
      <w:rFonts w:ascii="Times New Roman" w:hAnsi="Times New Roman"/>
      <w:sz w:val="20"/>
      <w:szCs w:val="20"/>
      <w:lang w:eastAsia="ar-SA"/>
    </w:rPr>
  </w:style>
  <w:style w:type="paragraph" w:customStyle="1" w:styleId="Golobesedilo2">
    <w:name w:val="Golo besedilo2"/>
    <w:basedOn w:val="Navaden"/>
    <w:rsid w:val="00201EFB"/>
    <w:pPr>
      <w:suppressAutoHyphens/>
      <w:jc w:val="both"/>
    </w:pPr>
    <w:rPr>
      <w:rFonts w:ascii="Times New Roman" w:hAnsi="Times New Roman"/>
      <w:szCs w:val="20"/>
      <w:lang w:eastAsia="ar-SA"/>
    </w:rPr>
  </w:style>
  <w:style w:type="paragraph" w:customStyle="1" w:styleId="WW-Default">
    <w:name w:val="WW-Default"/>
    <w:rsid w:val="00201EFB"/>
    <w:pPr>
      <w:suppressAutoHyphens/>
      <w:spacing w:after="0" w:line="240" w:lineRule="auto"/>
    </w:pPr>
    <w:rPr>
      <w:rFonts w:ascii="Arial" w:eastAsia="Arial" w:hAnsi="Arial" w:cs="Times New Roman"/>
      <w:color w:val="000000"/>
      <w:sz w:val="24"/>
      <w:szCs w:val="20"/>
      <w:lang w:eastAsia="ar-SA"/>
    </w:rPr>
  </w:style>
  <w:style w:type="paragraph" w:customStyle="1" w:styleId="HTMLpredoblikovano">
    <w:name w:val="HTML predoblikovano"/>
    <w:basedOn w:val="Navaden"/>
    <w:rsid w:val="00201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hAnsi="Courier New" w:cs="Courier New"/>
      <w:color w:val="000000"/>
      <w:sz w:val="18"/>
      <w:szCs w:val="18"/>
      <w:lang w:eastAsia="ar-SA"/>
    </w:rPr>
  </w:style>
  <w:style w:type="paragraph" w:customStyle="1" w:styleId="Komentar-besedilo2">
    <w:name w:val="Komentar - besedilo2"/>
    <w:basedOn w:val="Navaden"/>
    <w:rsid w:val="00201EFB"/>
    <w:pPr>
      <w:suppressAutoHyphens/>
    </w:pPr>
    <w:rPr>
      <w:rFonts w:ascii="Times New Roman" w:hAnsi="Times New Roman"/>
      <w:sz w:val="20"/>
      <w:szCs w:val="20"/>
      <w:lang w:eastAsia="ar-SA"/>
    </w:rPr>
  </w:style>
  <w:style w:type="paragraph" w:styleId="Sprotnaopomba-besedilo">
    <w:name w:val="footnote text"/>
    <w:aliases w:val="IFZ f,Footnote,Fußnote,-E Fußnotentext,Fußnotentext Ursprung"/>
    <w:basedOn w:val="Navaden"/>
    <w:link w:val="Sprotnaopomba-besediloZnak"/>
    <w:rsid w:val="00201EFB"/>
    <w:pPr>
      <w:suppressAutoHyphens/>
    </w:pPr>
    <w:rPr>
      <w:rFonts w:ascii="Times New Roman" w:hAnsi="Times New Roman"/>
      <w:szCs w:val="20"/>
      <w:lang w:eastAsia="ar-SA"/>
    </w:rPr>
  </w:style>
  <w:style w:type="character" w:customStyle="1" w:styleId="Sprotnaopomba-besediloZnak">
    <w:name w:val="Sprotna opomba - besedilo Znak"/>
    <w:aliases w:val="IFZ f Znak,Footnote Znak,Fußnote Znak,-E Fußnotentext Znak,Fußnotentext Ursprung Znak"/>
    <w:basedOn w:val="Privzetapisavaodstavka"/>
    <w:link w:val="Sprotnaopomba-besedilo"/>
    <w:rsid w:val="00201EFB"/>
    <w:rPr>
      <w:rFonts w:ascii="Times New Roman" w:hAnsi="Times New Roman" w:cs="Times New Roman"/>
      <w:sz w:val="24"/>
      <w:szCs w:val="20"/>
      <w:lang w:eastAsia="ar-SA"/>
    </w:rPr>
  </w:style>
  <w:style w:type="paragraph" w:customStyle="1" w:styleId="Komentar-besedilo1">
    <w:name w:val="Komentar - besedilo1"/>
    <w:basedOn w:val="Navaden"/>
    <w:rsid w:val="00201EFB"/>
    <w:pPr>
      <w:suppressAutoHyphens/>
    </w:pPr>
    <w:rPr>
      <w:rFonts w:ascii="Times New Roman" w:hAnsi="Times New Roman"/>
      <w:szCs w:val="20"/>
      <w:lang w:eastAsia="ar-SA"/>
    </w:rPr>
  </w:style>
  <w:style w:type="paragraph" w:customStyle="1" w:styleId="Oznaenseznam1">
    <w:name w:val="Označen seznam1"/>
    <w:basedOn w:val="Navaden"/>
    <w:rsid w:val="00201EFB"/>
    <w:pPr>
      <w:suppressAutoHyphens/>
    </w:pPr>
    <w:rPr>
      <w:rFonts w:ascii="Times New Roman" w:hAnsi="Times New Roman"/>
      <w:szCs w:val="20"/>
      <w:lang w:eastAsia="ar-SA"/>
    </w:rPr>
  </w:style>
  <w:style w:type="paragraph" w:customStyle="1" w:styleId="Oznaenseznam21">
    <w:name w:val="Označen seznam 21"/>
    <w:basedOn w:val="Navaden"/>
    <w:rsid w:val="00201EFB"/>
    <w:pPr>
      <w:suppressAutoHyphens/>
    </w:pPr>
    <w:rPr>
      <w:rFonts w:ascii="Times New Roman" w:hAnsi="Times New Roman"/>
      <w:szCs w:val="20"/>
      <w:lang w:eastAsia="ar-SA"/>
    </w:rPr>
  </w:style>
  <w:style w:type="paragraph" w:customStyle="1" w:styleId="Oznaenseznam31">
    <w:name w:val="Označen seznam 31"/>
    <w:basedOn w:val="Navaden"/>
    <w:rsid w:val="00201EFB"/>
    <w:pPr>
      <w:suppressAutoHyphens/>
    </w:pPr>
    <w:rPr>
      <w:rFonts w:ascii="Times New Roman" w:hAnsi="Times New Roman"/>
      <w:szCs w:val="20"/>
      <w:lang w:eastAsia="ar-SA"/>
    </w:rPr>
  </w:style>
  <w:style w:type="paragraph" w:customStyle="1" w:styleId="Golobesedilo1">
    <w:name w:val="Golo besedilo1"/>
    <w:basedOn w:val="Navaden"/>
    <w:rsid w:val="00201EFB"/>
    <w:pPr>
      <w:suppressAutoHyphens/>
    </w:pPr>
    <w:rPr>
      <w:rFonts w:ascii="Courier New" w:hAnsi="Courier New"/>
      <w:szCs w:val="20"/>
      <w:lang w:eastAsia="ar-SA"/>
    </w:rPr>
  </w:style>
  <w:style w:type="paragraph" w:customStyle="1" w:styleId="WW-Telobesedila-zamik2">
    <w:name w:val="WW-Telo besedila - zamik 2"/>
    <w:basedOn w:val="Navaden"/>
    <w:rsid w:val="00201EFB"/>
    <w:pPr>
      <w:widowControl w:val="0"/>
      <w:suppressAutoHyphens/>
      <w:ind w:left="1134" w:hanging="708"/>
      <w:jc w:val="both"/>
    </w:pPr>
    <w:rPr>
      <w:rFonts w:ascii="Times New Roman" w:hAnsi="Times New Roman"/>
      <w:szCs w:val="20"/>
      <w:lang w:eastAsia="ar-SA"/>
    </w:rPr>
  </w:style>
  <w:style w:type="paragraph" w:customStyle="1" w:styleId="WW-Telobesedila-zamik3">
    <w:name w:val="WW-Telo besedila - zamik 3"/>
    <w:basedOn w:val="Navaden"/>
    <w:rsid w:val="00201EFB"/>
    <w:pPr>
      <w:widowControl w:val="0"/>
      <w:tabs>
        <w:tab w:val="left" w:pos="1701"/>
      </w:tabs>
      <w:suppressAutoHyphens/>
      <w:ind w:left="425"/>
      <w:jc w:val="center"/>
    </w:pPr>
    <w:rPr>
      <w:rFonts w:ascii="Times New Roman" w:hAnsi="Times New Roman"/>
      <w:b/>
      <w:szCs w:val="20"/>
      <w:lang w:eastAsia="ar-SA"/>
    </w:rPr>
  </w:style>
  <w:style w:type="paragraph" w:customStyle="1" w:styleId="Blokbesedila1">
    <w:name w:val="Blok besedila1"/>
    <w:basedOn w:val="Navaden"/>
    <w:rsid w:val="00201EFB"/>
    <w:pPr>
      <w:tabs>
        <w:tab w:val="left" w:pos="8647"/>
      </w:tabs>
      <w:suppressAutoHyphens/>
      <w:ind w:left="2694" w:right="2266"/>
    </w:pPr>
    <w:rPr>
      <w:rFonts w:ascii="Arial" w:hAnsi="Arial"/>
      <w:szCs w:val="20"/>
      <w:lang w:eastAsia="ar-SA"/>
    </w:rPr>
  </w:style>
  <w:style w:type="paragraph" w:customStyle="1" w:styleId="Zgradbadokumenta1">
    <w:name w:val="Zgradba dokumenta1"/>
    <w:basedOn w:val="Navaden"/>
    <w:rsid w:val="00201EFB"/>
    <w:pPr>
      <w:shd w:val="clear" w:color="auto" w:fill="000080"/>
      <w:suppressAutoHyphens/>
    </w:pPr>
    <w:rPr>
      <w:color w:val="000000"/>
      <w:szCs w:val="20"/>
      <w:lang w:eastAsia="ar-SA"/>
    </w:rPr>
  </w:style>
  <w:style w:type="paragraph" w:styleId="Navadensplet">
    <w:name w:val="Normal (Web)"/>
    <w:basedOn w:val="Navaden"/>
    <w:uiPriority w:val="99"/>
    <w:rsid w:val="00201EFB"/>
    <w:pPr>
      <w:suppressAutoHyphens/>
      <w:spacing w:before="100" w:after="100"/>
    </w:pPr>
    <w:rPr>
      <w:rFonts w:ascii="Times New Roman" w:hAnsi="Times New Roman"/>
      <w:lang w:eastAsia="ar-SA"/>
    </w:rPr>
  </w:style>
  <w:style w:type="paragraph" w:customStyle="1" w:styleId="TableContents">
    <w:name w:val="Table Contents"/>
    <w:basedOn w:val="Navaden"/>
    <w:rsid w:val="00201EFB"/>
    <w:pPr>
      <w:suppressLineNumbers/>
      <w:suppressAutoHyphens/>
    </w:pPr>
    <w:rPr>
      <w:rFonts w:ascii="Times New Roman" w:hAnsi="Times New Roman"/>
      <w:szCs w:val="20"/>
      <w:lang w:eastAsia="ar-SA"/>
    </w:rPr>
  </w:style>
  <w:style w:type="paragraph" w:customStyle="1" w:styleId="TableHeading">
    <w:name w:val="Table Heading"/>
    <w:basedOn w:val="TableContents"/>
    <w:rsid w:val="00201EFB"/>
    <w:pPr>
      <w:jc w:val="center"/>
    </w:pPr>
    <w:rPr>
      <w:b/>
      <w:bCs/>
    </w:rPr>
  </w:style>
  <w:style w:type="paragraph" w:customStyle="1" w:styleId="Logo">
    <w:name w:val="Logo"/>
    <w:basedOn w:val="Navaden"/>
    <w:rsid w:val="00201EFB"/>
    <w:rPr>
      <w:rFonts w:ascii="Times New Roman" w:hAnsi="Times New Roman"/>
      <w:sz w:val="22"/>
      <w:szCs w:val="20"/>
      <w:lang w:val="fr-FR"/>
    </w:rPr>
  </w:style>
  <w:style w:type="character" w:styleId="Pripombasklic">
    <w:name w:val="annotation reference"/>
    <w:basedOn w:val="Privzetapisavaodstavka"/>
    <w:semiHidden/>
    <w:unhideWhenUsed/>
    <w:rsid w:val="00201EFB"/>
    <w:rPr>
      <w:sz w:val="16"/>
      <w:szCs w:val="16"/>
    </w:rPr>
  </w:style>
  <w:style w:type="paragraph" w:styleId="Pripombabesedilo">
    <w:name w:val="annotation text"/>
    <w:basedOn w:val="Navaden"/>
    <w:link w:val="PripombabesediloZnak"/>
    <w:unhideWhenUsed/>
    <w:rsid w:val="00201EFB"/>
    <w:rPr>
      <w:rFonts w:ascii="Times New Roman" w:hAnsi="Times New Roman"/>
      <w:sz w:val="20"/>
      <w:szCs w:val="20"/>
    </w:rPr>
  </w:style>
  <w:style w:type="character" w:customStyle="1" w:styleId="PripombabesediloZnak">
    <w:name w:val="Pripomba – besedilo Znak"/>
    <w:basedOn w:val="Privzetapisavaodstavka"/>
    <w:link w:val="Pripombabesedilo"/>
    <w:uiPriority w:val="99"/>
    <w:rsid w:val="00201EFB"/>
    <w:rPr>
      <w:rFonts w:ascii="Times New Roman" w:hAnsi="Times New Roman" w:cs="Times New Roman"/>
      <w:sz w:val="20"/>
      <w:szCs w:val="20"/>
      <w:lang w:eastAsia="sl-SI"/>
    </w:rPr>
  </w:style>
  <w:style w:type="paragraph" w:customStyle="1" w:styleId="western">
    <w:name w:val="western"/>
    <w:basedOn w:val="Navaden"/>
    <w:rsid w:val="00201EFB"/>
    <w:pPr>
      <w:spacing w:before="100" w:beforeAutospacing="1"/>
      <w:ind w:right="57"/>
      <w:jc w:val="both"/>
    </w:pPr>
    <w:rPr>
      <w:rFonts w:ascii="Arial" w:hAnsi="Arial" w:cs="Arial"/>
    </w:rPr>
  </w:style>
  <w:style w:type="paragraph" w:styleId="Zadevapripombe">
    <w:name w:val="annotation subject"/>
    <w:basedOn w:val="Pripombabesedilo"/>
    <w:next w:val="Pripombabesedilo"/>
    <w:link w:val="ZadevapripombeZnak"/>
    <w:uiPriority w:val="99"/>
    <w:semiHidden/>
    <w:unhideWhenUsed/>
    <w:rsid w:val="00201EFB"/>
    <w:rPr>
      <w:b/>
      <w:bCs/>
    </w:rPr>
  </w:style>
  <w:style w:type="character" w:customStyle="1" w:styleId="ZadevapripombeZnak">
    <w:name w:val="Zadeva pripombe Znak"/>
    <w:basedOn w:val="PripombabesediloZnak"/>
    <w:link w:val="Zadevapripombe"/>
    <w:uiPriority w:val="99"/>
    <w:semiHidden/>
    <w:rsid w:val="00201EFB"/>
    <w:rPr>
      <w:rFonts w:ascii="Times New Roman" w:hAnsi="Times New Roman" w:cs="Times New Roman"/>
      <w:b/>
      <w:bCs/>
      <w:sz w:val="20"/>
      <w:szCs w:val="20"/>
      <w:lang w:eastAsia="sl-SI"/>
    </w:rPr>
  </w:style>
  <w:style w:type="table" w:styleId="Tabelamrea">
    <w:name w:val="Table Grid"/>
    <w:basedOn w:val="Navadnatabela"/>
    <w:rsid w:val="00201EFB"/>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
    <w:name w:val="Tabela – mreža1"/>
    <w:basedOn w:val="Navadnatabela"/>
    <w:next w:val="Tabelamrea"/>
    <w:uiPriority w:val="99"/>
    <w:rsid w:val="00201EFB"/>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ija">
    <w:name w:val="Revision"/>
    <w:hidden/>
    <w:uiPriority w:val="99"/>
    <w:semiHidden/>
    <w:rsid w:val="00201EFB"/>
    <w:pPr>
      <w:spacing w:after="0" w:line="240" w:lineRule="auto"/>
    </w:pPr>
    <w:rPr>
      <w:rFonts w:ascii="Times New Roman" w:hAnsi="Times New Roman" w:cs="Times New Roman"/>
      <w:sz w:val="20"/>
      <w:szCs w:val="20"/>
      <w:lang w:eastAsia="sl-SI"/>
    </w:rPr>
  </w:style>
  <w:style w:type="paragraph" w:customStyle="1" w:styleId="Pogodba">
    <w:name w:val="Pogodba"/>
    <w:basedOn w:val="Navaden"/>
    <w:rsid w:val="00201EFB"/>
    <w:pPr>
      <w:ind w:left="454"/>
      <w:jc w:val="both"/>
    </w:pPr>
    <w:rPr>
      <w:rFonts w:ascii="Times New Roman" w:hAnsi="Times New Roman"/>
      <w:szCs w:val="20"/>
    </w:rPr>
  </w:style>
  <w:style w:type="paragraph" w:customStyle="1" w:styleId="pogodba0">
    <w:name w:val="pogodba"/>
    <w:basedOn w:val="Navaden"/>
    <w:rsid w:val="00201EFB"/>
    <w:pPr>
      <w:ind w:left="454"/>
      <w:jc w:val="both"/>
    </w:pPr>
    <w:rPr>
      <w:rFonts w:ascii="Times New Roman" w:hAnsi="Times New Roman"/>
    </w:rPr>
  </w:style>
  <w:style w:type="paragraph" w:styleId="Otevilenseznam2">
    <w:name w:val="List Number 2"/>
    <w:basedOn w:val="Navaden"/>
    <w:uiPriority w:val="99"/>
    <w:semiHidden/>
    <w:unhideWhenUsed/>
    <w:rsid w:val="00BD617C"/>
    <w:pPr>
      <w:numPr>
        <w:numId w:val="7"/>
      </w:numPr>
      <w:contextualSpacing/>
    </w:pPr>
  </w:style>
  <w:style w:type="paragraph" w:styleId="Oznaenseznam4">
    <w:name w:val="List Bullet 4"/>
    <w:basedOn w:val="Navaden"/>
    <w:semiHidden/>
    <w:unhideWhenUsed/>
    <w:rsid w:val="00115D7D"/>
    <w:pPr>
      <w:numPr>
        <w:numId w:val="9"/>
      </w:numPr>
      <w:contextualSpacing/>
    </w:pPr>
    <w:rPr>
      <w:rFonts w:ascii="Times New Roman" w:hAnsi="Times New Roman"/>
      <w:sz w:val="20"/>
      <w:szCs w:val="20"/>
    </w:rPr>
  </w:style>
  <w:style w:type="character" w:styleId="Sprotnaopomba-sklic">
    <w:name w:val="footnote reference"/>
    <w:aliases w:val="Footnote number,-E Fußnotenzeichen"/>
    <w:unhideWhenUsed/>
    <w:rsid w:val="00AE3972"/>
    <w:rPr>
      <w:vertAlign w:val="superscript"/>
    </w:rPr>
  </w:style>
  <w:style w:type="character" w:styleId="tevilkavrstice">
    <w:name w:val="line number"/>
    <w:basedOn w:val="Privzetapisavaodstavka"/>
    <w:uiPriority w:val="99"/>
    <w:semiHidden/>
    <w:unhideWhenUsed/>
    <w:rsid w:val="00B15267"/>
  </w:style>
  <w:style w:type="table" w:customStyle="1" w:styleId="Tabelamrea11">
    <w:name w:val="Tabela – mreža11"/>
    <w:basedOn w:val="Navadnatabela"/>
    <w:next w:val="Tabelamrea"/>
    <w:uiPriority w:val="59"/>
    <w:rsid w:val="006E4665"/>
    <w:pPr>
      <w:spacing w:after="0" w:line="240" w:lineRule="auto"/>
    </w:pPr>
    <w:rPr>
      <w:rFonts w:ascii="Calibri" w:eastAsia="Calibri" w:hAnsi="Calibri"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ipombasklic1">
    <w:name w:val="Pripomba – sklic1"/>
    <w:unhideWhenUsed/>
    <w:rsid w:val="004E7D84"/>
    <w:pPr>
      <w:spacing w:after="0" w:line="240" w:lineRule="auto"/>
    </w:pPr>
    <w:rPr>
      <w:rFonts w:ascii="Times New Roman" w:hAnsi="Times New Roman" w:cs="Times New Roman"/>
      <w:b/>
      <w:bCs/>
      <w:sz w:val="20"/>
      <w:szCs w:val="20"/>
      <w:lang w:val="x-none" w:eastAsia="sl-SI"/>
    </w:rPr>
  </w:style>
  <w:style w:type="character" w:customStyle="1" w:styleId="PripombabesediloZnak1">
    <w:name w:val="Pripomba – besedilo Znak1"/>
    <w:semiHidden/>
    <w:rsid w:val="004E7D84"/>
    <w:rPr>
      <w:rFonts w:ascii="Times New Roman" w:eastAsia="Times New Roman" w:hAnsi="Times New Roman" w:cs="Times New Roman"/>
      <w:sz w:val="20"/>
      <w:szCs w:val="20"/>
      <w:lang w:eastAsia="sl-SI"/>
    </w:rPr>
  </w:style>
  <w:style w:type="character" w:customStyle="1" w:styleId="ZadevapripombeZnak1">
    <w:name w:val="Zadeva pripombe Znak1"/>
    <w:semiHidden/>
    <w:rsid w:val="004E7D84"/>
    <w:rPr>
      <w:rFonts w:ascii="Times New Roman" w:eastAsia="Times New Roman" w:hAnsi="Times New Roman" w:cs="Times New Roman"/>
      <w:b/>
      <w:bCs/>
      <w:sz w:val="20"/>
      <w:szCs w:val="20"/>
      <w:lang w:eastAsia="sl-SI"/>
    </w:rPr>
  </w:style>
  <w:style w:type="character" w:styleId="SledenaHiperpovezava">
    <w:name w:val="FollowedHyperlink"/>
    <w:rsid w:val="004E7D84"/>
    <w:rPr>
      <w:color w:val="800080"/>
      <w:u w:val="single"/>
    </w:rPr>
  </w:style>
  <w:style w:type="paragraph" w:customStyle="1" w:styleId="ListParagraph1">
    <w:name w:val="List Paragraph1"/>
    <w:basedOn w:val="Navaden"/>
    <w:qFormat/>
    <w:rsid w:val="004E7D84"/>
    <w:pPr>
      <w:ind w:left="720"/>
      <w:contextualSpacing/>
    </w:pPr>
    <w:rPr>
      <w:rFonts w:ascii="Times New Roman" w:hAnsi="Times New Roman"/>
    </w:rPr>
  </w:style>
  <w:style w:type="paragraph" w:customStyle="1" w:styleId="Oznakadokumenta">
    <w:name w:val="Oznaka dokumenta"/>
    <w:basedOn w:val="Navaden"/>
    <w:rsid w:val="004E7D84"/>
    <w:pPr>
      <w:keepNext/>
      <w:keepLines/>
      <w:spacing w:before="400" w:after="120" w:line="240" w:lineRule="atLeast"/>
      <w:ind w:left="-840" w:hanging="454"/>
      <w:jc w:val="both"/>
    </w:pPr>
    <w:rPr>
      <w:rFonts w:ascii="Arial Black" w:hAnsi="Arial Black"/>
      <w:spacing w:val="-100"/>
      <w:kern w:val="28"/>
      <w:sz w:val="108"/>
      <w:szCs w:val="20"/>
    </w:rPr>
  </w:style>
  <w:style w:type="paragraph" w:styleId="Glavasporoila">
    <w:name w:val="Message Header"/>
    <w:basedOn w:val="Telobesedila"/>
    <w:link w:val="GlavasporoilaZnak"/>
    <w:rsid w:val="004E7D84"/>
    <w:pPr>
      <w:keepLines/>
      <w:widowControl/>
      <w:tabs>
        <w:tab w:val="left" w:pos="720"/>
        <w:tab w:val="left" w:pos="4320"/>
        <w:tab w:val="left" w:pos="5040"/>
        <w:tab w:val="right" w:pos="8640"/>
      </w:tabs>
      <w:spacing w:after="40" w:line="440" w:lineRule="atLeast"/>
      <w:ind w:left="720" w:hanging="720"/>
    </w:pPr>
    <w:rPr>
      <w:b w:val="0"/>
      <w:spacing w:val="-5"/>
      <w:lang w:val="x-none" w:eastAsia="x-none"/>
    </w:rPr>
  </w:style>
  <w:style w:type="character" w:customStyle="1" w:styleId="GlavasporoilaZnak">
    <w:name w:val="Glava sporočila Znak"/>
    <w:basedOn w:val="Privzetapisavaodstavka"/>
    <w:link w:val="Glavasporoila"/>
    <w:rsid w:val="004E7D84"/>
    <w:rPr>
      <w:rFonts w:ascii="Arial" w:hAnsi="Arial" w:cs="Times New Roman"/>
      <w:spacing w:val="-5"/>
      <w:sz w:val="20"/>
      <w:szCs w:val="20"/>
      <w:lang w:val="x-none" w:eastAsia="x-none"/>
    </w:rPr>
  </w:style>
  <w:style w:type="paragraph" w:customStyle="1" w:styleId="Glavasporoila-prva">
    <w:name w:val="Glava sporočila - prva"/>
    <w:basedOn w:val="Glavasporoila"/>
    <w:next w:val="Glavasporoila"/>
    <w:rsid w:val="004E7D84"/>
  </w:style>
  <w:style w:type="character" w:customStyle="1" w:styleId="Glavasporoila-oznaka">
    <w:name w:val="Glava sporočila - oznaka"/>
    <w:rsid w:val="004E7D84"/>
    <w:rPr>
      <w:rFonts w:ascii="Arial Black" w:hAnsi="Arial Black"/>
      <w:sz w:val="18"/>
    </w:rPr>
  </w:style>
  <w:style w:type="paragraph" w:customStyle="1" w:styleId="2">
    <w:name w:val="2"/>
    <w:unhideWhenUsed/>
    <w:rsid w:val="004E7D84"/>
    <w:pPr>
      <w:spacing w:after="0" w:line="240" w:lineRule="auto"/>
    </w:pPr>
    <w:rPr>
      <w:rFonts w:ascii="Times New Roman" w:hAnsi="Times New Roman" w:cs="Times New Roman"/>
      <w:sz w:val="20"/>
      <w:szCs w:val="20"/>
      <w:lang w:eastAsia="sl-SI"/>
    </w:rPr>
  </w:style>
  <w:style w:type="paragraph" w:styleId="Seznam-nadaljevanje">
    <w:name w:val="List Continue"/>
    <w:basedOn w:val="Navaden"/>
    <w:uiPriority w:val="99"/>
    <w:semiHidden/>
    <w:unhideWhenUsed/>
    <w:rsid w:val="004E7D84"/>
    <w:pPr>
      <w:spacing w:after="120"/>
      <w:ind w:left="283"/>
      <w:contextualSpacing/>
    </w:pPr>
    <w:rPr>
      <w:rFonts w:ascii="Times New Roman" w:hAnsi="Times New Roman"/>
      <w:sz w:val="20"/>
      <w:szCs w:val="20"/>
    </w:rPr>
  </w:style>
  <w:style w:type="paragraph" w:customStyle="1" w:styleId="1">
    <w:name w:val="1"/>
    <w:unhideWhenUsed/>
    <w:rsid w:val="004E7D84"/>
    <w:pPr>
      <w:spacing w:after="0" w:line="240" w:lineRule="auto"/>
    </w:pPr>
    <w:rPr>
      <w:rFonts w:ascii="Times New Roman" w:hAnsi="Times New Roman" w:cs="Times New Roman"/>
      <w:sz w:val="20"/>
      <w:szCs w:val="20"/>
      <w:lang w:eastAsia="sl-SI"/>
    </w:rPr>
  </w:style>
  <w:style w:type="paragraph" w:customStyle="1" w:styleId="Zoran2">
    <w:name w:val="Zoran 2"/>
    <w:basedOn w:val="Naslov2"/>
    <w:rsid w:val="004E7D84"/>
    <w:pPr>
      <w:keepNext/>
      <w:numPr>
        <w:ilvl w:val="0"/>
        <w:numId w:val="11"/>
      </w:numPr>
      <w:tabs>
        <w:tab w:val="clear" w:pos="624"/>
      </w:tabs>
      <w:spacing w:before="0" w:after="0"/>
      <w:jc w:val="both"/>
    </w:pPr>
    <w:rPr>
      <w:rFonts w:ascii="Arial" w:hAnsi="Arial"/>
      <w:b/>
      <w:sz w:val="22"/>
      <w:szCs w:val="22"/>
    </w:rPr>
  </w:style>
  <w:style w:type="paragraph" w:customStyle="1" w:styleId="medvrstica">
    <w:name w:val="medvrstica"/>
    <w:basedOn w:val="Navaden"/>
    <w:rsid w:val="004E7D84"/>
    <w:pPr>
      <w:widowControl w:val="0"/>
      <w:suppressLineNumbers/>
      <w:spacing w:line="200" w:lineRule="exact"/>
      <w:jc w:val="both"/>
    </w:pPr>
    <w:rPr>
      <w:rFonts w:ascii="Arial" w:hAnsi="Arial"/>
      <w:sz w:val="20"/>
      <w:szCs w:val="20"/>
      <w:lang w:val="en-GB"/>
    </w:rPr>
  </w:style>
  <w:style w:type="character" w:customStyle="1" w:styleId="MakrobesediloZnak">
    <w:name w:val="Makro besedilo Znak"/>
    <w:link w:val="Makrobesedilo"/>
    <w:semiHidden/>
    <w:rsid w:val="004E7D84"/>
    <w:rPr>
      <w:rFonts w:ascii="Courier New" w:hAnsi="Courier New"/>
      <w:lang w:val="en-GB"/>
    </w:rPr>
  </w:style>
  <w:style w:type="paragraph" w:styleId="Makrobesedilo">
    <w:name w:val="macro"/>
    <w:link w:val="MakrobesediloZnak"/>
    <w:semiHidden/>
    <w:rsid w:val="004E7D84"/>
    <w:pPr>
      <w:tabs>
        <w:tab w:val="left" w:pos="480"/>
        <w:tab w:val="left" w:pos="960"/>
        <w:tab w:val="left" w:pos="1440"/>
        <w:tab w:val="left" w:pos="1920"/>
        <w:tab w:val="left" w:pos="2400"/>
        <w:tab w:val="left" w:pos="2880"/>
        <w:tab w:val="left" w:pos="3360"/>
        <w:tab w:val="left" w:pos="3840"/>
        <w:tab w:val="left" w:pos="4320"/>
      </w:tabs>
      <w:overflowPunct w:val="0"/>
      <w:autoSpaceDE w:val="0"/>
      <w:autoSpaceDN w:val="0"/>
      <w:adjustRightInd w:val="0"/>
      <w:spacing w:after="0" w:line="240" w:lineRule="auto"/>
      <w:textAlignment w:val="baseline"/>
    </w:pPr>
    <w:rPr>
      <w:rFonts w:ascii="Courier New" w:hAnsi="Courier New"/>
      <w:lang w:val="en-GB"/>
    </w:rPr>
  </w:style>
  <w:style w:type="character" w:customStyle="1" w:styleId="MakrobesediloZnak1">
    <w:name w:val="Makro besedilo Znak1"/>
    <w:basedOn w:val="Privzetapisavaodstavka"/>
    <w:uiPriority w:val="99"/>
    <w:semiHidden/>
    <w:rsid w:val="004E7D84"/>
    <w:rPr>
      <w:rFonts w:ascii="Consolas" w:hAnsi="Consolas" w:cs="Consolas"/>
      <w:sz w:val="20"/>
      <w:szCs w:val="20"/>
      <w:lang w:eastAsia="sl-SI"/>
    </w:rPr>
  </w:style>
  <w:style w:type="paragraph" w:customStyle="1" w:styleId="Besedilo0">
    <w:name w:val="Besedilo"/>
    <w:basedOn w:val="Navaden"/>
    <w:rsid w:val="004E7D84"/>
    <w:rPr>
      <w:rFonts w:ascii="Times New Roman" w:hAnsi="Times New Roman"/>
    </w:rPr>
  </w:style>
  <w:style w:type="paragraph" w:customStyle="1" w:styleId="Style">
    <w:name w:val="Style"/>
    <w:rsid w:val="004E7D84"/>
    <w:pPr>
      <w:widowControl w:val="0"/>
      <w:spacing w:after="0" w:line="240" w:lineRule="auto"/>
    </w:pPr>
    <w:rPr>
      <w:rFonts w:ascii="Times New Roman" w:hAnsi="Times New Roman" w:cs="Times New Roman"/>
      <w:sz w:val="24"/>
      <w:szCs w:val="20"/>
      <w:lang w:val="en-US" w:eastAsia="sl-SI"/>
    </w:rPr>
  </w:style>
  <w:style w:type="paragraph" w:customStyle="1" w:styleId="Tabela">
    <w:name w:val="Tabela"/>
    <w:basedOn w:val="Navaden"/>
    <w:rsid w:val="004E7D84"/>
    <w:pPr>
      <w:overflowPunct w:val="0"/>
      <w:autoSpaceDE w:val="0"/>
      <w:autoSpaceDN w:val="0"/>
      <w:adjustRightInd w:val="0"/>
      <w:spacing w:line="360" w:lineRule="atLeast"/>
      <w:jc w:val="center"/>
      <w:textAlignment w:val="baseline"/>
    </w:pPr>
    <w:rPr>
      <w:rFonts w:ascii="Times New Roman" w:hAnsi="Times New Roman"/>
      <w:szCs w:val="20"/>
    </w:rPr>
  </w:style>
  <w:style w:type="paragraph" w:customStyle="1" w:styleId="BodyTextIndent21">
    <w:name w:val="Body Text Indent 21"/>
    <w:basedOn w:val="Navaden"/>
    <w:rsid w:val="004E7D84"/>
    <w:pPr>
      <w:ind w:left="360"/>
      <w:jc w:val="both"/>
    </w:pPr>
    <w:rPr>
      <w:rFonts w:ascii="Times New Roman" w:hAnsi="Times New Roman"/>
      <w:szCs w:val="20"/>
    </w:rPr>
  </w:style>
  <w:style w:type="paragraph" w:customStyle="1" w:styleId="BodyTextIndent31">
    <w:name w:val="Body Text Indent 31"/>
    <w:basedOn w:val="Navaden"/>
    <w:rsid w:val="004E7D84"/>
    <w:pPr>
      <w:ind w:left="624"/>
      <w:jc w:val="both"/>
    </w:pPr>
    <w:rPr>
      <w:rFonts w:ascii="Times New Roman" w:hAnsi="Times New Roman"/>
      <w:szCs w:val="20"/>
    </w:rPr>
  </w:style>
  <w:style w:type="paragraph" w:customStyle="1" w:styleId="CharChar1CharZnakCharZnak">
    <w:name w:val="Char Char1 Char Znak Char Znak"/>
    <w:basedOn w:val="Navaden"/>
    <w:rsid w:val="004E7D84"/>
    <w:rPr>
      <w:rFonts w:ascii="Times New Roman" w:hAnsi="Times New Roman"/>
      <w:lang w:val="pl-PL" w:eastAsia="pl-PL"/>
    </w:rPr>
  </w:style>
  <w:style w:type="character" w:styleId="Poudarek">
    <w:name w:val="Emphasis"/>
    <w:uiPriority w:val="20"/>
    <w:qFormat/>
    <w:rsid w:val="004E7D84"/>
    <w:rPr>
      <w:i/>
      <w:iCs/>
    </w:rPr>
  </w:style>
  <w:style w:type="numbering" w:customStyle="1" w:styleId="Brezseznama2">
    <w:name w:val="Brez seznama2"/>
    <w:next w:val="Brezseznama"/>
    <w:semiHidden/>
    <w:unhideWhenUsed/>
    <w:rsid w:val="00AE7569"/>
  </w:style>
  <w:style w:type="paragraph" w:customStyle="1" w:styleId="Telobesedila-zamik23">
    <w:name w:val="Telo besedila - zamik 23"/>
    <w:basedOn w:val="Navaden"/>
    <w:rsid w:val="00AE7569"/>
    <w:pPr>
      <w:widowControl w:val="0"/>
      <w:ind w:left="1134" w:hanging="708"/>
      <w:jc w:val="both"/>
    </w:pPr>
    <w:rPr>
      <w:rFonts w:ascii="Times New Roman" w:hAnsi="Times New Roman"/>
      <w:szCs w:val="20"/>
    </w:rPr>
  </w:style>
  <w:style w:type="paragraph" w:customStyle="1" w:styleId="Telobesedila-zamik33">
    <w:name w:val="Telo besedila - zamik 33"/>
    <w:basedOn w:val="Navaden"/>
    <w:rsid w:val="00AE7569"/>
    <w:pPr>
      <w:widowControl w:val="0"/>
      <w:tabs>
        <w:tab w:val="left" w:pos="1701"/>
      </w:tabs>
      <w:ind w:left="425"/>
      <w:jc w:val="center"/>
    </w:pPr>
    <w:rPr>
      <w:rFonts w:ascii="Times New Roman" w:hAnsi="Times New Roman"/>
      <w:b/>
      <w:szCs w:val="20"/>
    </w:rPr>
  </w:style>
  <w:style w:type="paragraph" w:customStyle="1" w:styleId="Telobesedila23">
    <w:name w:val="Telo besedila 23"/>
    <w:basedOn w:val="Navaden"/>
    <w:rsid w:val="00AE7569"/>
    <w:pPr>
      <w:widowControl w:val="0"/>
      <w:ind w:left="284" w:hanging="284"/>
      <w:jc w:val="both"/>
    </w:pPr>
    <w:rPr>
      <w:rFonts w:ascii="Times New Roman" w:hAnsi="Times New Roman"/>
      <w:szCs w:val="20"/>
    </w:rPr>
  </w:style>
  <w:style w:type="paragraph" w:customStyle="1" w:styleId="Odstavekseznama2">
    <w:name w:val="Odstavek seznama2"/>
    <w:basedOn w:val="Navaden"/>
    <w:uiPriority w:val="34"/>
    <w:qFormat/>
    <w:rsid w:val="00AE7569"/>
    <w:pPr>
      <w:ind w:left="708"/>
    </w:pPr>
    <w:rPr>
      <w:rFonts w:ascii="Times New Roman" w:hAnsi="Times New Roman"/>
    </w:rPr>
  </w:style>
  <w:style w:type="paragraph" w:customStyle="1" w:styleId="Telobesedila34">
    <w:name w:val="Telo besedila 34"/>
    <w:basedOn w:val="Navaden"/>
    <w:rsid w:val="00AE7569"/>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jc w:val="both"/>
    </w:pPr>
    <w:rPr>
      <w:rFonts w:ascii="Times New Roman" w:hAnsi="Times New Roman"/>
      <w:szCs w:val="20"/>
      <w:lang w:eastAsia="ar-SA"/>
    </w:rPr>
  </w:style>
  <w:style w:type="paragraph" w:customStyle="1" w:styleId="3">
    <w:name w:val="3"/>
    <w:unhideWhenUsed/>
    <w:rsid w:val="00AE7569"/>
    <w:pPr>
      <w:spacing w:after="0" w:line="240" w:lineRule="auto"/>
    </w:pPr>
    <w:rPr>
      <w:rFonts w:ascii="Tahoma" w:hAnsi="Tahoma" w:cs="Times New Roman"/>
      <w:sz w:val="24"/>
      <w:szCs w:val="24"/>
      <w:lang w:eastAsia="sl-SI"/>
    </w:rPr>
  </w:style>
  <w:style w:type="paragraph" w:customStyle="1" w:styleId="CharChar1CharZnakCharZnak1">
    <w:name w:val="Char Char1 Char Znak Char Znak1"/>
    <w:basedOn w:val="Navaden"/>
    <w:rsid w:val="00AE7569"/>
    <w:rPr>
      <w:rFonts w:ascii="Times New Roman" w:hAnsi="Times New Roman"/>
      <w:lang w:val="pl-PL" w:eastAsia="pl-PL"/>
    </w:rPr>
  </w:style>
  <w:style w:type="numbering" w:customStyle="1" w:styleId="Brezseznama3">
    <w:name w:val="Brez seznama3"/>
    <w:next w:val="Brezseznama"/>
    <w:uiPriority w:val="99"/>
    <w:semiHidden/>
    <w:unhideWhenUsed/>
    <w:rsid w:val="00F16748"/>
  </w:style>
  <w:style w:type="paragraph" w:customStyle="1" w:styleId="cambriaalineje">
    <w:name w:val="cambria alineje"/>
    <w:basedOn w:val="Navaden"/>
    <w:link w:val="cambriaalinejeZnak"/>
    <w:qFormat/>
    <w:rsid w:val="00F16748"/>
    <w:pPr>
      <w:numPr>
        <w:numId w:val="13"/>
      </w:numPr>
    </w:pPr>
    <w:rPr>
      <w:rFonts w:ascii="Cambria" w:hAnsi="Cambria" w:cs="Arial"/>
      <w:u w:val="single"/>
    </w:rPr>
  </w:style>
  <w:style w:type="character" w:customStyle="1" w:styleId="cambriaalinejeZnak">
    <w:name w:val="cambria alineje Znak"/>
    <w:basedOn w:val="Privzetapisavaodstavka"/>
    <w:link w:val="cambriaalineje"/>
    <w:rsid w:val="00F16748"/>
    <w:rPr>
      <w:rFonts w:ascii="Cambria" w:hAnsi="Cambria" w:cs="Arial"/>
      <w:sz w:val="24"/>
      <w:szCs w:val="24"/>
      <w:u w:val="single"/>
      <w:lang w:eastAsia="sl-SI"/>
    </w:rPr>
  </w:style>
  <w:style w:type="numbering" w:customStyle="1" w:styleId="Brezseznama11">
    <w:name w:val="Brez seznama11"/>
    <w:next w:val="Brezseznama"/>
    <w:uiPriority w:val="99"/>
    <w:semiHidden/>
    <w:unhideWhenUsed/>
    <w:rsid w:val="00F16748"/>
  </w:style>
  <w:style w:type="table" w:customStyle="1" w:styleId="Tabelamrea2">
    <w:name w:val="Tabela – mreža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mrea12">
    <w:name w:val="Tabela – mreža12"/>
    <w:basedOn w:val="Navadnatabela"/>
    <w:next w:val="Tabelamrea"/>
    <w:uiPriority w:val="59"/>
    <w:rsid w:val="00F16748"/>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aliases w:val="za tekst Znak,Odstavek seznama_IP Znak"/>
    <w:link w:val="Odstavekseznama"/>
    <w:uiPriority w:val="34"/>
    <w:locked/>
    <w:rsid w:val="00AE7083"/>
    <w:rPr>
      <w:rFonts w:ascii="Times New Roman" w:hAnsi="Times New Roman" w:cs="Times New Roman"/>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842217">
      <w:bodyDiv w:val="1"/>
      <w:marLeft w:val="0"/>
      <w:marRight w:val="0"/>
      <w:marTop w:val="0"/>
      <w:marBottom w:val="0"/>
      <w:divBdr>
        <w:top w:val="none" w:sz="0" w:space="0" w:color="auto"/>
        <w:left w:val="none" w:sz="0" w:space="0" w:color="auto"/>
        <w:bottom w:val="none" w:sz="0" w:space="0" w:color="auto"/>
        <w:right w:val="none" w:sz="0" w:space="0" w:color="auto"/>
      </w:divBdr>
    </w:div>
    <w:div w:id="112991497">
      <w:bodyDiv w:val="1"/>
      <w:marLeft w:val="0"/>
      <w:marRight w:val="0"/>
      <w:marTop w:val="0"/>
      <w:marBottom w:val="0"/>
      <w:divBdr>
        <w:top w:val="none" w:sz="0" w:space="0" w:color="auto"/>
        <w:left w:val="none" w:sz="0" w:space="0" w:color="auto"/>
        <w:bottom w:val="none" w:sz="0" w:space="0" w:color="auto"/>
        <w:right w:val="none" w:sz="0" w:space="0" w:color="auto"/>
      </w:divBdr>
    </w:div>
    <w:div w:id="161750064">
      <w:bodyDiv w:val="1"/>
      <w:marLeft w:val="0"/>
      <w:marRight w:val="0"/>
      <w:marTop w:val="0"/>
      <w:marBottom w:val="0"/>
      <w:divBdr>
        <w:top w:val="none" w:sz="0" w:space="0" w:color="auto"/>
        <w:left w:val="none" w:sz="0" w:space="0" w:color="auto"/>
        <w:bottom w:val="none" w:sz="0" w:space="0" w:color="auto"/>
        <w:right w:val="none" w:sz="0" w:space="0" w:color="auto"/>
      </w:divBdr>
    </w:div>
    <w:div w:id="171993227">
      <w:bodyDiv w:val="1"/>
      <w:marLeft w:val="0"/>
      <w:marRight w:val="0"/>
      <w:marTop w:val="0"/>
      <w:marBottom w:val="0"/>
      <w:divBdr>
        <w:top w:val="none" w:sz="0" w:space="0" w:color="auto"/>
        <w:left w:val="none" w:sz="0" w:space="0" w:color="auto"/>
        <w:bottom w:val="none" w:sz="0" w:space="0" w:color="auto"/>
        <w:right w:val="none" w:sz="0" w:space="0" w:color="auto"/>
      </w:divBdr>
    </w:div>
    <w:div w:id="243729769">
      <w:bodyDiv w:val="1"/>
      <w:marLeft w:val="0"/>
      <w:marRight w:val="0"/>
      <w:marTop w:val="0"/>
      <w:marBottom w:val="0"/>
      <w:divBdr>
        <w:top w:val="none" w:sz="0" w:space="0" w:color="auto"/>
        <w:left w:val="none" w:sz="0" w:space="0" w:color="auto"/>
        <w:bottom w:val="none" w:sz="0" w:space="0" w:color="auto"/>
        <w:right w:val="none" w:sz="0" w:space="0" w:color="auto"/>
      </w:divBdr>
    </w:div>
    <w:div w:id="278997393">
      <w:bodyDiv w:val="1"/>
      <w:marLeft w:val="0"/>
      <w:marRight w:val="0"/>
      <w:marTop w:val="0"/>
      <w:marBottom w:val="0"/>
      <w:divBdr>
        <w:top w:val="none" w:sz="0" w:space="0" w:color="auto"/>
        <w:left w:val="none" w:sz="0" w:space="0" w:color="auto"/>
        <w:bottom w:val="none" w:sz="0" w:space="0" w:color="auto"/>
        <w:right w:val="none" w:sz="0" w:space="0" w:color="auto"/>
      </w:divBdr>
    </w:div>
    <w:div w:id="293944234">
      <w:bodyDiv w:val="1"/>
      <w:marLeft w:val="0"/>
      <w:marRight w:val="0"/>
      <w:marTop w:val="0"/>
      <w:marBottom w:val="0"/>
      <w:divBdr>
        <w:top w:val="none" w:sz="0" w:space="0" w:color="auto"/>
        <w:left w:val="none" w:sz="0" w:space="0" w:color="auto"/>
        <w:bottom w:val="none" w:sz="0" w:space="0" w:color="auto"/>
        <w:right w:val="none" w:sz="0" w:space="0" w:color="auto"/>
      </w:divBdr>
    </w:div>
    <w:div w:id="298850143">
      <w:bodyDiv w:val="1"/>
      <w:marLeft w:val="0"/>
      <w:marRight w:val="0"/>
      <w:marTop w:val="0"/>
      <w:marBottom w:val="0"/>
      <w:divBdr>
        <w:top w:val="none" w:sz="0" w:space="0" w:color="auto"/>
        <w:left w:val="none" w:sz="0" w:space="0" w:color="auto"/>
        <w:bottom w:val="none" w:sz="0" w:space="0" w:color="auto"/>
        <w:right w:val="none" w:sz="0" w:space="0" w:color="auto"/>
      </w:divBdr>
    </w:div>
    <w:div w:id="375471375">
      <w:bodyDiv w:val="1"/>
      <w:marLeft w:val="0"/>
      <w:marRight w:val="0"/>
      <w:marTop w:val="0"/>
      <w:marBottom w:val="0"/>
      <w:divBdr>
        <w:top w:val="none" w:sz="0" w:space="0" w:color="auto"/>
        <w:left w:val="none" w:sz="0" w:space="0" w:color="auto"/>
        <w:bottom w:val="none" w:sz="0" w:space="0" w:color="auto"/>
        <w:right w:val="none" w:sz="0" w:space="0" w:color="auto"/>
      </w:divBdr>
    </w:div>
    <w:div w:id="387073744">
      <w:bodyDiv w:val="1"/>
      <w:marLeft w:val="0"/>
      <w:marRight w:val="0"/>
      <w:marTop w:val="0"/>
      <w:marBottom w:val="0"/>
      <w:divBdr>
        <w:top w:val="none" w:sz="0" w:space="0" w:color="auto"/>
        <w:left w:val="none" w:sz="0" w:space="0" w:color="auto"/>
        <w:bottom w:val="none" w:sz="0" w:space="0" w:color="auto"/>
        <w:right w:val="none" w:sz="0" w:space="0" w:color="auto"/>
      </w:divBdr>
    </w:div>
    <w:div w:id="402483734">
      <w:bodyDiv w:val="1"/>
      <w:marLeft w:val="0"/>
      <w:marRight w:val="0"/>
      <w:marTop w:val="0"/>
      <w:marBottom w:val="0"/>
      <w:divBdr>
        <w:top w:val="none" w:sz="0" w:space="0" w:color="auto"/>
        <w:left w:val="none" w:sz="0" w:space="0" w:color="auto"/>
        <w:bottom w:val="none" w:sz="0" w:space="0" w:color="auto"/>
        <w:right w:val="none" w:sz="0" w:space="0" w:color="auto"/>
      </w:divBdr>
    </w:div>
    <w:div w:id="488983282">
      <w:bodyDiv w:val="1"/>
      <w:marLeft w:val="0"/>
      <w:marRight w:val="0"/>
      <w:marTop w:val="0"/>
      <w:marBottom w:val="0"/>
      <w:divBdr>
        <w:top w:val="none" w:sz="0" w:space="0" w:color="auto"/>
        <w:left w:val="none" w:sz="0" w:space="0" w:color="auto"/>
        <w:bottom w:val="none" w:sz="0" w:space="0" w:color="auto"/>
        <w:right w:val="none" w:sz="0" w:space="0" w:color="auto"/>
      </w:divBdr>
    </w:div>
    <w:div w:id="495150969">
      <w:bodyDiv w:val="1"/>
      <w:marLeft w:val="0"/>
      <w:marRight w:val="0"/>
      <w:marTop w:val="0"/>
      <w:marBottom w:val="0"/>
      <w:divBdr>
        <w:top w:val="none" w:sz="0" w:space="0" w:color="auto"/>
        <w:left w:val="none" w:sz="0" w:space="0" w:color="auto"/>
        <w:bottom w:val="none" w:sz="0" w:space="0" w:color="auto"/>
        <w:right w:val="none" w:sz="0" w:space="0" w:color="auto"/>
      </w:divBdr>
    </w:div>
    <w:div w:id="540484193">
      <w:bodyDiv w:val="1"/>
      <w:marLeft w:val="0"/>
      <w:marRight w:val="0"/>
      <w:marTop w:val="0"/>
      <w:marBottom w:val="0"/>
      <w:divBdr>
        <w:top w:val="none" w:sz="0" w:space="0" w:color="auto"/>
        <w:left w:val="none" w:sz="0" w:space="0" w:color="auto"/>
        <w:bottom w:val="none" w:sz="0" w:space="0" w:color="auto"/>
        <w:right w:val="none" w:sz="0" w:space="0" w:color="auto"/>
      </w:divBdr>
    </w:div>
    <w:div w:id="574513105">
      <w:bodyDiv w:val="1"/>
      <w:marLeft w:val="0"/>
      <w:marRight w:val="0"/>
      <w:marTop w:val="0"/>
      <w:marBottom w:val="0"/>
      <w:divBdr>
        <w:top w:val="none" w:sz="0" w:space="0" w:color="auto"/>
        <w:left w:val="none" w:sz="0" w:space="0" w:color="auto"/>
        <w:bottom w:val="none" w:sz="0" w:space="0" w:color="auto"/>
        <w:right w:val="none" w:sz="0" w:space="0" w:color="auto"/>
      </w:divBdr>
    </w:div>
    <w:div w:id="580482502">
      <w:bodyDiv w:val="1"/>
      <w:marLeft w:val="0"/>
      <w:marRight w:val="0"/>
      <w:marTop w:val="0"/>
      <w:marBottom w:val="0"/>
      <w:divBdr>
        <w:top w:val="none" w:sz="0" w:space="0" w:color="auto"/>
        <w:left w:val="none" w:sz="0" w:space="0" w:color="auto"/>
        <w:bottom w:val="none" w:sz="0" w:space="0" w:color="auto"/>
        <w:right w:val="none" w:sz="0" w:space="0" w:color="auto"/>
      </w:divBdr>
    </w:div>
    <w:div w:id="595140643">
      <w:bodyDiv w:val="1"/>
      <w:marLeft w:val="0"/>
      <w:marRight w:val="0"/>
      <w:marTop w:val="0"/>
      <w:marBottom w:val="0"/>
      <w:divBdr>
        <w:top w:val="none" w:sz="0" w:space="0" w:color="auto"/>
        <w:left w:val="none" w:sz="0" w:space="0" w:color="auto"/>
        <w:bottom w:val="none" w:sz="0" w:space="0" w:color="auto"/>
        <w:right w:val="none" w:sz="0" w:space="0" w:color="auto"/>
      </w:divBdr>
    </w:div>
    <w:div w:id="595679053">
      <w:bodyDiv w:val="1"/>
      <w:marLeft w:val="0"/>
      <w:marRight w:val="0"/>
      <w:marTop w:val="0"/>
      <w:marBottom w:val="0"/>
      <w:divBdr>
        <w:top w:val="none" w:sz="0" w:space="0" w:color="auto"/>
        <w:left w:val="none" w:sz="0" w:space="0" w:color="auto"/>
        <w:bottom w:val="none" w:sz="0" w:space="0" w:color="auto"/>
        <w:right w:val="none" w:sz="0" w:space="0" w:color="auto"/>
      </w:divBdr>
      <w:divsChild>
        <w:div w:id="1535384632">
          <w:marLeft w:val="0"/>
          <w:marRight w:val="0"/>
          <w:marTop w:val="0"/>
          <w:marBottom w:val="0"/>
          <w:divBdr>
            <w:top w:val="none" w:sz="0" w:space="0" w:color="auto"/>
            <w:left w:val="none" w:sz="0" w:space="0" w:color="auto"/>
            <w:bottom w:val="none" w:sz="0" w:space="0" w:color="auto"/>
            <w:right w:val="none" w:sz="0" w:space="0" w:color="auto"/>
          </w:divBdr>
          <w:divsChild>
            <w:div w:id="2133942588">
              <w:marLeft w:val="0"/>
              <w:marRight w:val="60"/>
              <w:marTop w:val="0"/>
              <w:marBottom w:val="0"/>
              <w:divBdr>
                <w:top w:val="none" w:sz="0" w:space="0" w:color="auto"/>
                <w:left w:val="none" w:sz="0" w:space="0" w:color="auto"/>
                <w:bottom w:val="none" w:sz="0" w:space="0" w:color="auto"/>
                <w:right w:val="none" w:sz="0" w:space="0" w:color="auto"/>
              </w:divBdr>
              <w:divsChild>
                <w:div w:id="1681934688">
                  <w:marLeft w:val="0"/>
                  <w:marRight w:val="0"/>
                  <w:marTop w:val="0"/>
                  <w:marBottom w:val="150"/>
                  <w:divBdr>
                    <w:top w:val="none" w:sz="0" w:space="0" w:color="auto"/>
                    <w:left w:val="none" w:sz="0" w:space="0" w:color="auto"/>
                    <w:bottom w:val="none" w:sz="0" w:space="0" w:color="auto"/>
                    <w:right w:val="none" w:sz="0" w:space="0" w:color="auto"/>
                  </w:divBdr>
                  <w:divsChild>
                    <w:div w:id="691613495">
                      <w:marLeft w:val="0"/>
                      <w:marRight w:val="0"/>
                      <w:marTop w:val="0"/>
                      <w:marBottom w:val="0"/>
                      <w:divBdr>
                        <w:top w:val="none" w:sz="0" w:space="0" w:color="auto"/>
                        <w:left w:val="none" w:sz="0" w:space="0" w:color="auto"/>
                        <w:bottom w:val="none" w:sz="0" w:space="0" w:color="auto"/>
                        <w:right w:val="none" w:sz="0" w:space="0" w:color="auto"/>
                      </w:divBdr>
                      <w:divsChild>
                        <w:div w:id="670261452">
                          <w:marLeft w:val="0"/>
                          <w:marRight w:val="0"/>
                          <w:marTop w:val="0"/>
                          <w:marBottom w:val="0"/>
                          <w:divBdr>
                            <w:top w:val="none" w:sz="0" w:space="0" w:color="auto"/>
                            <w:left w:val="none" w:sz="0" w:space="0" w:color="auto"/>
                            <w:bottom w:val="none" w:sz="0" w:space="0" w:color="auto"/>
                            <w:right w:val="none" w:sz="0" w:space="0" w:color="auto"/>
                          </w:divBdr>
                          <w:divsChild>
                            <w:div w:id="77484559">
                              <w:marLeft w:val="0"/>
                              <w:marRight w:val="0"/>
                              <w:marTop w:val="240"/>
                              <w:marBottom w:val="120"/>
                              <w:divBdr>
                                <w:top w:val="none" w:sz="0" w:space="0" w:color="auto"/>
                                <w:left w:val="none" w:sz="0" w:space="0" w:color="auto"/>
                                <w:bottom w:val="none" w:sz="0" w:space="0" w:color="auto"/>
                                <w:right w:val="none" w:sz="0" w:space="0" w:color="auto"/>
                              </w:divBdr>
                            </w:div>
                            <w:div w:id="112290079">
                              <w:marLeft w:val="0"/>
                              <w:marRight w:val="0"/>
                              <w:marTop w:val="240"/>
                              <w:marBottom w:val="120"/>
                              <w:divBdr>
                                <w:top w:val="none" w:sz="0" w:space="0" w:color="auto"/>
                                <w:left w:val="none" w:sz="0" w:space="0" w:color="auto"/>
                                <w:bottom w:val="none" w:sz="0" w:space="0" w:color="auto"/>
                                <w:right w:val="none" w:sz="0" w:space="0" w:color="auto"/>
                              </w:divBdr>
                            </w:div>
                            <w:div w:id="123011245">
                              <w:marLeft w:val="0"/>
                              <w:marRight w:val="0"/>
                              <w:marTop w:val="240"/>
                              <w:marBottom w:val="120"/>
                              <w:divBdr>
                                <w:top w:val="none" w:sz="0" w:space="0" w:color="auto"/>
                                <w:left w:val="none" w:sz="0" w:space="0" w:color="auto"/>
                                <w:bottom w:val="none" w:sz="0" w:space="0" w:color="auto"/>
                                <w:right w:val="none" w:sz="0" w:space="0" w:color="auto"/>
                              </w:divBdr>
                            </w:div>
                            <w:div w:id="475731714">
                              <w:marLeft w:val="0"/>
                              <w:marRight w:val="0"/>
                              <w:marTop w:val="240"/>
                              <w:marBottom w:val="120"/>
                              <w:divBdr>
                                <w:top w:val="none" w:sz="0" w:space="0" w:color="auto"/>
                                <w:left w:val="none" w:sz="0" w:space="0" w:color="auto"/>
                                <w:bottom w:val="none" w:sz="0" w:space="0" w:color="auto"/>
                                <w:right w:val="none" w:sz="0" w:space="0" w:color="auto"/>
                              </w:divBdr>
                            </w:div>
                            <w:div w:id="541021711">
                              <w:marLeft w:val="0"/>
                              <w:marRight w:val="0"/>
                              <w:marTop w:val="240"/>
                              <w:marBottom w:val="120"/>
                              <w:divBdr>
                                <w:top w:val="none" w:sz="0" w:space="0" w:color="auto"/>
                                <w:left w:val="none" w:sz="0" w:space="0" w:color="auto"/>
                                <w:bottom w:val="none" w:sz="0" w:space="0" w:color="auto"/>
                                <w:right w:val="none" w:sz="0" w:space="0" w:color="auto"/>
                              </w:divBdr>
                            </w:div>
                            <w:div w:id="583799380">
                              <w:marLeft w:val="0"/>
                              <w:marRight w:val="0"/>
                              <w:marTop w:val="240"/>
                              <w:marBottom w:val="120"/>
                              <w:divBdr>
                                <w:top w:val="none" w:sz="0" w:space="0" w:color="auto"/>
                                <w:left w:val="none" w:sz="0" w:space="0" w:color="auto"/>
                                <w:bottom w:val="none" w:sz="0" w:space="0" w:color="auto"/>
                                <w:right w:val="none" w:sz="0" w:space="0" w:color="auto"/>
                              </w:divBdr>
                            </w:div>
                            <w:div w:id="599263280">
                              <w:marLeft w:val="0"/>
                              <w:marRight w:val="0"/>
                              <w:marTop w:val="240"/>
                              <w:marBottom w:val="120"/>
                              <w:divBdr>
                                <w:top w:val="none" w:sz="0" w:space="0" w:color="auto"/>
                                <w:left w:val="none" w:sz="0" w:space="0" w:color="auto"/>
                                <w:bottom w:val="none" w:sz="0" w:space="0" w:color="auto"/>
                                <w:right w:val="none" w:sz="0" w:space="0" w:color="auto"/>
                              </w:divBdr>
                            </w:div>
                            <w:div w:id="611940417">
                              <w:marLeft w:val="0"/>
                              <w:marRight w:val="0"/>
                              <w:marTop w:val="240"/>
                              <w:marBottom w:val="120"/>
                              <w:divBdr>
                                <w:top w:val="none" w:sz="0" w:space="0" w:color="auto"/>
                                <w:left w:val="none" w:sz="0" w:space="0" w:color="auto"/>
                                <w:bottom w:val="none" w:sz="0" w:space="0" w:color="auto"/>
                                <w:right w:val="none" w:sz="0" w:space="0" w:color="auto"/>
                              </w:divBdr>
                            </w:div>
                            <w:div w:id="701708450">
                              <w:marLeft w:val="0"/>
                              <w:marRight w:val="0"/>
                              <w:marTop w:val="240"/>
                              <w:marBottom w:val="120"/>
                              <w:divBdr>
                                <w:top w:val="none" w:sz="0" w:space="0" w:color="auto"/>
                                <w:left w:val="none" w:sz="0" w:space="0" w:color="auto"/>
                                <w:bottom w:val="none" w:sz="0" w:space="0" w:color="auto"/>
                                <w:right w:val="none" w:sz="0" w:space="0" w:color="auto"/>
                              </w:divBdr>
                            </w:div>
                            <w:div w:id="931201266">
                              <w:marLeft w:val="0"/>
                              <w:marRight w:val="0"/>
                              <w:marTop w:val="240"/>
                              <w:marBottom w:val="120"/>
                              <w:divBdr>
                                <w:top w:val="none" w:sz="0" w:space="0" w:color="auto"/>
                                <w:left w:val="none" w:sz="0" w:space="0" w:color="auto"/>
                                <w:bottom w:val="none" w:sz="0" w:space="0" w:color="auto"/>
                                <w:right w:val="none" w:sz="0" w:space="0" w:color="auto"/>
                              </w:divBdr>
                            </w:div>
                            <w:div w:id="1011029569">
                              <w:marLeft w:val="0"/>
                              <w:marRight w:val="0"/>
                              <w:marTop w:val="240"/>
                              <w:marBottom w:val="120"/>
                              <w:divBdr>
                                <w:top w:val="none" w:sz="0" w:space="0" w:color="auto"/>
                                <w:left w:val="none" w:sz="0" w:space="0" w:color="auto"/>
                                <w:bottom w:val="none" w:sz="0" w:space="0" w:color="auto"/>
                                <w:right w:val="none" w:sz="0" w:space="0" w:color="auto"/>
                              </w:divBdr>
                            </w:div>
                            <w:div w:id="1037049873">
                              <w:marLeft w:val="0"/>
                              <w:marRight w:val="0"/>
                              <w:marTop w:val="240"/>
                              <w:marBottom w:val="120"/>
                              <w:divBdr>
                                <w:top w:val="none" w:sz="0" w:space="0" w:color="auto"/>
                                <w:left w:val="none" w:sz="0" w:space="0" w:color="auto"/>
                                <w:bottom w:val="none" w:sz="0" w:space="0" w:color="auto"/>
                                <w:right w:val="none" w:sz="0" w:space="0" w:color="auto"/>
                              </w:divBdr>
                            </w:div>
                            <w:div w:id="1491363644">
                              <w:marLeft w:val="0"/>
                              <w:marRight w:val="0"/>
                              <w:marTop w:val="240"/>
                              <w:marBottom w:val="120"/>
                              <w:divBdr>
                                <w:top w:val="none" w:sz="0" w:space="0" w:color="auto"/>
                                <w:left w:val="none" w:sz="0" w:space="0" w:color="auto"/>
                                <w:bottom w:val="none" w:sz="0" w:space="0" w:color="auto"/>
                                <w:right w:val="none" w:sz="0" w:space="0" w:color="auto"/>
                              </w:divBdr>
                            </w:div>
                            <w:div w:id="1514537599">
                              <w:marLeft w:val="0"/>
                              <w:marRight w:val="0"/>
                              <w:marTop w:val="240"/>
                              <w:marBottom w:val="120"/>
                              <w:divBdr>
                                <w:top w:val="none" w:sz="0" w:space="0" w:color="auto"/>
                                <w:left w:val="none" w:sz="0" w:space="0" w:color="auto"/>
                                <w:bottom w:val="none" w:sz="0" w:space="0" w:color="auto"/>
                                <w:right w:val="none" w:sz="0" w:space="0" w:color="auto"/>
                              </w:divBdr>
                            </w:div>
                            <w:div w:id="1976061243">
                              <w:marLeft w:val="0"/>
                              <w:marRight w:val="0"/>
                              <w:marTop w:val="240"/>
                              <w:marBottom w:val="120"/>
                              <w:divBdr>
                                <w:top w:val="none" w:sz="0" w:space="0" w:color="auto"/>
                                <w:left w:val="none" w:sz="0" w:space="0" w:color="auto"/>
                                <w:bottom w:val="none" w:sz="0" w:space="0" w:color="auto"/>
                                <w:right w:val="none" w:sz="0" w:space="0" w:color="auto"/>
                              </w:divBdr>
                            </w:div>
                            <w:div w:id="2035644515">
                              <w:marLeft w:val="0"/>
                              <w:marRight w:val="0"/>
                              <w:marTop w:val="240"/>
                              <w:marBottom w:val="120"/>
                              <w:divBdr>
                                <w:top w:val="none" w:sz="0" w:space="0" w:color="auto"/>
                                <w:left w:val="none" w:sz="0" w:space="0" w:color="auto"/>
                                <w:bottom w:val="none" w:sz="0" w:space="0" w:color="auto"/>
                                <w:right w:val="none" w:sz="0" w:space="0" w:color="auto"/>
                              </w:divBdr>
                            </w:div>
                            <w:div w:id="2113554124">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66847662">
      <w:bodyDiv w:val="1"/>
      <w:marLeft w:val="0"/>
      <w:marRight w:val="0"/>
      <w:marTop w:val="0"/>
      <w:marBottom w:val="0"/>
      <w:divBdr>
        <w:top w:val="none" w:sz="0" w:space="0" w:color="auto"/>
        <w:left w:val="none" w:sz="0" w:space="0" w:color="auto"/>
        <w:bottom w:val="none" w:sz="0" w:space="0" w:color="auto"/>
        <w:right w:val="none" w:sz="0" w:space="0" w:color="auto"/>
      </w:divBdr>
      <w:divsChild>
        <w:div w:id="1142884904">
          <w:marLeft w:val="0"/>
          <w:marRight w:val="0"/>
          <w:marTop w:val="0"/>
          <w:marBottom w:val="0"/>
          <w:divBdr>
            <w:top w:val="none" w:sz="0" w:space="0" w:color="auto"/>
            <w:left w:val="none" w:sz="0" w:space="0" w:color="auto"/>
            <w:bottom w:val="none" w:sz="0" w:space="0" w:color="auto"/>
            <w:right w:val="none" w:sz="0" w:space="0" w:color="auto"/>
          </w:divBdr>
          <w:divsChild>
            <w:div w:id="1954894388">
              <w:marLeft w:val="0"/>
              <w:marRight w:val="60"/>
              <w:marTop w:val="0"/>
              <w:marBottom w:val="0"/>
              <w:divBdr>
                <w:top w:val="none" w:sz="0" w:space="0" w:color="auto"/>
                <w:left w:val="none" w:sz="0" w:space="0" w:color="auto"/>
                <w:bottom w:val="none" w:sz="0" w:space="0" w:color="auto"/>
                <w:right w:val="none" w:sz="0" w:space="0" w:color="auto"/>
              </w:divBdr>
              <w:divsChild>
                <w:div w:id="620765246">
                  <w:marLeft w:val="0"/>
                  <w:marRight w:val="0"/>
                  <w:marTop w:val="0"/>
                  <w:marBottom w:val="150"/>
                  <w:divBdr>
                    <w:top w:val="none" w:sz="0" w:space="0" w:color="auto"/>
                    <w:left w:val="none" w:sz="0" w:space="0" w:color="auto"/>
                    <w:bottom w:val="none" w:sz="0" w:space="0" w:color="auto"/>
                    <w:right w:val="none" w:sz="0" w:space="0" w:color="auto"/>
                  </w:divBdr>
                  <w:divsChild>
                    <w:div w:id="1777864369">
                      <w:marLeft w:val="0"/>
                      <w:marRight w:val="0"/>
                      <w:marTop w:val="0"/>
                      <w:marBottom w:val="0"/>
                      <w:divBdr>
                        <w:top w:val="none" w:sz="0" w:space="0" w:color="auto"/>
                        <w:left w:val="none" w:sz="0" w:space="0" w:color="auto"/>
                        <w:bottom w:val="none" w:sz="0" w:space="0" w:color="auto"/>
                        <w:right w:val="none" w:sz="0" w:space="0" w:color="auto"/>
                      </w:divBdr>
                      <w:divsChild>
                        <w:div w:id="111755918">
                          <w:marLeft w:val="0"/>
                          <w:marRight w:val="0"/>
                          <w:marTop w:val="0"/>
                          <w:marBottom w:val="0"/>
                          <w:divBdr>
                            <w:top w:val="none" w:sz="0" w:space="0" w:color="auto"/>
                            <w:left w:val="none" w:sz="0" w:space="0" w:color="auto"/>
                            <w:bottom w:val="none" w:sz="0" w:space="0" w:color="auto"/>
                            <w:right w:val="none" w:sz="0" w:space="0" w:color="auto"/>
                          </w:divBdr>
                          <w:divsChild>
                            <w:div w:id="447049981">
                              <w:marLeft w:val="0"/>
                              <w:marRight w:val="0"/>
                              <w:marTop w:val="240"/>
                              <w:marBottom w:val="120"/>
                              <w:divBdr>
                                <w:top w:val="none" w:sz="0" w:space="0" w:color="auto"/>
                                <w:left w:val="none" w:sz="0" w:space="0" w:color="auto"/>
                                <w:bottom w:val="none" w:sz="0" w:space="0" w:color="auto"/>
                                <w:right w:val="none" w:sz="0" w:space="0" w:color="auto"/>
                              </w:divBdr>
                            </w:div>
                            <w:div w:id="452792698">
                              <w:marLeft w:val="0"/>
                              <w:marRight w:val="0"/>
                              <w:marTop w:val="240"/>
                              <w:marBottom w:val="120"/>
                              <w:divBdr>
                                <w:top w:val="none" w:sz="0" w:space="0" w:color="auto"/>
                                <w:left w:val="none" w:sz="0" w:space="0" w:color="auto"/>
                                <w:bottom w:val="none" w:sz="0" w:space="0" w:color="auto"/>
                                <w:right w:val="none" w:sz="0" w:space="0" w:color="auto"/>
                              </w:divBdr>
                            </w:div>
                            <w:div w:id="522938677">
                              <w:marLeft w:val="0"/>
                              <w:marRight w:val="0"/>
                              <w:marTop w:val="240"/>
                              <w:marBottom w:val="120"/>
                              <w:divBdr>
                                <w:top w:val="none" w:sz="0" w:space="0" w:color="auto"/>
                                <w:left w:val="none" w:sz="0" w:space="0" w:color="auto"/>
                                <w:bottom w:val="none" w:sz="0" w:space="0" w:color="auto"/>
                                <w:right w:val="none" w:sz="0" w:space="0" w:color="auto"/>
                              </w:divBdr>
                            </w:div>
                            <w:div w:id="608699448">
                              <w:marLeft w:val="0"/>
                              <w:marRight w:val="0"/>
                              <w:marTop w:val="240"/>
                              <w:marBottom w:val="120"/>
                              <w:divBdr>
                                <w:top w:val="none" w:sz="0" w:space="0" w:color="auto"/>
                                <w:left w:val="none" w:sz="0" w:space="0" w:color="auto"/>
                                <w:bottom w:val="none" w:sz="0" w:space="0" w:color="auto"/>
                                <w:right w:val="none" w:sz="0" w:space="0" w:color="auto"/>
                              </w:divBdr>
                            </w:div>
                            <w:div w:id="733967007">
                              <w:marLeft w:val="0"/>
                              <w:marRight w:val="0"/>
                              <w:marTop w:val="240"/>
                              <w:marBottom w:val="120"/>
                              <w:divBdr>
                                <w:top w:val="none" w:sz="0" w:space="0" w:color="auto"/>
                                <w:left w:val="none" w:sz="0" w:space="0" w:color="auto"/>
                                <w:bottom w:val="none" w:sz="0" w:space="0" w:color="auto"/>
                                <w:right w:val="none" w:sz="0" w:space="0" w:color="auto"/>
                              </w:divBdr>
                            </w:div>
                            <w:div w:id="777457099">
                              <w:marLeft w:val="0"/>
                              <w:marRight w:val="0"/>
                              <w:marTop w:val="240"/>
                              <w:marBottom w:val="120"/>
                              <w:divBdr>
                                <w:top w:val="none" w:sz="0" w:space="0" w:color="auto"/>
                                <w:left w:val="none" w:sz="0" w:space="0" w:color="auto"/>
                                <w:bottom w:val="none" w:sz="0" w:space="0" w:color="auto"/>
                                <w:right w:val="none" w:sz="0" w:space="0" w:color="auto"/>
                              </w:divBdr>
                            </w:div>
                            <w:div w:id="843132949">
                              <w:marLeft w:val="0"/>
                              <w:marRight w:val="0"/>
                              <w:marTop w:val="240"/>
                              <w:marBottom w:val="120"/>
                              <w:divBdr>
                                <w:top w:val="none" w:sz="0" w:space="0" w:color="auto"/>
                                <w:left w:val="none" w:sz="0" w:space="0" w:color="auto"/>
                                <w:bottom w:val="none" w:sz="0" w:space="0" w:color="auto"/>
                                <w:right w:val="none" w:sz="0" w:space="0" w:color="auto"/>
                              </w:divBdr>
                            </w:div>
                            <w:div w:id="863831312">
                              <w:marLeft w:val="0"/>
                              <w:marRight w:val="0"/>
                              <w:marTop w:val="240"/>
                              <w:marBottom w:val="120"/>
                              <w:divBdr>
                                <w:top w:val="none" w:sz="0" w:space="0" w:color="auto"/>
                                <w:left w:val="none" w:sz="0" w:space="0" w:color="auto"/>
                                <w:bottom w:val="none" w:sz="0" w:space="0" w:color="auto"/>
                                <w:right w:val="none" w:sz="0" w:space="0" w:color="auto"/>
                              </w:divBdr>
                            </w:div>
                            <w:div w:id="921915247">
                              <w:marLeft w:val="0"/>
                              <w:marRight w:val="0"/>
                              <w:marTop w:val="240"/>
                              <w:marBottom w:val="120"/>
                              <w:divBdr>
                                <w:top w:val="none" w:sz="0" w:space="0" w:color="auto"/>
                                <w:left w:val="none" w:sz="0" w:space="0" w:color="auto"/>
                                <w:bottom w:val="none" w:sz="0" w:space="0" w:color="auto"/>
                                <w:right w:val="none" w:sz="0" w:space="0" w:color="auto"/>
                              </w:divBdr>
                            </w:div>
                            <w:div w:id="955867601">
                              <w:marLeft w:val="0"/>
                              <w:marRight w:val="0"/>
                              <w:marTop w:val="240"/>
                              <w:marBottom w:val="120"/>
                              <w:divBdr>
                                <w:top w:val="none" w:sz="0" w:space="0" w:color="auto"/>
                                <w:left w:val="none" w:sz="0" w:space="0" w:color="auto"/>
                                <w:bottom w:val="none" w:sz="0" w:space="0" w:color="auto"/>
                                <w:right w:val="none" w:sz="0" w:space="0" w:color="auto"/>
                              </w:divBdr>
                            </w:div>
                            <w:div w:id="1066536897">
                              <w:marLeft w:val="0"/>
                              <w:marRight w:val="0"/>
                              <w:marTop w:val="240"/>
                              <w:marBottom w:val="120"/>
                              <w:divBdr>
                                <w:top w:val="none" w:sz="0" w:space="0" w:color="auto"/>
                                <w:left w:val="none" w:sz="0" w:space="0" w:color="auto"/>
                                <w:bottom w:val="none" w:sz="0" w:space="0" w:color="auto"/>
                                <w:right w:val="none" w:sz="0" w:space="0" w:color="auto"/>
                              </w:divBdr>
                            </w:div>
                            <w:div w:id="1388720106">
                              <w:marLeft w:val="0"/>
                              <w:marRight w:val="0"/>
                              <w:marTop w:val="240"/>
                              <w:marBottom w:val="120"/>
                              <w:divBdr>
                                <w:top w:val="none" w:sz="0" w:space="0" w:color="auto"/>
                                <w:left w:val="none" w:sz="0" w:space="0" w:color="auto"/>
                                <w:bottom w:val="none" w:sz="0" w:space="0" w:color="auto"/>
                                <w:right w:val="none" w:sz="0" w:space="0" w:color="auto"/>
                              </w:divBdr>
                            </w:div>
                            <w:div w:id="1580478428">
                              <w:marLeft w:val="0"/>
                              <w:marRight w:val="0"/>
                              <w:marTop w:val="240"/>
                              <w:marBottom w:val="120"/>
                              <w:divBdr>
                                <w:top w:val="none" w:sz="0" w:space="0" w:color="auto"/>
                                <w:left w:val="none" w:sz="0" w:space="0" w:color="auto"/>
                                <w:bottom w:val="none" w:sz="0" w:space="0" w:color="auto"/>
                                <w:right w:val="none" w:sz="0" w:space="0" w:color="auto"/>
                              </w:divBdr>
                            </w:div>
                            <w:div w:id="1696686635">
                              <w:marLeft w:val="0"/>
                              <w:marRight w:val="0"/>
                              <w:marTop w:val="240"/>
                              <w:marBottom w:val="120"/>
                              <w:divBdr>
                                <w:top w:val="none" w:sz="0" w:space="0" w:color="auto"/>
                                <w:left w:val="none" w:sz="0" w:space="0" w:color="auto"/>
                                <w:bottom w:val="none" w:sz="0" w:space="0" w:color="auto"/>
                                <w:right w:val="none" w:sz="0" w:space="0" w:color="auto"/>
                              </w:divBdr>
                            </w:div>
                            <w:div w:id="1757941969">
                              <w:marLeft w:val="0"/>
                              <w:marRight w:val="0"/>
                              <w:marTop w:val="240"/>
                              <w:marBottom w:val="120"/>
                              <w:divBdr>
                                <w:top w:val="none" w:sz="0" w:space="0" w:color="auto"/>
                                <w:left w:val="none" w:sz="0" w:space="0" w:color="auto"/>
                                <w:bottom w:val="none" w:sz="0" w:space="0" w:color="auto"/>
                                <w:right w:val="none" w:sz="0" w:space="0" w:color="auto"/>
                              </w:divBdr>
                            </w:div>
                            <w:div w:id="1905288810">
                              <w:marLeft w:val="0"/>
                              <w:marRight w:val="0"/>
                              <w:marTop w:val="240"/>
                              <w:marBottom w:val="120"/>
                              <w:divBdr>
                                <w:top w:val="none" w:sz="0" w:space="0" w:color="auto"/>
                                <w:left w:val="none" w:sz="0" w:space="0" w:color="auto"/>
                                <w:bottom w:val="none" w:sz="0" w:space="0" w:color="auto"/>
                                <w:right w:val="none" w:sz="0" w:space="0" w:color="auto"/>
                              </w:divBdr>
                            </w:div>
                            <w:div w:id="1927499831">
                              <w:marLeft w:val="0"/>
                              <w:marRight w:val="0"/>
                              <w:marTop w:val="240"/>
                              <w:marBottom w:val="120"/>
                              <w:divBdr>
                                <w:top w:val="none" w:sz="0" w:space="0" w:color="auto"/>
                                <w:left w:val="none" w:sz="0" w:space="0" w:color="auto"/>
                                <w:bottom w:val="none" w:sz="0" w:space="0" w:color="auto"/>
                                <w:right w:val="none" w:sz="0" w:space="0" w:color="auto"/>
                              </w:divBdr>
                            </w:div>
                            <w:div w:id="1966697033">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47138269">
      <w:bodyDiv w:val="1"/>
      <w:marLeft w:val="0"/>
      <w:marRight w:val="0"/>
      <w:marTop w:val="0"/>
      <w:marBottom w:val="0"/>
      <w:divBdr>
        <w:top w:val="none" w:sz="0" w:space="0" w:color="auto"/>
        <w:left w:val="none" w:sz="0" w:space="0" w:color="auto"/>
        <w:bottom w:val="none" w:sz="0" w:space="0" w:color="auto"/>
        <w:right w:val="none" w:sz="0" w:space="0" w:color="auto"/>
      </w:divBdr>
    </w:div>
    <w:div w:id="901984015">
      <w:bodyDiv w:val="1"/>
      <w:marLeft w:val="0"/>
      <w:marRight w:val="0"/>
      <w:marTop w:val="0"/>
      <w:marBottom w:val="0"/>
      <w:divBdr>
        <w:top w:val="none" w:sz="0" w:space="0" w:color="auto"/>
        <w:left w:val="none" w:sz="0" w:space="0" w:color="auto"/>
        <w:bottom w:val="none" w:sz="0" w:space="0" w:color="auto"/>
        <w:right w:val="none" w:sz="0" w:space="0" w:color="auto"/>
      </w:divBdr>
    </w:div>
    <w:div w:id="958797122">
      <w:bodyDiv w:val="1"/>
      <w:marLeft w:val="0"/>
      <w:marRight w:val="0"/>
      <w:marTop w:val="0"/>
      <w:marBottom w:val="0"/>
      <w:divBdr>
        <w:top w:val="none" w:sz="0" w:space="0" w:color="auto"/>
        <w:left w:val="none" w:sz="0" w:space="0" w:color="auto"/>
        <w:bottom w:val="none" w:sz="0" w:space="0" w:color="auto"/>
        <w:right w:val="none" w:sz="0" w:space="0" w:color="auto"/>
      </w:divBdr>
    </w:div>
    <w:div w:id="1016155972">
      <w:bodyDiv w:val="1"/>
      <w:marLeft w:val="0"/>
      <w:marRight w:val="0"/>
      <w:marTop w:val="0"/>
      <w:marBottom w:val="0"/>
      <w:divBdr>
        <w:top w:val="none" w:sz="0" w:space="0" w:color="auto"/>
        <w:left w:val="none" w:sz="0" w:space="0" w:color="auto"/>
        <w:bottom w:val="none" w:sz="0" w:space="0" w:color="auto"/>
        <w:right w:val="none" w:sz="0" w:space="0" w:color="auto"/>
      </w:divBdr>
    </w:div>
    <w:div w:id="1016689562">
      <w:bodyDiv w:val="1"/>
      <w:marLeft w:val="0"/>
      <w:marRight w:val="0"/>
      <w:marTop w:val="0"/>
      <w:marBottom w:val="0"/>
      <w:divBdr>
        <w:top w:val="none" w:sz="0" w:space="0" w:color="auto"/>
        <w:left w:val="none" w:sz="0" w:space="0" w:color="auto"/>
        <w:bottom w:val="none" w:sz="0" w:space="0" w:color="auto"/>
        <w:right w:val="none" w:sz="0" w:space="0" w:color="auto"/>
      </w:divBdr>
    </w:div>
    <w:div w:id="1080374158">
      <w:bodyDiv w:val="1"/>
      <w:marLeft w:val="0"/>
      <w:marRight w:val="0"/>
      <w:marTop w:val="0"/>
      <w:marBottom w:val="0"/>
      <w:divBdr>
        <w:top w:val="none" w:sz="0" w:space="0" w:color="auto"/>
        <w:left w:val="none" w:sz="0" w:space="0" w:color="auto"/>
        <w:bottom w:val="none" w:sz="0" w:space="0" w:color="auto"/>
        <w:right w:val="none" w:sz="0" w:space="0" w:color="auto"/>
      </w:divBdr>
      <w:divsChild>
        <w:div w:id="1783068031">
          <w:marLeft w:val="0"/>
          <w:marRight w:val="0"/>
          <w:marTop w:val="0"/>
          <w:marBottom w:val="0"/>
          <w:divBdr>
            <w:top w:val="none" w:sz="0" w:space="0" w:color="auto"/>
            <w:left w:val="none" w:sz="0" w:space="0" w:color="auto"/>
            <w:bottom w:val="none" w:sz="0" w:space="0" w:color="auto"/>
            <w:right w:val="none" w:sz="0" w:space="0" w:color="auto"/>
          </w:divBdr>
          <w:divsChild>
            <w:div w:id="875505146">
              <w:marLeft w:val="0"/>
              <w:marRight w:val="60"/>
              <w:marTop w:val="0"/>
              <w:marBottom w:val="0"/>
              <w:divBdr>
                <w:top w:val="none" w:sz="0" w:space="0" w:color="auto"/>
                <w:left w:val="none" w:sz="0" w:space="0" w:color="auto"/>
                <w:bottom w:val="none" w:sz="0" w:space="0" w:color="auto"/>
                <w:right w:val="none" w:sz="0" w:space="0" w:color="auto"/>
              </w:divBdr>
              <w:divsChild>
                <w:div w:id="701200507">
                  <w:marLeft w:val="0"/>
                  <w:marRight w:val="0"/>
                  <w:marTop w:val="0"/>
                  <w:marBottom w:val="150"/>
                  <w:divBdr>
                    <w:top w:val="none" w:sz="0" w:space="0" w:color="auto"/>
                    <w:left w:val="none" w:sz="0" w:space="0" w:color="auto"/>
                    <w:bottom w:val="none" w:sz="0" w:space="0" w:color="auto"/>
                    <w:right w:val="none" w:sz="0" w:space="0" w:color="auto"/>
                  </w:divBdr>
                  <w:divsChild>
                    <w:div w:id="884760951">
                      <w:marLeft w:val="0"/>
                      <w:marRight w:val="0"/>
                      <w:marTop w:val="0"/>
                      <w:marBottom w:val="0"/>
                      <w:divBdr>
                        <w:top w:val="none" w:sz="0" w:space="0" w:color="auto"/>
                        <w:left w:val="none" w:sz="0" w:space="0" w:color="auto"/>
                        <w:bottom w:val="none" w:sz="0" w:space="0" w:color="auto"/>
                        <w:right w:val="none" w:sz="0" w:space="0" w:color="auto"/>
                      </w:divBdr>
                      <w:divsChild>
                        <w:div w:id="1727795936">
                          <w:marLeft w:val="0"/>
                          <w:marRight w:val="0"/>
                          <w:marTop w:val="0"/>
                          <w:marBottom w:val="0"/>
                          <w:divBdr>
                            <w:top w:val="none" w:sz="0" w:space="0" w:color="auto"/>
                            <w:left w:val="none" w:sz="0" w:space="0" w:color="auto"/>
                            <w:bottom w:val="none" w:sz="0" w:space="0" w:color="auto"/>
                            <w:right w:val="none" w:sz="0" w:space="0" w:color="auto"/>
                          </w:divBdr>
                          <w:divsChild>
                            <w:div w:id="158009858">
                              <w:marLeft w:val="0"/>
                              <w:marRight w:val="0"/>
                              <w:marTop w:val="240"/>
                              <w:marBottom w:val="120"/>
                              <w:divBdr>
                                <w:top w:val="none" w:sz="0" w:space="0" w:color="auto"/>
                                <w:left w:val="none" w:sz="0" w:space="0" w:color="auto"/>
                                <w:bottom w:val="none" w:sz="0" w:space="0" w:color="auto"/>
                                <w:right w:val="none" w:sz="0" w:space="0" w:color="auto"/>
                              </w:divBdr>
                            </w:div>
                            <w:div w:id="325210553">
                              <w:marLeft w:val="0"/>
                              <w:marRight w:val="0"/>
                              <w:marTop w:val="240"/>
                              <w:marBottom w:val="120"/>
                              <w:divBdr>
                                <w:top w:val="none" w:sz="0" w:space="0" w:color="auto"/>
                                <w:left w:val="none" w:sz="0" w:space="0" w:color="auto"/>
                                <w:bottom w:val="none" w:sz="0" w:space="0" w:color="auto"/>
                                <w:right w:val="none" w:sz="0" w:space="0" w:color="auto"/>
                              </w:divBdr>
                            </w:div>
                            <w:div w:id="445126719">
                              <w:marLeft w:val="0"/>
                              <w:marRight w:val="0"/>
                              <w:marTop w:val="240"/>
                              <w:marBottom w:val="120"/>
                              <w:divBdr>
                                <w:top w:val="none" w:sz="0" w:space="0" w:color="auto"/>
                                <w:left w:val="none" w:sz="0" w:space="0" w:color="auto"/>
                                <w:bottom w:val="none" w:sz="0" w:space="0" w:color="auto"/>
                                <w:right w:val="none" w:sz="0" w:space="0" w:color="auto"/>
                              </w:divBdr>
                            </w:div>
                            <w:div w:id="489449310">
                              <w:marLeft w:val="0"/>
                              <w:marRight w:val="0"/>
                              <w:marTop w:val="240"/>
                              <w:marBottom w:val="120"/>
                              <w:divBdr>
                                <w:top w:val="none" w:sz="0" w:space="0" w:color="auto"/>
                                <w:left w:val="none" w:sz="0" w:space="0" w:color="auto"/>
                                <w:bottom w:val="none" w:sz="0" w:space="0" w:color="auto"/>
                                <w:right w:val="none" w:sz="0" w:space="0" w:color="auto"/>
                              </w:divBdr>
                            </w:div>
                            <w:div w:id="504252769">
                              <w:marLeft w:val="0"/>
                              <w:marRight w:val="0"/>
                              <w:marTop w:val="240"/>
                              <w:marBottom w:val="120"/>
                              <w:divBdr>
                                <w:top w:val="none" w:sz="0" w:space="0" w:color="auto"/>
                                <w:left w:val="none" w:sz="0" w:space="0" w:color="auto"/>
                                <w:bottom w:val="none" w:sz="0" w:space="0" w:color="auto"/>
                                <w:right w:val="none" w:sz="0" w:space="0" w:color="auto"/>
                              </w:divBdr>
                            </w:div>
                            <w:div w:id="509875493">
                              <w:marLeft w:val="0"/>
                              <w:marRight w:val="0"/>
                              <w:marTop w:val="240"/>
                              <w:marBottom w:val="120"/>
                              <w:divBdr>
                                <w:top w:val="none" w:sz="0" w:space="0" w:color="auto"/>
                                <w:left w:val="none" w:sz="0" w:space="0" w:color="auto"/>
                                <w:bottom w:val="none" w:sz="0" w:space="0" w:color="auto"/>
                                <w:right w:val="none" w:sz="0" w:space="0" w:color="auto"/>
                              </w:divBdr>
                            </w:div>
                            <w:div w:id="539590607">
                              <w:marLeft w:val="0"/>
                              <w:marRight w:val="0"/>
                              <w:marTop w:val="240"/>
                              <w:marBottom w:val="120"/>
                              <w:divBdr>
                                <w:top w:val="none" w:sz="0" w:space="0" w:color="auto"/>
                                <w:left w:val="none" w:sz="0" w:space="0" w:color="auto"/>
                                <w:bottom w:val="none" w:sz="0" w:space="0" w:color="auto"/>
                                <w:right w:val="none" w:sz="0" w:space="0" w:color="auto"/>
                              </w:divBdr>
                            </w:div>
                            <w:div w:id="626273985">
                              <w:marLeft w:val="0"/>
                              <w:marRight w:val="0"/>
                              <w:marTop w:val="240"/>
                              <w:marBottom w:val="120"/>
                              <w:divBdr>
                                <w:top w:val="none" w:sz="0" w:space="0" w:color="auto"/>
                                <w:left w:val="none" w:sz="0" w:space="0" w:color="auto"/>
                                <w:bottom w:val="none" w:sz="0" w:space="0" w:color="auto"/>
                                <w:right w:val="none" w:sz="0" w:space="0" w:color="auto"/>
                              </w:divBdr>
                            </w:div>
                            <w:div w:id="784692552">
                              <w:marLeft w:val="0"/>
                              <w:marRight w:val="0"/>
                              <w:marTop w:val="240"/>
                              <w:marBottom w:val="120"/>
                              <w:divBdr>
                                <w:top w:val="none" w:sz="0" w:space="0" w:color="auto"/>
                                <w:left w:val="none" w:sz="0" w:space="0" w:color="auto"/>
                                <w:bottom w:val="none" w:sz="0" w:space="0" w:color="auto"/>
                                <w:right w:val="none" w:sz="0" w:space="0" w:color="auto"/>
                              </w:divBdr>
                            </w:div>
                            <w:div w:id="955481321">
                              <w:marLeft w:val="0"/>
                              <w:marRight w:val="0"/>
                              <w:marTop w:val="240"/>
                              <w:marBottom w:val="120"/>
                              <w:divBdr>
                                <w:top w:val="none" w:sz="0" w:space="0" w:color="auto"/>
                                <w:left w:val="none" w:sz="0" w:space="0" w:color="auto"/>
                                <w:bottom w:val="none" w:sz="0" w:space="0" w:color="auto"/>
                                <w:right w:val="none" w:sz="0" w:space="0" w:color="auto"/>
                              </w:divBdr>
                            </w:div>
                            <w:div w:id="958880711">
                              <w:marLeft w:val="0"/>
                              <w:marRight w:val="0"/>
                              <w:marTop w:val="240"/>
                              <w:marBottom w:val="120"/>
                              <w:divBdr>
                                <w:top w:val="none" w:sz="0" w:space="0" w:color="auto"/>
                                <w:left w:val="none" w:sz="0" w:space="0" w:color="auto"/>
                                <w:bottom w:val="none" w:sz="0" w:space="0" w:color="auto"/>
                                <w:right w:val="none" w:sz="0" w:space="0" w:color="auto"/>
                              </w:divBdr>
                            </w:div>
                            <w:div w:id="1026561800">
                              <w:marLeft w:val="0"/>
                              <w:marRight w:val="0"/>
                              <w:marTop w:val="240"/>
                              <w:marBottom w:val="120"/>
                              <w:divBdr>
                                <w:top w:val="none" w:sz="0" w:space="0" w:color="auto"/>
                                <w:left w:val="none" w:sz="0" w:space="0" w:color="auto"/>
                                <w:bottom w:val="none" w:sz="0" w:space="0" w:color="auto"/>
                                <w:right w:val="none" w:sz="0" w:space="0" w:color="auto"/>
                              </w:divBdr>
                            </w:div>
                            <w:div w:id="1078595172">
                              <w:marLeft w:val="0"/>
                              <w:marRight w:val="0"/>
                              <w:marTop w:val="240"/>
                              <w:marBottom w:val="120"/>
                              <w:divBdr>
                                <w:top w:val="none" w:sz="0" w:space="0" w:color="auto"/>
                                <w:left w:val="none" w:sz="0" w:space="0" w:color="auto"/>
                                <w:bottom w:val="none" w:sz="0" w:space="0" w:color="auto"/>
                                <w:right w:val="none" w:sz="0" w:space="0" w:color="auto"/>
                              </w:divBdr>
                            </w:div>
                            <w:div w:id="1156873545">
                              <w:marLeft w:val="0"/>
                              <w:marRight w:val="0"/>
                              <w:marTop w:val="240"/>
                              <w:marBottom w:val="120"/>
                              <w:divBdr>
                                <w:top w:val="none" w:sz="0" w:space="0" w:color="auto"/>
                                <w:left w:val="none" w:sz="0" w:space="0" w:color="auto"/>
                                <w:bottom w:val="none" w:sz="0" w:space="0" w:color="auto"/>
                                <w:right w:val="none" w:sz="0" w:space="0" w:color="auto"/>
                              </w:divBdr>
                            </w:div>
                            <w:div w:id="1247886089">
                              <w:marLeft w:val="0"/>
                              <w:marRight w:val="0"/>
                              <w:marTop w:val="240"/>
                              <w:marBottom w:val="120"/>
                              <w:divBdr>
                                <w:top w:val="none" w:sz="0" w:space="0" w:color="auto"/>
                                <w:left w:val="none" w:sz="0" w:space="0" w:color="auto"/>
                                <w:bottom w:val="none" w:sz="0" w:space="0" w:color="auto"/>
                                <w:right w:val="none" w:sz="0" w:space="0" w:color="auto"/>
                              </w:divBdr>
                            </w:div>
                            <w:div w:id="1687056876">
                              <w:marLeft w:val="0"/>
                              <w:marRight w:val="0"/>
                              <w:marTop w:val="240"/>
                              <w:marBottom w:val="120"/>
                              <w:divBdr>
                                <w:top w:val="none" w:sz="0" w:space="0" w:color="auto"/>
                                <w:left w:val="none" w:sz="0" w:space="0" w:color="auto"/>
                                <w:bottom w:val="none" w:sz="0" w:space="0" w:color="auto"/>
                                <w:right w:val="none" w:sz="0" w:space="0" w:color="auto"/>
                              </w:divBdr>
                            </w:div>
                            <w:div w:id="1733310426">
                              <w:marLeft w:val="0"/>
                              <w:marRight w:val="0"/>
                              <w:marTop w:val="240"/>
                              <w:marBottom w:val="120"/>
                              <w:divBdr>
                                <w:top w:val="none" w:sz="0" w:space="0" w:color="auto"/>
                                <w:left w:val="none" w:sz="0" w:space="0" w:color="auto"/>
                                <w:bottom w:val="none" w:sz="0" w:space="0" w:color="auto"/>
                                <w:right w:val="none" w:sz="0" w:space="0" w:color="auto"/>
                              </w:divBdr>
                            </w:div>
                            <w:div w:id="1954896980">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5748635">
      <w:bodyDiv w:val="1"/>
      <w:marLeft w:val="0"/>
      <w:marRight w:val="0"/>
      <w:marTop w:val="0"/>
      <w:marBottom w:val="0"/>
      <w:divBdr>
        <w:top w:val="none" w:sz="0" w:space="0" w:color="auto"/>
        <w:left w:val="none" w:sz="0" w:space="0" w:color="auto"/>
        <w:bottom w:val="none" w:sz="0" w:space="0" w:color="auto"/>
        <w:right w:val="none" w:sz="0" w:space="0" w:color="auto"/>
      </w:divBdr>
    </w:div>
    <w:div w:id="1262031849">
      <w:bodyDiv w:val="1"/>
      <w:marLeft w:val="0"/>
      <w:marRight w:val="0"/>
      <w:marTop w:val="0"/>
      <w:marBottom w:val="0"/>
      <w:divBdr>
        <w:top w:val="none" w:sz="0" w:space="0" w:color="auto"/>
        <w:left w:val="none" w:sz="0" w:space="0" w:color="auto"/>
        <w:bottom w:val="none" w:sz="0" w:space="0" w:color="auto"/>
        <w:right w:val="none" w:sz="0" w:space="0" w:color="auto"/>
      </w:divBdr>
    </w:div>
    <w:div w:id="1299997914">
      <w:bodyDiv w:val="1"/>
      <w:marLeft w:val="0"/>
      <w:marRight w:val="0"/>
      <w:marTop w:val="0"/>
      <w:marBottom w:val="0"/>
      <w:divBdr>
        <w:top w:val="none" w:sz="0" w:space="0" w:color="auto"/>
        <w:left w:val="none" w:sz="0" w:space="0" w:color="auto"/>
        <w:bottom w:val="none" w:sz="0" w:space="0" w:color="auto"/>
        <w:right w:val="none" w:sz="0" w:space="0" w:color="auto"/>
      </w:divBdr>
    </w:div>
    <w:div w:id="1322124958">
      <w:bodyDiv w:val="1"/>
      <w:marLeft w:val="0"/>
      <w:marRight w:val="0"/>
      <w:marTop w:val="0"/>
      <w:marBottom w:val="0"/>
      <w:divBdr>
        <w:top w:val="none" w:sz="0" w:space="0" w:color="auto"/>
        <w:left w:val="none" w:sz="0" w:space="0" w:color="auto"/>
        <w:bottom w:val="none" w:sz="0" w:space="0" w:color="auto"/>
        <w:right w:val="none" w:sz="0" w:space="0" w:color="auto"/>
      </w:divBdr>
    </w:div>
    <w:div w:id="1365787962">
      <w:bodyDiv w:val="1"/>
      <w:marLeft w:val="0"/>
      <w:marRight w:val="0"/>
      <w:marTop w:val="0"/>
      <w:marBottom w:val="0"/>
      <w:divBdr>
        <w:top w:val="none" w:sz="0" w:space="0" w:color="auto"/>
        <w:left w:val="none" w:sz="0" w:space="0" w:color="auto"/>
        <w:bottom w:val="none" w:sz="0" w:space="0" w:color="auto"/>
        <w:right w:val="none" w:sz="0" w:space="0" w:color="auto"/>
      </w:divBdr>
    </w:div>
    <w:div w:id="1401781344">
      <w:bodyDiv w:val="1"/>
      <w:marLeft w:val="0"/>
      <w:marRight w:val="0"/>
      <w:marTop w:val="0"/>
      <w:marBottom w:val="0"/>
      <w:divBdr>
        <w:top w:val="none" w:sz="0" w:space="0" w:color="auto"/>
        <w:left w:val="none" w:sz="0" w:space="0" w:color="auto"/>
        <w:bottom w:val="none" w:sz="0" w:space="0" w:color="auto"/>
        <w:right w:val="none" w:sz="0" w:space="0" w:color="auto"/>
      </w:divBdr>
    </w:div>
    <w:div w:id="1410808847">
      <w:bodyDiv w:val="1"/>
      <w:marLeft w:val="0"/>
      <w:marRight w:val="0"/>
      <w:marTop w:val="0"/>
      <w:marBottom w:val="0"/>
      <w:divBdr>
        <w:top w:val="none" w:sz="0" w:space="0" w:color="auto"/>
        <w:left w:val="none" w:sz="0" w:space="0" w:color="auto"/>
        <w:bottom w:val="none" w:sz="0" w:space="0" w:color="auto"/>
        <w:right w:val="none" w:sz="0" w:space="0" w:color="auto"/>
      </w:divBdr>
    </w:div>
    <w:div w:id="1435977763">
      <w:bodyDiv w:val="1"/>
      <w:marLeft w:val="0"/>
      <w:marRight w:val="0"/>
      <w:marTop w:val="0"/>
      <w:marBottom w:val="0"/>
      <w:divBdr>
        <w:top w:val="none" w:sz="0" w:space="0" w:color="auto"/>
        <w:left w:val="none" w:sz="0" w:space="0" w:color="auto"/>
        <w:bottom w:val="none" w:sz="0" w:space="0" w:color="auto"/>
        <w:right w:val="none" w:sz="0" w:space="0" w:color="auto"/>
      </w:divBdr>
    </w:div>
    <w:div w:id="1514757127">
      <w:bodyDiv w:val="1"/>
      <w:marLeft w:val="0"/>
      <w:marRight w:val="0"/>
      <w:marTop w:val="0"/>
      <w:marBottom w:val="0"/>
      <w:divBdr>
        <w:top w:val="none" w:sz="0" w:space="0" w:color="auto"/>
        <w:left w:val="none" w:sz="0" w:space="0" w:color="auto"/>
        <w:bottom w:val="none" w:sz="0" w:space="0" w:color="auto"/>
        <w:right w:val="none" w:sz="0" w:space="0" w:color="auto"/>
      </w:divBdr>
    </w:div>
    <w:div w:id="1589845818">
      <w:bodyDiv w:val="1"/>
      <w:marLeft w:val="0"/>
      <w:marRight w:val="0"/>
      <w:marTop w:val="0"/>
      <w:marBottom w:val="0"/>
      <w:divBdr>
        <w:top w:val="none" w:sz="0" w:space="0" w:color="auto"/>
        <w:left w:val="none" w:sz="0" w:space="0" w:color="auto"/>
        <w:bottom w:val="none" w:sz="0" w:space="0" w:color="auto"/>
        <w:right w:val="none" w:sz="0" w:space="0" w:color="auto"/>
      </w:divBdr>
    </w:div>
    <w:div w:id="1598100845">
      <w:bodyDiv w:val="1"/>
      <w:marLeft w:val="0"/>
      <w:marRight w:val="0"/>
      <w:marTop w:val="0"/>
      <w:marBottom w:val="0"/>
      <w:divBdr>
        <w:top w:val="none" w:sz="0" w:space="0" w:color="auto"/>
        <w:left w:val="none" w:sz="0" w:space="0" w:color="auto"/>
        <w:bottom w:val="none" w:sz="0" w:space="0" w:color="auto"/>
        <w:right w:val="none" w:sz="0" w:space="0" w:color="auto"/>
      </w:divBdr>
    </w:div>
    <w:div w:id="1598101647">
      <w:bodyDiv w:val="1"/>
      <w:marLeft w:val="0"/>
      <w:marRight w:val="0"/>
      <w:marTop w:val="0"/>
      <w:marBottom w:val="0"/>
      <w:divBdr>
        <w:top w:val="none" w:sz="0" w:space="0" w:color="auto"/>
        <w:left w:val="none" w:sz="0" w:space="0" w:color="auto"/>
        <w:bottom w:val="none" w:sz="0" w:space="0" w:color="auto"/>
        <w:right w:val="none" w:sz="0" w:space="0" w:color="auto"/>
      </w:divBdr>
    </w:div>
    <w:div w:id="1614287137">
      <w:bodyDiv w:val="1"/>
      <w:marLeft w:val="0"/>
      <w:marRight w:val="0"/>
      <w:marTop w:val="0"/>
      <w:marBottom w:val="0"/>
      <w:divBdr>
        <w:top w:val="none" w:sz="0" w:space="0" w:color="auto"/>
        <w:left w:val="none" w:sz="0" w:space="0" w:color="auto"/>
        <w:bottom w:val="none" w:sz="0" w:space="0" w:color="auto"/>
        <w:right w:val="none" w:sz="0" w:space="0" w:color="auto"/>
      </w:divBdr>
    </w:div>
    <w:div w:id="1702045633">
      <w:bodyDiv w:val="1"/>
      <w:marLeft w:val="0"/>
      <w:marRight w:val="0"/>
      <w:marTop w:val="0"/>
      <w:marBottom w:val="0"/>
      <w:divBdr>
        <w:top w:val="none" w:sz="0" w:space="0" w:color="auto"/>
        <w:left w:val="none" w:sz="0" w:space="0" w:color="auto"/>
        <w:bottom w:val="none" w:sz="0" w:space="0" w:color="auto"/>
        <w:right w:val="none" w:sz="0" w:space="0" w:color="auto"/>
      </w:divBdr>
    </w:div>
    <w:div w:id="1704017805">
      <w:bodyDiv w:val="1"/>
      <w:marLeft w:val="0"/>
      <w:marRight w:val="0"/>
      <w:marTop w:val="0"/>
      <w:marBottom w:val="0"/>
      <w:divBdr>
        <w:top w:val="none" w:sz="0" w:space="0" w:color="auto"/>
        <w:left w:val="none" w:sz="0" w:space="0" w:color="auto"/>
        <w:bottom w:val="none" w:sz="0" w:space="0" w:color="auto"/>
        <w:right w:val="none" w:sz="0" w:space="0" w:color="auto"/>
      </w:divBdr>
      <w:divsChild>
        <w:div w:id="1829787560">
          <w:marLeft w:val="0"/>
          <w:marRight w:val="0"/>
          <w:marTop w:val="0"/>
          <w:marBottom w:val="0"/>
          <w:divBdr>
            <w:top w:val="none" w:sz="0" w:space="0" w:color="auto"/>
            <w:left w:val="none" w:sz="0" w:space="0" w:color="auto"/>
            <w:bottom w:val="none" w:sz="0" w:space="0" w:color="auto"/>
            <w:right w:val="none" w:sz="0" w:space="0" w:color="auto"/>
          </w:divBdr>
          <w:divsChild>
            <w:div w:id="1541821509">
              <w:marLeft w:val="0"/>
              <w:marRight w:val="60"/>
              <w:marTop w:val="0"/>
              <w:marBottom w:val="0"/>
              <w:divBdr>
                <w:top w:val="none" w:sz="0" w:space="0" w:color="auto"/>
                <w:left w:val="none" w:sz="0" w:space="0" w:color="auto"/>
                <w:bottom w:val="none" w:sz="0" w:space="0" w:color="auto"/>
                <w:right w:val="none" w:sz="0" w:space="0" w:color="auto"/>
              </w:divBdr>
              <w:divsChild>
                <w:div w:id="955135349">
                  <w:marLeft w:val="0"/>
                  <w:marRight w:val="0"/>
                  <w:marTop w:val="0"/>
                  <w:marBottom w:val="150"/>
                  <w:divBdr>
                    <w:top w:val="none" w:sz="0" w:space="0" w:color="auto"/>
                    <w:left w:val="none" w:sz="0" w:space="0" w:color="auto"/>
                    <w:bottom w:val="none" w:sz="0" w:space="0" w:color="auto"/>
                    <w:right w:val="none" w:sz="0" w:space="0" w:color="auto"/>
                  </w:divBdr>
                  <w:divsChild>
                    <w:div w:id="1841234248">
                      <w:marLeft w:val="0"/>
                      <w:marRight w:val="0"/>
                      <w:marTop w:val="0"/>
                      <w:marBottom w:val="0"/>
                      <w:divBdr>
                        <w:top w:val="none" w:sz="0" w:space="0" w:color="auto"/>
                        <w:left w:val="none" w:sz="0" w:space="0" w:color="auto"/>
                        <w:bottom w:val="none" w:sz="0" w:space="0" w:color="auto"/>
                        <w:right w:val="none" w:sz="0" w:space="0" w:color="auto"/>
                      </w:divBdr>
                      <w:divsChild>
                        <w:div w:id="1695962284">
                          <w:marLeft w:val="0"/>
                          <w:marRight w:val="0"/>
                          <w:marTop w:val="0"/>
                          <w:marBottom w:val="0"/>
                          <w:divBdr>
                            <w:top w:val="none" w:sz="0" w:space="0" w:color="auto"/>
                            <w:left w:val="none" w:sz="0" w:space="0" w:color="auto"/>
                            <w:bottom w:val="none" w:sz="0" w:space="0" w:color="auto"/>
                            <w:right w:val="none" w:sz="0" w:space="0" w:color="auto"/>
                          </w:divBdr>
                          <w:divsChild>
                            <w:div w:id="31613169">
                              <w:marLeft w:val="0"/>
                              <w:marRight w:val="0"/>
                              <w:marTop w:val="240"/>
                              <w:marBottom w:val="120"/>
                              <w:divBdr>
                                <w:top w:val="none" w:sz="0" w:space="0" w:color="auto"/>
                                <w:left w:val="none" w:sz="0" w:space="0" w:color="auto"/>
                                <w:bottom w:val="none" w:sz="0" w:space="0" w:color="auto"/>
                                <w:right w:val="none" w:sz="0" w:space="0" w:color="auto"/>
                              </w:divBdr>
                            </w:div>
                            <w:div w:id="137500010">
                              <w:marLeft w:val="0"/>
                              <w:marRight w:val="0"/>
                              <w:marTop w:val="240"/>
                              <w:marBottom w:val="120"/>
                              <w:divBdr>
                                <w:top w:val="none" w:sz="0" w:space="0" w:color="auto"/>
                                <w:left w:val="none" w:sz="0" w:space="0" w:color="auto"/>
                                <w:bottom w:val="none" w:sz="0" w:space="0" w:color="auto"/>
                                <w:right w:val="none" w:sz="0" w:space="0" w:color="auto"/>
                              </w:divBdr>
                            </w:div>
                            <w:div w:id="273757757">
                              <w:marLeft w:val="0"/>
                              <w:marRight w:val="0"/>
                              <w:marTop w:val="240"/>
                              <w:marBottom w:val="120"/>
                              <w:divBdr>
                                <w:top w:val="none" w:sz="0" w:space="0" w:color="auto"/>
                                <w:left w:val="none" w:sz="0" w:space="0" w:color="auto"/>
                                <w:bottom w:val="none" w:sz="0" w:space="0" w:color="auto"/>
                                <w:right w:val="none" w:sz="0" w:space="0" w:color="auto"/>
                              </w:divBdr>
                            </w:div>
                            <w:div w:id="1322389221">
                              <w:marLeft w:val="0"/>
                              <w:marRight w:val="0"/>
                              <w:marTop w:val="240"/>
                              <w:marBottom w:val="12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21246141">
      <w:bodyDiv w:val="1"/>
      <w:marLeft w:val="0"/>
      <w:marRight w:val="0"/>
      <w:marTop w:val="0"/>
      <w:marBottom w:val="0"/>
      <w:divBdr>
        <w:top w:val="none" w:sz="0" w:space="0" w:color="auto"/>
        <w:left w:val="none" w:sz="0" w:space="0" w:color="auto"/>
        <w:bottom w:val="none" w:sz="0" w:space="0" w:color="auto"/>
        <w:right w:val="none" w:sz="0" w:space="0" w:color="auto"/>
      </w:divBdr>
    </w:div>
    <w:div w:id="1740861361">
      <w:bodyDiv w:val="1"/>
      <w:marLeft w:val="0"/>
      <w:marRight w:val="0"/>
      <w:marTop w:val="0"/>
      <w:marBottom w:val="0"/>
      <w:divBdr>
        <w:top w:val="none" w:sz="0" w:space="0" w:color="auto"/>
        <w:left w:val="none" w:sz="0" w:space="0" w:color="auto"/>
        <w:bottom w:val="none" w:sz="0" w:space="0" w:color="auto"/>
        <w:right w:val="none" w:sz="0" w:space="0" w:color="auto"/>
      </w:divBdr>
    </w:div>
    <w:div w:id="1818833868">
      <w:bodyDiv w:val="1"/>
      <w:marLeft w:val="0"/>
      <w:marRight w:val="0"/>
      <w:marTop w:val="0"/>
      <w:marBottom w:val="0"/>
      <w:divBdr>
        <w:top w:val="none" w:sz="0" w:space="0" w:color="auto"/>
        <w:left w:val="none" w:sz="0" w:space="0" w:color="auto"/>
        <w:bottom w:val="none" w:sz="0" w:space="0" w:color="auto"/>
        <w:right w:val="none" w:sz="0" w:space="0" w:color="auto"/>
      </w:divBdr>
    </w:div>
    <w:div w:id="1879971278">
      <w:bodyDiv w:val="1"/>
      <w:marLeft w:val="0"/>
      <w:marRight w:val="0"/>
      <w:marTop w:val="0"/>
      <w:marBottom w:val="0"/>
      <w:divBdr>
        <w:top w:val="none" w:sz="0" w:space="0" w:color="auto"/>
        <w:left w:val="none" w:sz="0" w:space="0" w:color="auto"/>
        <w:bottom w:val="none" w:sz="0" w:space="0" w:color="auto"/>
        <w:right w:val="none" w:sz="0" w:space="0" w:color="auto"/>
      </w:divBdr>
    </w:div>
    <w:div w:id="1884712157">
      <w:bodyDiv w:val="1"/>
      <w:marLeft w:val="0"/>
      <w:marRight w:val="0"/>
      <w:marTop w:val="0"/>
      <w:marBottom w:val="0"/>
      <w:divBdr>
        <w:top w:val="none" w:sz="0" w:space="0" w:color="auto"/>
        <w:left w:val="none" w:sz="0" w:space="0" w:color="auto"/>
        <w:bottom w:val="none" w:sz="0" w:space="0" w:color="auto"/>
        <w:right w:val="none" w:sz="0" w:space="0" w:color="auto"/>
      </w:divBdr>
    </w:div>
    <w:div w:id="1896239021">
      <w:bodyDiv w:val="1"/>
      <w:marLeft w:val="0"/>
      <w:marRight w:val="0"/>
      <w:marTop w:val="0"/>
      <w:marBottom w:val="0"/>
      <w:divBdr>
        <w:top w:val="none" w:sz="0" w:space="0" w:color="auto"/>
        <w:left w:val="none" w:sz="0" w:space="0" w:color="auto"/>
        <w:bottom w:val="none" w:sz="0" w:space="0" w:color="auto"/>
        <w:right w:val="none" w:sz="0" w:space="0" w:color="auto"/>
      </w:divBdr>
    </w:div>
    <w:div w:id="1982225620">
      <w:bodyDiv w:val="1"/>
      <w:marLeft w:val="0"/>
      <w:marRight w:val="0"/>
      <w:marTop w:val="0"/>
      <w:marBottom w:val="0"/>
      <w:divBdr>
        <w:top w:val="none" w:sz="0" w:space="0" w:color="auto"/>
        <w:left w:val="none" w:sz="0" w:space="0" w:color="auto"/>
        <w:bottom w:val="none" w:sz="0" w:space="0" w:color="auto"/>
        <w:right w:val="none" w:sz="0" w:space="0" w:color="auto"/>
      </w:divBdr>
    </w:div>
    <w:div w:id="1985037603">
      <w:bodyDiv w:val="1"/>
      <w:marLeft w:val="0"/>
      <w:marRight w:val="0"/>
      <w:marTop w:val="0"/>
      <w:marBottom w:val="0"/>
      <w:divBdr>
        <w:top w:val="none" w:sz="0" w:space="0" w:color="auto"/>
        <w:left w:val="none" w:sz="0" w:space="0" w:color="auto"/>
        <w:bottom w:val="none" w:sz="0" w:space="0" w:color="auto"/>
        <w:right w:val="none" w:sz="0" w:space="0" w:color="auto"/>
      </w:divBdr>
    </w:div>
    <w:div w:id="1992830634">
      <w:bodyDiv w:val="1"/>
      <w:marLeft w:val="0"/>
      <w:marRight w:val="0"/>
      <w:marTop w:val="0"/>
      <w:marBottom w:val="0"/>
      <w:divBdr>
        <w:top w:val="none" w:sz="0" w:space="0" w:color="auto"/>
        <w:left w:val="none" w:sz="0" w:space="0" w:color="auto"/>
        <w:bottom w:val="none" w:sz="0" w:space="0" w:color="auto"/>
        <w:right w:val="none" w:sz="0" w:space="0" w:color="auto"/>
      </w:divBdr>
    </w:div>
    <w:div w:id="1997373429">
      <w:bodyDiv w:val="1"/>
      <w:marLeft w:val="0"/>
      <w:marRight w:val="0"/>
      <w:marTop w:val="0"/>
      <w:marBottom w:val="0"/>
      <w:divBdr>
        <w:top w:val="none" w:sz="0" w:space="0" w:color="auto"/>
        <w:left w:val="none" w:sz="0" w:space="0" w:color="auto"/>
        <w:bottom w:val="none" w:sz="0" w:space="0" w:color="auto"/>
        <w:right w:val="none" w:sz="0" w:space="0" w:color="auto"/>
      </w:divBdr>
    </w:div>
    <w:div w:id="2007634039">
      <w:bodyDiv w:val="1"/>
      <w:marLeft w:val="0"/>
      <w:marRight w:val="0"/>
      <w:marTop w:val="0"/>
      <w:marBottom w:val="0"/>
      <w:divBdr>
        <w:top w:val="none" w:sz="0" w:space="0" w:color="auto"/>
        <w:left w:val="none" w:sz="0" w:space="0" w:color="auto"/>
        <w:bottom w:val="none" w:sz="0" w:space="0" w:color="auto"/>
        <w:right w:val="none" w:sz="0" w:space="0" w:color="auto"/>
      </w:divBdr>
    </w:div>
    <w:div w:id="2027781679">
      <w:bodyDiv w:val="1"/>
      <w:marLeft w:val="0"/>
      <w:marRight w:val="0"/>
      <w:marTop w:val="0"/>
      <w:marBottom w:val="0"/>
      <w:divBdr>
        <w:top w:val="none" w:sz="0" w:space="0" w:color="auto"/>
        <w:left w:val="none" w:sz="0" w:space="0" w:color="auto"/>
        <w:bottom w:val="none" w:sz="0" w:space="0" w:color="auto"/>
        <w:right w:val="none" w:sz="0" w:space="0" w:color="auto"/>
      </w:divBdr>
    </w:div>
    <w:div w:id="2093113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eJN2" TargetMode="External"/><Relationship Id="rId13" Type="http://schemas.openxmlformats.org/officeDocument/2006/relationships/hyperlink" Target="https://ejn.gov.si/"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jn@jhl.si" TargetMode="External"/><Relationship Id="rId19" Type="http://schemas.openxmlformats.org/officeDocument/2006/relationships/hyperlink" Target="https://www.kpk-rs.si/sl/pogosta-vprasanja" TargetMode="External"/><Relationship Id="rId4" Type="http://schemas.openxmlformats.org/officeDocument/2006/relationships/settings" Target="settings.xml"/><Relationship Id="rId9" Type="http://schemas.openxmlformats.org/officeDocument/2006/relationships/hyperlink" Target="https://ejn.gov.si/mojejn" TargetMode="External"/><Relationship Id="rId14" Type="http://schemas.openxmlformats.org/officeDocument/2006/relationships/hyperlink" Target="https://ejn.gov.si/" TargetMode="Externa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wmf"/></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footer3.xml.rels><?xml version="1.0" encoding="UTF-8" standalone="yes"?>
<Relationships xmlns="http://schemas.openxmlformats.org/package/2006/relationships"><Relationship Id="rId2" Type="http://schemas.openxmlformats.org/officeDocument/2006/relationships/image" Target="media/image6.wmf"/><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4D5460-45F1-4F63-97AE-F9A8636767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46</Pages>
  <Words>17157</Words>
  <Characters>97798</Characters>
  <Application>Microsoft Office Word</Application>
  <DocSecurity>0</DocSecurity>
  <Lines>814</Lines>
  <Paragraphs>229</Paragraphs>
  <ScaleCrop>false</ScaleCrop>
  <HeadingPairs>
    <vt:vector size="2" baseType="variant">
      <vt:variant>
        <vt:lpstr>Naslov</vt:lpstr>
      </vt:variant>
      <vt:variant>
        <vt:i4>1</vt:i4>
      </vt:variant>
    </vt:vector>
  </HeadingPairs>
  <TitlesOfParts>
    <vt:vector size="1" baseType="lpstr">
      <vt:lpstr/>
    </vt:vector>
  </TitlesOfParts>
  <Company>Hewlett-Packard</Company>
  <LinksUpToDate>false</LinksUpToDate>
  <CharactersWithSpaces>114726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Darko Pintarič</dc:creator>
  <cp:lastModifiedBy>Darko Pintarič</cp:lastModifiedBy>
  <cp:revision>9</cp:revision>
  <cp:lastPrinted>2021-08-11T06:25:00Z</cp:lastPrinted>
  <dcterms:created xsi:type="dcterms:W3CDTF">2024-12-03T08:17:00Z</dcterms:created>
  <dcterms:modified xsi:type="dcterms:W3CDTF">2024-12-05T12:32:00Z</dcterms:modified>
</cp:coreProperties>
</file>